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A39" w:rsidRPr="00FA5296" w:rsidRDefault="00A060E3" w:rsidP="000E4D1A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FA5296">
        <w:rPr>
          <w:rFonts w:ascii="Times New Roman" w:hAnsi="Times New Roman"/>
          <w:b/>
          <w:sz w:val="24"/>
          <w:szCs w:val="24"/>
          <w:lang w:val="ru-RU"/>
        </w:rPr>
        <w:t>ЗДРАВСТВЕНИ ЦЕНТАР ВРАЊЕ</w:t>
      </w:r>
    </w:p>
    <w:p w:rsidR="00831A39" w:rsidRPr="00FA5296" w:rsidRDefault="00DC6C85" w:rsidP="000E4D1A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FA5296">
        <w:rPr>
          <w:rFonts w:ascii="Times New Roman" w:hAnsi="Times New Roman"/>
          <w:b/>
          <w:sz w:val="24"/>
          <w:szCs w:val="24"/>
          <w:lang w:val="ru-RU"/>
        </w:rPr>
        <w:t xml:space="preserve"> Број: </w:t>
      </w:r>
      <w:r w:rsidR="002A216F">
        <w:rPr>
          <w:rFonts w:ascii="Times New Roman" w:hAnsi="Times New Roman"/>
          <w:b/>
          <w:sz w:val="24"/>
          <w:szCs w:val="24"/>
          <w:lang w:val="ru-RU"/>
        </w:rPr>
        <w:t>01-5177</w:t>
      </w:r>
    </w:p>
    <w:p w:rsidR="00831A39" w:rsidRPr="00A51878" w:rsidRDefault="00DC6C85" w:rsidP="000E4D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A5296">
        <w:rPr>
          <w:rFonts w:ascii="Times New Roman" w:hAnsi="Times New Roman"/>
          <w:b/>
          <w:sz w:val="24"/>
          <w:szCs w:val="24"/>
          <w:lang w:val="ru-RU"/>
        </w:rPr>
        <w:t xml:space="preserve">Датум: </w:t>
      </w:r>
      <w:r w:rsidR="002A216F">
        <w:rPr>
          <w:rFonts w:ascii="Times New Roman" w:hAnsi="Times New Roman"/>
          <w:b/>
          <w:sz w:val="24"/>
          <w:szCs w:val="24"/>
        </w:rPr>
        <w:t>15.08</w:t>
      </w:r>
      <w:r w:rsidR="00A51878">
        <w:rPr>
          <w:rFonts w:ascii="Times New Roman" w:hAnsi="Times New Roman"/>
          <w:b/>
          <w:sz w:val="24"/>
          <w:szCs w:val="24"/>
        </w:rPr>
        <w:t>.2019.</w:t>
      </w:r>
    </w:p>
    <w:p w:rsidR="00D529BD" w:rsidRPr="00FA5296" w:rsidRDefault="00D529BD" w:rsidP="000E4D1A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373219" w:rsidRPr="00FA5296" w:rsidRDefault="00373219" w:rsidP="000E4D1A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A060E3" w:rsidRPr="00FA5296" w:rsidRDefault="00A060E3" w:rsidP="000E4D1A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31A39" w:rsidRPr="00200211" w:rsidRDefault="00831A39" w:rsidP="0020021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 xml:space="preserve">На основу </w:t>
      </w:r>
      <w:r w:rsidR="00A060E3" w:rsidRPr="00FA5296">
        <w:rPr>
          <w:rFonts w:ascii="Times New Roman" w:hAnsi="Times New Roman"/>
          <w:sz w:val="24"/>
          <w:szCs w:val="24"/>
          <w:lang w:val="ru-RU"/>
        </w:rPr>
        <w:t>ч</w:t>
      </w:r>
      <w:r w:rsidRPr="00FA5296">
        <w:rPr>
          <w:rFonts w:ascii="Times New Roman" w:hAnsi="Times New Roman"/>
          <w:sz w:val="24"/>
          <w:szCs w:val="24"/>
          <w:lang w:val="ru-RU"/>
        </w:rPr>
        <w:t xml:space="preserve">л. </w:t>
      </w:r>
      <w:r w:rsidR="00D529BD" w:rsidRPr="00FA5296">
        <w:rPr>
          <w:rFonts w:ascii="Times New Roman" w:hAnsi="Times New Roman"/>
          <w:sz w:val="24"/>
          <w:szCs w:val="24"/>
          <w:lang w:val="ru-RU"/>
        </w:rPr>
        <w:t xml:space="preserve">24. став 4. </w:t>
      </w:r>
      <w:r w:rsidR="00D529BD" w:rsidRPr="00815B17">
        <w:rPr>
          <w:rFonts w:ascii="Times New Roman" w:hAnsi="Times New Roman"/>
          <w:sz w:val="24"/>
          <w:szCs w:val="24"/>
          <w:lang w:val="sr-Cyrl-CS"/>
        </w:rPr>
        <w:t>Закона о раду („Сл.</w:t>
      </w:r>
      <w:r w:rsidR="00D529BD" w:rsidRPr="00FA529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529BD" w:rsidRPr="00815B17">
        <w:rPr>
          <w:rFonts w:ascii="Times New Roman" w:hAnsi="Times New Roman"/>
          <w:sz w:val="24"/>
          <w:szCs w:val="24"/>
          <w:lang w:val="sr-Cyrl-CS"/>
        </w:rPr>
        <w:t xml:space="preserve">гласник РС“, </w:t>
      </w:r>
      <w:r w:rsidR="00D529BD">
        <w:rPr>
          <w:rFonts w:ascii="Times New Roman" w:hAnsi="Times New Roman"/>
          <w:sz w:val="24"/>
          <w:szCs w:val="24"/>
          <w:lang w:val="sr-Cyrl-CS"/>
        </w:rPr>
        <w:t>бр. 24/05, 61/05, 54/09, 32/13</w:t>
      </w:r>
      <w:r w:rsidR="00D529BD" w:rsidRPr="00FA5296">
        <w:rPr>
          <w:rFonts w:ascii="Times New Roman" w:hAnsi="Times New Roman"/>
          <w:sz w:val="24"/>
          <w:szCs w:val="24"/>
          <w:lang w:val="ru-RU"/>
        </w:rPr>
        <w:t>,</w:t>
      </w:r>
      <w:r w:rsidR="00D529BD" w:rsidRPr="00815B17">
        <w:rPr>
          <w:rFonts w:ascii="Times New Roman" w:hAnsi="Times New Roman"/>
          <w:sz w:val="24"/>
          <w:szCs w:val="24"/>
          <w:lang w:val="sr-Cyrl-CS"/>
        </w:rPr>
        <w:t xml:space="preserve"> 75/14</w:t>
      </w:r>
      <w:r w:rsidR="00D529BD" w:rsidRPr="00FA5296">
        <w:rPr>
          <w:rFonts w:ascii="Times New Roman" w:hAnsi="Times New Roman"/>
          <w:sz w:val="24"/>
          <w:szCs w:val="24"/>
          <w:lang w:val="ru-RU"/>
        </w:rPr>
        <w:t>, 13/17 – одлука УС и 113/17</w:t>
      </w:r>
      <w:r w:rsidR="00D529BD">
        <w:rPr>
          <w:rFonts w:ascii="Times New Roman" w:hAnsi="Times New Roman"/>
          <w:sz w:val="24"/>
          <w:szCs w:val="24"/>
          <w:lang w:val="sr-Cyrl-CS"/>
        </w:rPr>
        <w:t>), члана 30 – 32. Закона о запосленима у јавним службама</w:t>
      </w:r>
      <w:r w:rsidR="00F47B4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47B45" w:rsidRPr="00815B17">
        <w:rPr>
          <w:rFonts w:ascii="Times New Roman" w:hAnsi="Times New Roman"/>
          <w:sz w:val="24"/>
          <w:szCs w:val="24"/>
          <w:lang w:val="sr-Cyrl-CS"/>
        </w:rPr>
        <w:t xml:space="preserve"> („Сл.</w:t>
      </w:r>
      <w:r w:rsidR="00F47B45" w:rsidRPr="00FA529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47B45" w:rsidRPr="00815B17">
        <w:rPr>
          <w:rFonts w:ascii="Times New Roman" w:hAnsi="Times New Roman"/>
          <w:sz w:val="24"/>
          <w:szCs w:val="24"/>
          <w:lang w:val="sr-Cyrl-CS"/>
        </w:rPr>
        <w:t xml:space="preserve">гласник РС“, </w:t>
      </w:r>
      <w:r w:rsidR="00F47B45">
        <w:rPr>
          <w:rFonts w:ascii="Times New Roman" w:hAnsi="Times New Roman"/>
          <w:sz w:val="24"/>
          <w:szCs w:val="24"/>
          <w:lang w:val="sr-Cyrl-CS"/>
        </w:rPr>
        <w:t xml:space="preserve">бр. </w:t>
      </w:r>
      <w:r w:rsidR="00F47B45" w:rsidRPr="00FA5296">
        <w:rPr>
          <w:rFonts w:ascii="Times New Roman" w:hAnsi="Times New Roman"/>
          <w:sz w:val="24"/>
          <w:szCs w:val="24"/>
          <w:lang w:val="ru-RU"/>
        </w:rPr>
        <w:t xml:space="preserve"> 13/17</w:t>
      </w:r>
      <w:r w:rsidR="00F47B45">
        <w:rPr>
          <w:rFonts w:ascii="Times New Roman" w:hAnsi="Times New Roman"/>
          <w:sz w:val="24"/>
          <w:szCs w:val="24"/>
          <w:lang w:val="sr-Cyrl-CS"/>
        </w:rPr>
        <w:t xml:space="preserve">), члана 23.став 1.тачка 7. </w:t>
      </w:r>
      <w:r w:rsidRPr="00FA5296">
        <w:rPr>
          <w:rFonts w:ascii="Times New Roman" w:hAnsi="Times New Roman"/>
          <w:sz w:val="24"/>
          <w:szCs w:val="24"/>
          <w:lang w:val="ru-RU"/>
        </w:rPr>
        <w:t xml:space="preserve"> Статута </w:t>
      </w:r>
      <w:r w:rsidR="00A060E3" w:rsidRPr="00FA5296">
        <w:rPr>
          <w:rFonts w:ascii="Times New Roman" w:hAnsi="Times New Roman"/>
          <w:sz w:val="24"/>
          <w:szCs w:val="24"/>
          <w:lang w:val="ru-RU"/>
        </w:rPr>
        <w:t>Здравственог центра Врање</w:t>
      </w:r>
      <w:r w:rsidR="00F47B45" w:rsidRPr="00FA5296">
        <w:rPr>
          <w:rFonts w:ascii="Times New Roman" w:hAnsi="Times New Roman"/>
          <w:sz w:val="24"/>
          <w:szCs w:val="24"/>
          <w:lang w:val="ru-RU"/>
        </w:rPr>
        <w:t xml:space="preserve"> бр. 02-1875 од 06.06.2007.године,</w:t>
      </w:r>
      <w:r w:rsidR="00A8569F" w:rsidRPr="00A8569F">
        <w:t xml:space="preserve"> </w:t>
      </w:r>
      <w:r w:rsidR="00A8569F" w:rsidRPr="00A8569F">
        <w:rPr>
          <w:rFonts w:ascii="Times New Roman" w:hAnsi="Times New Roman"/>
          <w:sz w:val="24"/>
          <w:szCs w:val="24"/>
        </w:rPr>
        <w:t>Уредбе о каталогу радних места у јавним службама и другим организацијама у јавном сектору</w:t>
      </w:r>
      <w:r w:rsidR="00F47B45" w:rsidRPr="00FA5296">
        <w:rPr>
          <w:rFonts w:ascii="Times New Roman" w:hAnsi="Times New Roman"/>
          <w:sz w:val="24"/>
          <w:szCs w:val="24"/>
          <w:lang w:val="ru-RU"/>
        </w:rPr>
        <w:t xml:space="preserve"> вршилац дужности директора </w:t>
      </w:r>
      <w:r w:rsidRPr="00FA529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60E3" w:rsidRPr="00FA5296">
        <w:rPr>
          <w:rFonts w:ascii="Times New Roman" w:hAnsi="Times New Roman"/>
          <w:sz w:val="24"/>
          <w:szCs w:val="24"/>
          <w:lang w:val="ru-RU"/>
        </w:rPr>
        <w:t>Здравственог центра Врање</w:t>
      </w:r>
      <w:r w:rsidR="00000871">
        <w:rPr>
          <w:rFonts w:ascii="Times New Roman" w:hAnsi="Times New Roman"/>
          <w:sz w:val="24"/>
          <w:szCs w:val="24"/>
          <w:lang w:val="ru-RU"/>
        </w:rPr>
        <w:t xml:space="preserve"> дана 20.08</w:t>
      </w:r>
      <w:r w:rsidR="00A51878">
        <w:rPr>
          <w:rFonts w:ascii="Times New Roman" w:hAnsi="Times New Roman"/>
          <w:sz w:val="24"/>
          <w:szCs w:val="24"/>
          <w:lang w:val="ru-RU"/>
        </w:rPr>
        <w:t>.201</w:t>
      </w:r>
      <w:r w:rsidR="00A51878">
        <w:rPr>
          <w:rFonts w:ascii="Times New Roman" w:hAnsi="Times New Roman"/>
          <w:sz w:val="24"/>
          <w:szCs w:val="24"/>
        </w:rPr>
        <w:t>9</w:t>
      </w:r>
      <w:r w:rsidR="00F47B45" w:rsidRPr="00FA5296">
        <w:rPr>
          <w:rFonts w:ascii="Times New Roman" w:hAnsi="Times New Roman"/>
          <w:sz w:val="24"/>
          <w:szCs w:val="24"/>
          <w:lang w:val="ru-RU"/>
        </w:rPr>
        <w:t>.године доноси</w:t>
      </w:r>
      <w:r w:rsidR="00A8569F">
        <w:rPr>
          <w:rFonts w:ascii="Times New Roman" w:hAnsi="Times New Roman"/>
          <w:sz w:val="24"/>
          <w:szCs w:val="24"/>
          <w:lang w:val="ru-RU"/>
        </w:rPr>
        <w:t>м</w:t>
      </w:r>
      <w:r w:rsidR="002D3F5C">
        <w:rPr>
          <w:rFonts w:ascii="Times New Roman" w:hAnsi="Times New Roman"/>
          <w:sz w:val="24"/>
          <w:szCs w:val="24"/>
          <w:lang w:val="ru-RU"/>
        </w:rPr>
        <w:t xml:space="preserve"> следећу</w:t>
      </w:r>
      <w:r w:rsidR="00DC6C85" w:rsidRPr="00FA5296">
        <w:rPr>
          <w:rFonts w:ascii="Times New Roman" w:hAnsi="Times New Roman"/>
          <w:sz w:val="24"/>
          <w:szCs w:val="24"/>
          <w:lang w:val="ru-RU"/>
        </w:rPr>
        <w:t>:</w:t>
      </w:r>
    </w:p>
    <w:p w:rsidR="00F47B45" w:rsidRPr="00FA5296" w:rsidRDefault="00F47B45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B44F2" w:rsidRPr="00FA5296" w:rsidRDefault="009B44F2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B44F2" w:rsidRPr="00FA5296" w:rsidRDefault="009B44F2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47B45" w:rsidRPr="00FA5296" w:rsidRDefault="000E7B75" w:rsidP="000E4D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ИЗМЕНУ И ДО</w:t>
      </w:r>
      <w:r w:rsidR="002D3F5C">
        <w:rPr>
          <w:rFonts w:ascii="Times New Roman" w:hAnsi="Times New Roman"/>
          <w:b/>
          <w:sz w:val="24"/>
          <w:szCs w:val="24"/>
          <w:lang w:val="ru-RU"/>
        </w:rPr>
        <w:t xml:space="preserve">ПУНУ </w:t>
      </w:r>
      <w:r w:rsidR="00F47B45" w:rsidRPr="00FA5296">
        <w:rPr>
          <w:rFonts w:ascii="Times New Roman" w:hAnsi="Times New Roman"/>
          <w:b/>
          <w:sz w:val="24"/>
          <w:szCs w:val="24"/>
          <w:lang w:val="ru-RU"/>
        </w:rPr>
        <w:t>П Р А В И Л Н И К</w:t>
      </w:r>
      <w:r w:rsidR="002D3F5C">
        <w:rPr>
          <w:rFonts w:ascii="Times New Roman" w:hAnsi="Times New Roman"/>
          <w:b/>
          <w:sz w:val="24"/>
          <w:szCs w:val="24"/>
          <w:lang w:val="ru-RU"/>
        </w:rPr>
        <w:t>А</w:t>
      </w:r>
    </w:p>
    <w:p w:rsidR="004F293A" w:rsidRPr="00FA5296" w:rsidRDefault="00F47B45" w:rsidP="000E4D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A5296">
        <w:rPr>
          <w:rFonts w:ascii="Times New Roman" w:hAnsi="Times New Roman"/>
          <w:b/>
          <w:sz w:val="24"/>
          <w:szCs w:val="24"/>
          <w:lang w:val="ru-RU"/>
        </w:rPr>
        <w:t xml:space="preserve">О ОРГАНИЗАЦИЈИ И СИСТЕМАТИЗАЦИЈИ ПОСЛОВА </w:t>
      </w:r>
    </w:p>
    <w:p w:rsidR="00F47B45" w:rsidRPr="00FA5296" w:rsidRDefault="00F47B45" w:rsidP="000E4D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A5296">
        <w:rPr>
          <w:rFonts w:ascii="Times New Roman" w:hAnsi="Times New Roman"/>
          <w:b/>
          <w:sz w:val="24"/>
          <w:szCs w:val="24"/>
          <w:lang w:val="ru-RU"/>
        </w:rPr>
        <w:t>ЗДРАВСТВЕНОГ ЦЕНТРА ВРАЊЕ</w:t>
      </w:r>
    </w:p>
    <w:p w:rsidR="004F293A" w:rsidRPr="00FA5296" w:rsidRDefault="004F293A" w:rsidP="000E4D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F47B45" w:rsidRPr="00FA5296" w:rsidRDefault="00F47B45" w:rsidP="000E4D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F47B45" w:rsidRPr="00FA5296" w:rsidRDefault="00F47B45" w:rsidP="000E4D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I</w:t>
      </w:r>
      <w:r w:rsidRPr="00FA5296">
        <w:rPr>
          <w:rFonts w:ascii="Times New Roman" w:hAnsi="Times New Roman"/>
          <w:b/>
          <w:sz w:val="24"/>
          <w:szCs w:val="24"/>
          <w:lang w:val="ru-RU"/>
        </w:rPr>
        <w:t xml:space="preserve"> ОПШТЕ ОДРЕДБЕ</w:t>
      </w:r>
    </w:p>
    <w:p w:rsidR="00F47B45" w:rsidRPr="00FA5296" w:rsidRDefault="00F47B45" w:rsidP="000E4D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F47B45" w:rsidRDefault="00F47B45" w:rsidP="000E4D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A5296">
        <w:rPr>
          <w:rFonts w:ascii="Times New Roman" w:hAnsi="Times New Roman"/>
          <w:b/>
          <w:sz w:val="24"/>
          <w:szCs w:val="24"/>
          <w:lang w:val="ru-RU"/>
        </w:rPr>
        <w:t>Члан 1.</w:t>
      </w:r>
    </w:p>
    <w:p w:rsidR="00000871" w:rsidRPr="00FA5296" w:rsidRDefault="00000871" w:rsidP="000E4D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F47B45" w:rsidRPr="00FA5296" w:rsidRDefault="00F47B45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b/>
          <w:sz w:val="24"/>
          <w:szCs w:val="24"/>
          <w:lang w:val="ru-RU"/>
        </w:rPr>
        <w:tab/>
      </w:r>
      <w:r w:rsidRPr="00FA5296">
        <w:rPr>
          <w:rFonts w:ascii="Times New Roman" w:hAnsi="Times New Roman"/>
          <w:sz w:val="24"/>
          <w:szCs w:val="24"/>
          <w:lang w:val="ru-RU"/>
        </w:rPr>
        <w:t>Правилником о организацији и систематизацији послова  Здравственог центра Врање (у даљем тексту: Правилник) се у Здравственом центру Врање ближе уређује:</w:t>
      </w:r>
    </w:p>
    <w:p w:rsidR="00F47B45" w:rsidRPr="00FA5296" w:rsidRDefault="00F47B45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47B45" w:rsidRPr="00FA5296" w:rsidRDefault="00F47B45" w:rsidP="000E4D1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Организација рада  у Здравственом центру Врање, организациони делови и њихов делокруг;</w:t>
      </w:r>
    </w:p>
    <w:p w:rsidR="00F47B45" w:rsidRPr="00FA5296" w:rsidRDefault="00F47B45" w:rsidP="000E4D1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Систематизација послова, назив и опис посла, врста и степен стручне спреме, односно образовања, и други посебни услови за рад на тим пословима;</w:t>
      </w:r>
    </w:p>
    <w:p w:rsidR="00F47B45" w:rsidRPr="00FA5296" w:rsidRDefault="00F47B45" w:rsidP="000E4D1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Послови при чијем вршењу запослени има посебна овлашћења и одговорност;</w:t>
      </w:r>
    </w:p>
    <w:p w:rsidR="00F47B45" w:rsidRPr="00FA5296" w:rsidRDefault="00F47B45" w:rsidP="000E4D1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Начин руковођења и функционална повезаност организационих делова и одговорност за извршавање послова и друга питања од значаја за организацију и рад Здравственог центра Врање</w:t>
      </w:r>
      <w:r w:rsidR="00DB3214" w:rsidRPr="00FA5296">
        <w:rPr>
          <w:rFonts w:ascii="Times New Roman" w:hAnsi="Times New Roman"/>
          <w:sz w:val="24"/>
          <w:szCs w:val="24"/>
          <w:lang w:val="ru-RU"/>
        </w:rPr>
        <w:t>.</w:t>
      </w:r>
    </w:p>
    <w:p w:rsidR="00DB3214" w:rsidRPr="00FA5296" w:rsidRDefault="00DB3214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B3214" w:rsidRPr="00FA5296" w:rsidRDefault="00DB3214" w:rsidP="000E4D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A5296">
        <w:rPr>
          <w:rFonts w:ascii="Times New Roman" w:hAnsi="Times New Roman"/>
          <w:b/>
          <w:sz w:val="24"/>
          <w:szCs w:val="24"/>
          <w:lang w:val="ru-RU"/>
        </w:rPr>
        <w:t>Члан 2.</w:t>
      </w:r>
    </w:p>
    <w:p w:rsidR="00DB3214" w:rsidRPr="00FA5296" w:rsidRDefault="00DB3214" w:rsidP="000E4D1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Здравствени центар Врање обавља здравствену делатност из области примарне и секундарне здравствене заштите дефинисане Статутом  Здравственог центра, Законом о здравственопј заштити и другим позитивним прописима којима се уређује питање здравствене заштите, а према потребама и плановима рада и развоја, тако да се обезбеди јединство процеса рада, потпуна искоришћеност капацитета, пуна запосленост и рационално коришћење знања и способности запослених.</w:t>
      </w:r>
    </w:p>
    <w:p w:rsidR="00DB3214" w:rsidRDefault="00DB3214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85061" w:rsidRDefault="00585061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85061" w:rsidRDefault="00585061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85061" w:rsidRDefault="00585061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B6CFF" w:rsidRPr="00FA5296" w:rsidRDefault="00FB6CFF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B3214" w:rsidRPr="00FA5296" w:rsidRDefault="00DB3214" w:rsidP="000E4D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A5296">
        <w:rPr>
          <w:rFonts w:ascii="Times New Roman" w:hAnsi="Times New Roman"/>
          <w:b/>
          <w:sz w:val="24"/>
          <w:szCs w:val="24"/>
          <w:lang w:val="ru-RU"/>
        </w:rPr>
        <w:lastRenderedPageBreak/>
        <w:t>Члан 3.</w:t>
      </w:r>
    </w:p>
    <w:p w:rsidR="00DB3214" w:rsidRPr="00FA5296" w:rsidRDefault="00DB3214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b/>
          <w:sz w:val="24"/>
          <w:szCs w:val="24"/>
          <w:lang w:val="ru-RU"/>
        </w:rPr>
        <w:tab/>
      </w:r>
      <w:r w:rsidRPr="00FA5296">
        <w:rPr>
          <w:rFonts w:ascii="Times New Roman" w:hAnsi="Times New Roman"/>
          <w:sz w:val="24"/>
          <w:szCs w:val="24"/>
          <w:lang w:val="ru-RU"/>
        </w:rPr>
        <w:t>Послодавац може обављање одређених стручних послова из своје делатности да повери другом правном или физичком лицу, ако оцени да је то у његовом интересу и да ће се послови ефикације  и рационалније извршавати.</w:t>
      </w:r>
    </w:p>
    <w:p w:rsidR="00DB3214" w:rsidRPr="00FA5296" w:rsidRDefault="00DB3214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ab/>
        <w:t>Обављање поверених послова  извршиће се сагласно позитивним законским прописима,  овом Правилнику и уговору којим се регулише поверавање послова.</w:t>
      </w:r>
    </w:p>
    <w:p w:rsidR="00DB3214" w:rsidRPr="00FA5296" w:rsidRDefault="00DB3214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653B5" w:rsidRPr="00FA5296" w:rsidRDefault="008653B5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653B5" w:rsidRPr="004C3C2C" w:rsidRDefault="008653B5" w:rsidP="000E4D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4C3C2C">
        <w:rPr>
          <w:rFonts w:ascii="Times New Roman" w:hAnsi="Times New Roman"/>
          <w:b/>
          <w:sz w:val="24"/>
          <w:szCs w:val="24"/>
          <w:u w:val="single"/>
        </w:rPr>
        <w:t>II</w:t>
      </w:r>
      <w:r w:rsidRPr="004C3C2C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  УНУТРАШЊЕ ОРГАНИЗАЦИЈЕ</w:t>
      </w:r>
    </w:p>
    <w:p w:rsidR="008653B5" w:rsidRPr="00FA5296" w:rsidRDefault="008653B5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B44F2" w:rsidRPr="00FA5296" w:rsidRDefault="001F6631" w:rsidP="000E4D1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 xml:space="preserve">Унутрашња организација Здравственог центра Врање заснива се на основима савремене организације рада достигнутој у здравственој делатности, на начелима Закона о здравственој заштити, на објективним потребама за одређеном врстом здравствених услуга које пружа здравствена установа, а зависи и од средстава која су намењена за ту врсту здравствене заштите, опремљености (кадровске и техничке) здравствене установе. </w:t>
      </w:r>
    </w:p>
    <w:p w:rsidR="008653B5" w:rsidRPr="00FA5296" w:rsidRDefault="001F6631" w:rsidP="000E4D1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Унутрашња организација</w:t>
      </w:r>
      <w:r w:rsidR="009B44F2" w:rsidRPr="00FA5296">
        <w:rPr>
          <w:rFonts w:ascii="Times New Roman" w:hAnsi="Times New Roman"/>
          <w:sz w:val="24"/>
          <w:szCs w:val="24"/>
          <w:lang w:val="ru-RU"/>
        </w:rPr>
        <w:t xml:space="preserve"> је у складу са постављеним циљевима оснивача за здравственом заштитом становништва у редовним и ванредним приликама.</w:t>
      </w:r>
    </w:p>
    <w:p w:rsidR="001F6631" w:rsidRPr="00FA5296" w:rsidRDefault="001F6631" w:rsidP="000E4D1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B3214" w:rsidRDefault="00DB3214" w:rsidP="000E4D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A5296">
        <w:rPr>
          <w:rFonts w:ascii="Times New Roman" w:hAnsi="Times New Roman"/>
          <w:b/>
          <w:sz w:val="24"/>
          <w:szCs w:val="24"/>
          <w:lang w:val="ru-RU"/>
        </w:rPr>
        <w:t>Члан 4.</w:t>
      </w:r>
    </w:p>
    <w:p w:rsidR="00000871" w:rsidRPr="00FA5296" w:rsidRDefault="00000871" w:rsidP="000E4D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DB3214" w:rsidRPr="00FA5296" w:rsidRDefault="00DB3214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ab/>
        <w:t xml:space="preserve">Унутрашња организација рада утврђује се овим Правилником </w:t>
      </w:r>
      <w:r w:rsidR="008653B5" w:rsidRPr="00FA5296">
        <w:rPr>
          <w:rFonts w:ascii="Times New Roman" w:hAnsi="Times New Roman"/>
          <w:sz w:val="24"/>
          <w:szCs w:val="24"/>
          <w:lang w:val="ru-RU"/>
        </w:rPr>
        <w:t>као разрада унутрашње организације организационих јединица одређених чл. 16. Статута Здравственог центра Врање.</w:t>
      </w:r>
    </w:p>
    <w:p w:rsidR="008653B5" w:rsidRPr="00FA5296" w:rsidRDefault="008653B5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ab/>
        <w:t xml:space="preserve">Организација рада у организационим јединицама постављена је тако да се у Дому здравља, који обавља здрвствену делатност на примарном нивоу, образују организационе јединице по функционалном принципу за поједине области делатности (служба, одељење, одсек), и по територијалном принципу (здравствена станица, здравствена амбуланта). </w:t>
      </w:r>
    </w:p>
    <w:p w:rsidR="009B44F2" w:rsidRPr="00FA5296" w:rsidRDefault="009B44F2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ab/>
        <w:t>У Општој болници здравствена делатност на секундарном нивоу образује се кроз организационе јединице – секторе и службе, а у оквиру њих одељења, одсеци и кабинети.</w:t>
      </w:r>
    </w:p>
    <w:p w:rsidR="00AF20ED" w:rsidRPr="00FA5296" w:rsidRDefault="000B5C01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  <w:t>За обављање немедицински</w:t>
      </w:r>
      <w:r w:rsidR="00AF20ED" w:rsidRPr="00FA5296">
        <w:rPr>
          <w:rFonts w:ascii="Times New Roman" w:hAnsi="Times New Roman"/>
          <w:sz w:val="24"/>
          <w:szCs w:val="24"/>
          <w:lang w:val="ru-RU"/>
        </w:rPr>
        <w:t>х послова за потребе Здравственог центра Врање формира се Служба за правне послове, Служба економско-финансиј</w:t>
      </w:r>
      <w:r>
        <w:rPr>
          <w:rFonts w:ascii="Times New Roman" w:hAnsi="Times New Roman"/>
          <w:sz w:val="24"/>
          <w:szCs w:val="24"/>
        </w:rPr>
        <w:t>k</w:t>
      </w:r>
      <w:r w:rsidR="00AF20ED" w:rsidRPr="00FA5296">
        <w:rPr>
          <w:rFonts w:ascii="Times New Roman" w:hAnsi="Times New Roman"/>
          <w:sz w:val="24"/>
          <w:szCs w:val="24"/>
          <w:lang w:val="ru-RU"/>
        </w:rPr>
        <w:t xml:space="preserve">се послове и Служба за техничке, помоћне и друге сличне послове. </w:t>
      </w:r>
    </w:p>
    <w:p w:rsidR="008653B5" w:rsidRPr="00FA5296" w:rsidRDefault="00AF20ED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ab/>
        <w:t>Заједничким немедицинским службама Здравстверног центра Врање руководи  руководилац немедицинске службе.</w:t>
      </w:r>
    </w:p>
    <w:p w:rsidR="009470CB" w:rsidRPr="009470CB" w:rsidRDefault="009470CB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8653B5" w:rsidRPr="00FA5296" w:rsidRDefault="008653B5" w:rsidP="000E4D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A5296">
        <w:rPr>
          <w:rFonts w:ascii="Times New Roman" w:hAnsi="Times New Roman"/>
          <w:b/>
          <w:sz w:val="24"/>
          <w:szCs w:val="24"/>
          <w:lang w:val="ru-RU"/>
        </w:rPr>
        <w:t>Члан 5.</w:t>
      </w:r>
    </w:p>
    <w:p w:rsidR="009B44F2" w:rsidRPr="00FA5296" w:rsidRDefault="009B44F2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ab/>
        <w:t>Ради обављања појединих врста сродних или истих међусобно повезаних по</w:t>
      </w:r>
      <w:r w:rsidR="00AF20ED" w:rsidRPr="00FA5296">
        <w:rPr>
          <w:rFonts w:ascii="Times New Roman" w:hAnsi="Times New Roman"/>
          <w:sz w:val="24"/>
          <w:szCs w:val="24"/>
          <w:lang w:val="ru-RU"/>
        </w:rPr>
        <w:t>с</w:t>
      </w:r>
      <w:r w:rsidRPr="00FA5296">
        <w:rPr>
          <w:rFonts w:ascii="Times New Roman" w:hAnsi="Times New Roman"/>
          <w:sz w:val="24"/>
          <w:szCs w:val="24"/>
          <w:lang w:val="ru-RU"/>
        </w:rPr>
        <w:t>лова у Здравственом центру Врање</w:t>
      </w:r>
      <w:r w:rsidR="00AF20ED" w:rsidRPr="00FA5296">
        <w:rPr>
          <w:rFonts w:ascii="Times New Roman" w:hAnsi="Times New Roman"/>
          <w:sz w:val="24"/>
          <w:szCs w:val="24"/>
          <w:lang w:val="ru-RU"/>
        </w:rPr>
        <w:t xml:space="preserve"> утврђене су основне организ</w:t>
      </w:r>
      <w:r w:rsidRPr="00FA5296">
        <w:rPr>
          <w:rFonts w:ascii="Times New Roman" w:hAnsi="Times New Roman"/>
          <w:sz w:val="24"/>
          <w:szCs w:val="24"/>
          <w:lang w:val="ru-RU"/>
        </w:rPr>
        <w:t xml:space="preserve">ационе јединице са унутрашњом организацијом. </w:t>
      </w:r>
    </w:p>
    <w:p w:rsidR="00AF20ED" w:rsidRPr="00FA5296" w:rsidRDefault="00AF20ED" w:rsidP="000E4D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9B44F2" w:rsidRPr="004C3C2C" w:rsidRDefault="009B44F2" w:rsidP="000E4D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4C3C2C">
        <w:rPr>
          <w:rFonts w:ascii="Times New Roman" w:hAnsi="Times New Roman"/>
          <w:b/>
          <w:sz w:val="24"/>
          <w:szCs w:val="24"/>
          <w:u w:val="single"/>
        </w:rPr>
        <w:t>III</w:t>
      </w:r>
      <w:r w:rsidRPr="004C3C2C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 УНУТРАШЊА ОРГАНИЗАЦИЈА ОРГАНИЗАЦИОНИХ ЈЕДИНИЦА</w:t>
      </w:r>
    </w:p>
    <w:p w:rsidR="009B44F2" w:rsidRPr="00FA5296" w:rsidRDefault="009B44F2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B44F2" w:rsidRPr="00FA5296" w:rsidRDefault="009B44F2" w:rsidP="000E4D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A5296">
        <w:rPr>
          <w:rFonts w:ascii="Times New Roman" w:hAnsi="Times New Roman"/>
          <w:b/>
          <w:sz w:val="24"/>
          <w:szCs w:val="24"/>
          <w:lang w:val="ru-RU"/>
        </w:rPr>
        <w:t>Члан 6.</w:t>
      </w: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373B3" w:rsidRPr="00FA5296" w:rsidRDefault="00D373B3" w:rsidP="000E4D1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FA5296">
        <w:rPr>
          <w:rFonts w:ascii="Times New Roman" w:hAnsi="Times New Roman"/>
          <w:b/>
          <w:sz w:val="24"/>
          <w:szCs w:val="24"/>
          <w:u w:val="single"/>
          <w:lang w:val="ru-RU"/>
        </w:rPr>
        <w:t>ОЈ ДОМ ЗДРАВЉА У ВРАЊУ</w:t>
      </w: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 xml:space="preserve">                   У циљу ефикаснијег и рационалнијег обављања здравствене делатности у Дому здравља у Врању образују се следеће организационе јединице (службе):</w:t>
      </w: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373B3" w:rsidRPr="009E1040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E1040">
        <w:rPr>
          <w:rFonts w:ascii="Times New Roman" w:hAnsi="Times New Roman"/>
          <w:b/>
          <w:sz w:val="24"/>
          <w:szCs w:val="24"/>
          <w:lang w:val="ru-RU"/>
        </w:rPr>
        <w:t>1.</w:t>
      </w:r>
      <w:r w:rsidRPr="009E1040">
        <w:rPr>
          <w:rFonts w:ascii="Times New Roman" w:hAnsi="Times New Roman"/>
          <w:sz w:val="24"/>
          <w:szCs w:val="24"/>
          <w:lang w:val="ru-RU"/>
        </w:rPr>
        <w:t xml:space="preserve">  Служба за здравствену заштиту деце; </w:t>
      </w:r>
    </w:p>
    <w:p w:rsidR="00F95757" w:rsidRPr="009E1040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E1040">
        <w:rPr>
          <w:rFonts w:ascii="Times New Roman" w:hAnsi="Times New Roman"/>
          <w:b/>
          <w:sz w:val="24"/>
          <w:szCs w:val="24"/>
          <w:lang w:val="ru-RU"/>
        </w:rPr>
        <w:t>2.</w:t>
      </w:r>
      <w:r w:rsidRPr="009E1040">
        <w:rPr>
          <w:rFonts w:ascii="Times New Roman" w:hAnsi="Times New Roman"/>
          <w:sz w:val="24"/>
          <w:szCs w:val="24"/>
          <w:lang w:val="ru-RU"/>
        </w:rPr>
        <w:t xml:space="preserve">  Служба за здравствену заштиту школске деце; </w:t>
      </w:r>
    </w:p>
    <w:p w:rsidR="00D373B3" w:rsidRPr="009E1040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E1040">
        <w:rPr>
          <w:rFonts w:ascii="Times New Roman" w:hAnsi="Times New Roman"/>
          <w:b/>
          <w:sz w:val="24"/>
          <w:szCs w:val="24"/>
          <w:lang w:val="ru-RU"/>
        </w:rPr>
        <w:t>3.</w:t>
      </w:r>
      <w:r w:rsidRPr="009E1040">
        <w:rPr>
          <w:rFonts w:ascii="Times New Roman" w:hAnsi="Times New Roman"/>
          <w:sz w:val="24"/>
          <w:szCs w:val="24"/>
          <w:lang w:val="ru-RU"/>
        </w:rPr>
        <w:t xml:space="preserve">  Служба за здравствену заштиту одраслих становника</w:t>
      </w:r>
      <w:r w:rsidR="0067417A">
        <w:rPr>
          <w:rFonts w:ascii="Times New Roman" w:hAnsi="Times New Roman"/>
          <w:sz w:val="24"/>
          <w:szCs w:val="24"/>
          <w:lang w:val="ru-RU"/>
        </w:rPr>
        <w:t xml:space="preserve"> (са здравственим станицама и амбулантама)</w:t>
      </w:r>
      <w:r w:rsidRPr="009E1040">
        <w:rPr>
          <w:rFonts w:ascii="Times New Roman" w:hAnsi="Times New Roman"/>
          <w:sz w:val="24"/>
          <w:szCs w:val="24"/>
          <w:lang w:val="ru-RU"/>
        </w:rPr>
        <w:t>;</w:t>
      </w:r>
    </w:p>
    <w:p w:rsidR="00D373B3" w:rsidRPr="009E1040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E1040">
        <w:rPr>
          <w:rFonts w:ascii="Times New Roman" w:hAnsi="Times New Roman"/>
          <w:b/>
          <w:sz w:val="24"/>
          <w:szCs w:val="24"/>
          <w:lang w:val="ru-RU"/>
        </w:rPr>
        <w:t>4.</w:t>
      </w:r>
      <w:r w:rsidRPr="009E1040">
        <w:rPr>
          <w:rFonts w:ascii="Times New Roman" w:hAnsi="Times New Roman"/>
          <w:sz w:val="24"/>
          <w:szCs w:val="24"/>
          <w:lang w:val="ru-RU"/>
        </w:rPr>
        <w:t xml:space="preserve">  Служба за здравствену заштиту жена;</w:t>
      </w:r>
    </w:p>
    <w:p w:rsidR="00D373B3" w:rsidRPr="009E1040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E1040">
        <w:rPr>
          <w:rFonts w:ascii="Times New Roman" w:hAnsi="Times New Roman"/>
          <w:b/>
          <w:sz w:val="24"/>
          <w:szCs w:val="24"/>
          <w:lang w:val="ru-RU"/>
        </w:rPr>
        <w:t>5.</w:t>
      </w:r>
      <w:r w:rsidRPr="009E1040">
        <w:rPr>
          <w:rFonts w:ascii="Times New Roman" w:hAnsi="Times New Roman"/>
          <w:sz w:val="24"/>
          <w:szCs w:val="24"/>
          <w:lang w:val="ru-RU"/>
        </w:rPr>
        <w:t xml:space="preserve">  Служба за здравствену заштиту радника;</w:t>
      </w:r>
    </w:p>
    <w:p w:rsidR="00D373B3" w:rsidRPr="009E1040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E1040">
        <w:rPr>
          <w:rFonts w:ascii="Times New Roman" w:hAnsi="Times New Roman"/>
          <w:b/>
          <w:sz w:val="24"/>
          <w:szCs w:val="24"/>
          <w:lang w:val="ru-RU"/>
        </w:rPr>
        <w:t>6.</w:t>
      </w:r>
      <w:r w:rsidRPr="009E1040">
        <w:rPr>
          <w:rFonts w:ascii="Times New Roman" w:hAnsi="Times New Roman"/>
          <w:sz w:val="24"/>
          <w:szCs w:val="24"/>
          <w:lang w:val="ru-RU"/>
        </w:rPr>
        <w:t xml:space="preserve">  Служба хитне медицинске помоћи;</w:t>
      </w:r>
    </w:p>
    <w:p w:rsidR="00D373B3" w:rsidRPr="009E1040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E1040">
        <w:rPr>
          <w:rFonts w:ascii="Times New Roman" w:hAnsi="Times New Roman"/>
          <w:b/>
          <w:sz w:val="24"/>
          <w:szCs w:val="24"/>
          <w:lang w:val="ru-RU"/>
        </w:rPr>
        <w:t>7.</w:t>
      </w:r>
      <w:r w:rsidRPr="009E1040">
        <w:rPr>
          <w:rFonts w:ascii="Times New Roman" w:hAnsi="Times New Roman"/>
          <w:sz w:val="24"/>
          <w:szCs w:val="24"/>
          <w:lang w:val="ru-RU"/>
        </w:rPr>
        <w:t xml:space="preserve">  Служба за кућно лечење и негу;</w:t>
      </w:r>
    </w:p>
    <w:p w:rsidR="00D373B3" w:rsidRPr="009E1040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E1040">
        <w:rPr>
          <w:rFonts w:ascii="Times New Roman" w:hAnsi="Times New Roman"/>
          <w:b/>
          <w:sz w:val="24"/>
          <w:szCs w:val="24"/>
          <w:lang w:val="ru-RU"/>
        </w:rPr>
        <w:t>8.</w:t>
      </w:r>
      <w:r w:rsidRPr="009E1040">
        <w:rPr>
          <w:rFonts w:ascii="Times New Roman" w:hAnsi="Times New Roman"/>
          <w:sz w:val="24"/>
          <w:szCs w:val="24"/>
          <w:lang w:val="ru-RU"/>
        </w:rPr>
        <w:t xml:space="preserve">  Служба за стоматолошку здравствену заштиту;</w:t>
      </w:r>
    </w:p>
    <w:p w:rsidR="00D373B3" w:rsidRPr="009E1040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E1040">
        <w:rPr>
          <w:rFonts w:ascii="Times New Roman" w:hAnsi="Times New Roman"/>
          <w:b/>
          <w:sz w:val="24"/>
          <w:szCs w:val="24"/>
          <w:lang w:val="ru-RU"/>
        </w:rPr>
        <w:t>9.</w:t>
      </w:r>
      <w:r w:rsidRPr="009E1040">
        <w:rPr>
          <w:rFonts w:ascii="Times New Roman" w:hAnsi="Times New Roman"/>
          <w:sz w:val="24"/>
          <w:szCs w:val="24"/>
          <w:lang w:val="ru-RU"/>
        </w:rPr>
        <w:t xml:space="preserve">  Центар за превентивне здравствене услуге са поливалентном патронажом;</w:t>
      </w: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b/>
          <w:sz w:val="24"/>
          <w:szCs w:val="24"/>
          <w:lang w:val="ru-RU"/>
        </w:rPr>
        <w:t>10</w:t>
      </w:r>
      <w:r w:rsidRPr="00FA5296">
        <w:rPr>
          <w:rFonts w:ascii="Times New Roman" w:hAnsi="Times New Roman"/>
          <w:sz w:val="24"/>
          <w:szCs w:val="24"/>
          <w:lang w:val="ru-RU"/>
        </w:rPr>
        <w:t>. Служба за специјалистичко консултативну делатност;</w:t>
      </w: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b/>
          <w:sz w:val="24"/>
          <w:szCs w:val="24"/>
          <w:lang w:val="ru-RU"/>
        </w:rPr>
        <w:t>11</w:t>
      </w:r>
      <w:r w:rsidRPr="00FA5296">
        <w:rPr>
          <w:rFonts w:ascii="Times New Roman" w:hAnsi="Times New Roman"/>
          <w:sz w:val="24"/>
          <w:szCs w:val="24"/>
          <w:lang w:val="ru-RU"/>
        </w:rPr>
        <w:t>. Служба за биохемијско-хематолошку дијагностику;</w:t>
      </w:r>
    </w:p>
    <w:p w:rsidR="00D373B3" w:rsidRPr="00D373B3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FA5296">
        <w:rPr>
          <w:rFonts w:ascii="Times New Roman" w:hAnsi="Times New Roman"/>
          <w:b/>
          <w:sz w:val="24"/>
          <w:szCs w:val="24"/>
          <w:lang w:val="ru-RU"/>
        </w:rPr>
        <w:t>12.</w:t>
      </w:r>
      <w:r w:rsidRPr="00FA5296">
        <w:rPr>
          <w:rFonts w:ascii="Times New Roman" w:hAnsi="Times New Roman"/>
          <w:sz w:val="24"/>
          <w:szCs w:val="24"/>
          <w:lang w:val="ru-RU"/>
        </w:rPr>
        <w:t xml:space="preserve"> Служба за радиолошку дијагностику.</w:t>
      </w:r>
    </w:p>
    <w:p w:rsidR="00FB6CFF" w:rsidRPr="00FA5296" w:rsidRDefault="00FB6CFF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373B3" w:rsidRPr="00FA5296" w:rsidRDefault="00D373B3" w:rsidP="000E4D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A5296">
        <w:rPr>
          <w:rFonts w:ascii="Times New Roman" w:hAnsi="Times New Roman"/>
          <w:b/>
          <w:sz w:val="24"/>
          <w:szCs w:val="24"/>
          <w:lang w:val="ru-RU"/>
        </w:rPr>
        <w:t xml:space="preserve">Члан </w:t>
      </w:r>
      <w:r w:rsidR="000B4F2A" w:rsidRPr="00FA5296">
        <w:rPr>
          <w:rFonts w:ascii="Times New Roman" w:hAnsi="Times New Roman"/>
          <w:b/>
          <w:sz w:val="24"/>
          <w:szCs w:val="24"/>
          <w:lang w:val="ru-RU"/>
        </w:rPr>
        <w:t>7</w:t>
      </w:r>
      <w:r w:rsidRPr="00FA5296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 xml:space="preserve">               Организационе јединице из члана </w:t>
      </w:r>
      <w:r w:rsidR="0067417A">
        <w:rPr>
          <w:rFonts w:ascii="Times New Roman" w:hAnsi="Times New Roman"/>
          <w:sz w:val="24"/>
          <w:szCs w:val="24"/>
          <w:lang w:val="ru-RU"/>
        </w:rPr>
        <w:t>6</w:t>
      </w:r>
      <w:r w:rsidRPr="00FA5296">
        <w:rPr>
          <w:rFonts w:ascii="Times New Roman" w:hAnsi="Times New Roman"/>
          <w:sz w:val="24"/>
          <w:szCs w:val="24"/>
          <w:lang w:val="ru-RU"/>
        </w:rPr>
        <w:t>.</w:t>
      </w:r>
      <w:r w:rsidR="0067417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A5296">
        <w:rPr>
          <w:rFonts w:ascii="Times New Roman" w:hAnsi="Times New Roman"/>
          <w:sz w:val="24"/>
          <w:szCs w:val="24"/>
          <w:lang w:val="ru-RU"/>
        </w:rPr>
        <w:t>овог Правилника имају уже организационе јединице (одељења и одсеке) и то:</w:t>
      </w: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373B3" w:rsidRPr="00AF5A5D" w:rsidRDefault="00D373B3" w:rsidP="00FE3C5F">
      <w:pPr>
        <w:pStyle w:val="ListParagraph"/>
        <w:numPr>
          <w:ilvl w:val="0"/>
          <w:numId w:val="120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D3F5C">
        <w:rPr>
          <w:rFonts w:ascii="Times New Roman" w:hAnsi="Times New Roman"/>
          <w:b/>
          <w:sz w:val="24"/>
          <w:szCs w:val="24"/>
          <w:u w:val="single"/>
          <w:lang w:val="ru-RU"/>
        </w:rPr>
        <w:t>СЛУЖБА ЗА ЗДРАВСТВЕНУ ЗАШТИТУ ДЕЦЕ са</w:t>
      </w:r>
      <w:r w:rsidRPr="00AF5A5D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AF5A5D" w:rsidRPr="00AF5A5D" w:rsidRDefault="00AF5A5D" w:rsidP="00AF5A5D">
      <w:pPr>
        <w:pStyle w:val="ListParagraph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D373B3" w:rsidRPr="00AF5A5D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-одсеком за развојно саветовалиште,</w:t>
      </w:r>
    </w:p>
    <w:p w:rsidR="00D373B3" w:rsidRPr="00AF5A5D" w:rsidRDefault="00AF5A5D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-од</w:t>
      </w:r>
      <w:r>
        <w:rPr>
          <w:rFonts w:ascii="Times New Roman" w:hAnsi="Times New Roman"/>
          <w:sz w:val="24"/>
          <w:szCs w:val="24"/>
        </w:rPr>
        <w:t>eљење</w:t>
      </w:r>
      <w:r w:rsidR="00D373B3" w:rsidRPr="00FA5296">
        <w:rPr>
          <w:rFonts w:ascii="Times New Roman" w:hAnsi="Times New Roman"/>
          <w:sz w:val="24"/>
          <w:szCs w:val="24"/>
          <w:lang w:val="ru-RU"/>
        </w:rPr>
        <w:t xml:space="preserve"> за превентивну здравствену заштиту</w:t>
      </w:r>
      <w:r>
        <w:rPr>
          <w:rFonts w:ascii="Times New Roman" w:hAnsi="Times New Roman"/>
          <w:sz w:val="24"/>
          <w:szCs w:val="24"/>
          <w:lang w:val="ru-RU"/>
        </w:rPr>
        <w:t>,</w:t>
      </w:r>
    </w:p>
    <w:p w:rsidR="00D373B3" w:rsidRPr="00FA5296" w:rsidRDefault="00AF5A5D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-одсеком за вакцинацију,</w:t>
      </w:r>
    </w:p>
    <w:p w:rsidR="00D373B3" w:rsidRPr="00FA5296" w:rsidRDefault="00AF5A5D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-одељење за куративну здравствену заштиту,</w:t>
      </w: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373B3" w:rsidRPr="002D3F5C" w:rsidRDefault="00D373B3" w:rsidP="00FE3C5F">
      <w:pPr>
        <w:pStyle w:val="ListParagraph"/>
        <w:numPr>
          <w:ilvl w:val="0"/>
          <w:numId w:val="120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2D3F5C">
        <w:rPr>
          <w:rFonts w:ascii="Times New Roman" w:hAnsi="Times New Roman"/>
          <w:b/>
          <w:sz w:val="24"/>
          <w:szCs w:val="24"/>
          <w:u w:val="single"/>
          <w:lang w:val="ru-RU"/>
        </w:rPr>
        <w:t>СЛУЖБА ЗА ЗДРАВСТВЕНУ ЗАШТИТУ ШКОЛСКЕ ДЕЦЕ са:</w:t>
      </w:r>
    </w:p>
    <w:p w:rsidR="00AF5A5D" w:rsidRPr="00AF5A5D" w:rsidRDefault="00AF5A5D" w:rsidP="00AF5A5D">
      <w:pPr>
        <w:pStyle w:val="ListParagraph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AF5A5D" w:rsidRPr="00AF5A5D" w:rsidRDefault="00AF5A5D" w:rsidP="00AF5A5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AF5A5D">
        <w:rPr>
          <w:rFonts w:ascii="Times New Roman" w:hAnsi="Times New Roman"/>
          <w:sz w:val="24"/>
          <w:szCs w:val="24"/>
          <w:lang w:val="ru-RU"/>
        </w:rPr>
        <w:t>-одсеком за превентивну здравствену заштиту</w:t>
      </w:r>
      <w:r>
        <w:rPr>
          <w:rFonts w:ascii="Times New Roman" w:hAnsi="Times New Roman"/>
          <w:sz w:val="24"/>
          <w:szCs w:val="24"/>
          <w:lang w:val="ru-RU"/>
        </w:rPr>
        <w:t>,</w:t>
      </w: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-одсеком за куративну здравствену заштиту и</w:t>
      </w:r>
    </w:p>
    <w:p w:rsidR="00D373B3" w:rsidRPr="00FA5296" w:rsidRDefault="00AF5A5D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-саветовалиште</w:t>
      </w:r>
      <w:r w:rsidR="00370DE7">
        <w:rPr>
          <w:rFonts w:ascii="Times New Roman" w:hAnsi="Times New Roman"/>
          <w:sz w:val="24"/>
          <w:szCs w:val="24"/>
          <w:lang w:val="ru-RU"/>
        </w:rPr>
        <w:t>м</w:t>
      </w:r>
      <w:r>
        <w:rPr>
          <w:rFonts w:ascii="Times New Roman" w:hAnsi="Times New Roman"/>
          <w:sz w:val="24"/>
          <w:szCs w:val="24"/>
          <w:lang w:val="ru-RU"/>
        </w:rPr>
        <w:t xml:space="preserve"> за младе,</w:t>
      </w: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373B3" w:rsidRPr="00AF5A5D" w:rsidRDefault="00D373B3" w:rsidP="00FE3C5F">
      <w:pPr>
        <w:pStyle w:val="ListParagraph"/>
        <w:numPr>
          <w:ilvl w:val="0"/>
          <w:numId w:val="12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AF5A5D">
        <w:rPr>
          <w:rFonts w:ascii="Times New Roman" w:hAnsi="Times New Roman"/>
          <w:b/>
          <w:sz w:val="24"/>
          <w:szCs w:val="24"/>
          <w:lang w:val="ru-RU"/>
        </w:rPr>
        <w:t>СЛУЖБА ЗА ЗДРАВСТВЕНУ ЗАШТИТУ ОДРАСЛИХ СТАНОВНИКА</w:t>
      </w:r>
      <w:r w:rsidRPr="00AF5A5D">
        <w:rPr>
          <w:rFonts w:ascii="Times New Roman" w:hAnsi="Times New Roman"/>
          <w:sz w:val="24"/>
          <w:szCs w:val="24"/>
          <w:lang w:val="ru-RU"/>
        </w:rPr>
        <w:t xml:space="preserve"> са здравственим станицама у Врањској Бањи, Власу, Кривој Феји, Ратају, Ристовцу и Барелићу, и здравственим амбулантама: Дубница, Вртогош, Буштрање, Доње Жапско, Тибужде, Моштаница, Корбевац,  и Огледна станица</w:t>
      </w:r>
      <w:r w:rsidRPr="00AF5A5D">
        <w:rPr>
          <w:rFonts w:ascii="Times New Roman" w:hAnsi="Times New Roman"/>
          <w:sz w:val="24"/>
          <w:szCs w:val="24"/>
          <w:lang w:val="sr-Cyrl-CS"/>
        </w:rPr>
        <w:t>,</w:t>
      </w:r>
      <w:r w:rsidR="0067417A" w:rsidRPr="00AF5A5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AF5A5D">
        <w:rPr>
          <w:rFonts w:ascii="Times New Roman" w:hAnsi="Times New Roman"/>
          <w:sz w:val="24"/>
          <w:szCs w:val="24"/>
          <w:lang w:val="sr-Cyrl-CS"/>
        </w:rPr>
        <w:t>здравствена амбуланта у селу Доње Требешиње,</w:t>
      </w:r>
      <w:r w:rsidR="0067417A" w:rsidRPr="00AF5A5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AF5A5D">
        <w:rPr>
          <w:rFonts w:ascii="Times New Roman" w:hAnsi="Times New Roman"/>
          <w:sz w:val="24"/>
          <w:szCs w:val="24"/>
          <w:lang w:val="sr-Cyrl-CS"/>
        </w:rPr>
        <w:t>здравствена амбуланта</w:t>
      </w:r>
      <w:r w:rsidRPr="00AF5A5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F5A5D">
        <w:rPr>
          <w:rFonts w:ascii="Times New Roman" w:hAnsi="Times New Roman"/>
          <w:sz w:val="24"/>
          <w:szCs w:val="24"/>
          <w:lang w:val="sr-Cyrl-CS"/>
        </w:rPr>
        <w:t xml:space="preserve"> у селу Ћуковац,  здравствена амбуланта у Служби за радиолошку дијагностику-АТД;</w:t>
      </w:r>
    </w:p>
    <w:p w:rsidR="00AF5A5D" w:rsidRDefault="00AF5A5D" w:rsidP="00AF5A5D">
      <w:pPr>
        <w:pStyle w:val="ListParagraph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AF5A5D" w:rsidRPr="00AF5A5D" w:rsidRDefault="00AF5A5D" w:rsidP="00AF5A5D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AF5A5D">
        <w:rPr>
          <w:rFonts w:ascii="Times New Roman" w:hAnsi="Times New Roman"/>
          <w:sz w:val="24"/>
          <w:szCs w:val="24"/>
          <w:lang w:val="ru-RU"/>
        </w:rPr>
        <w:t>-одсек</w:t>
      </w:r>
      <w:r w:rsidR="00F95757">
        <w:rPr>
          <w:rFonts w:ascii="Times New Roman" w:hAnsi="Times New Roman"/>
          <w:sz w:val="24"/>
          <w:szCs w:val="24"/>
          <w:lang w:val="ru-RU"/>
        </w:rPr>
        <w:t>ом</w:t>
      </w:r>
      <w:r w:rsidRPr="00AF5A5D">
        <w:rPr>
          <w:rFonts w:ascii="Times New Roman" w:hAnsi="Times New Roman"/>
          <w:sz w:val="24"/>
          <w:szCs w:val="24"/>
          <w:lang w:val="ru-RU"/>
        </w:rPr>
        <w:t xml:space="preserve"> за превентивну здравствену заштиту;</w:t>
      </w:r>
    </w:p>
    <w:p w:rsidR="00AF5A5D" w:rsidRPr="00AF5A5D" w:rsidRDefault="00F95757" w:rsidP="00AF5A5D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-Здравственом станицом Врањска Бања </w:t>
      </w:r>
      <w:r w:rsidR="00AF5A5D" w:rsidRPr="00AF5A5D">
        <w:rPr>
          <w:rFonts w:ascii="Times New Roman" w:hAnsi="Times New Roman"/>
          <w:sz w:val="24"/>
          <w:szCs w:val="24"/>
          <w:lang w:val="ru-RU"/>
        </w:rPr>
        <w:t>;</w:t>
      </w:r>
    </w:p>
    <w:p w:rsidR="00AF5A5D" w:rsidRPr="00AF5A5D" w:rsidRDefault="00F95757" w:rsidP="00AF5A5D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ru-RU"/>
        </w:rPr>
        <w:t>-Здравственом</w:t>
      </w:r>
      <w:r w:rsidR="00A51878">
        <w:rPr>
          <w:rFonts w:ascii="Times New Roman" w:hAnsi="Times New Roman"/>
          <w:sz w:val="24"/>
          <w:szCs w:val="24"/>
          <w:lang w:val="ru-RU"/>
        </w:rPr>
        <w:t xml:space="preserve"> с</w:t>
      </w:r>
      <w:r>
        <w:rPr>
          <w:rFonts w:ascii="Times New Roman" w:hAnsi="Times New Roman"/>
          <w:sz w:val="24"/>
          <w:szCs w:val="24"/>
          <w:lang w:val="ru-RU"/>
        </w:rPr>
        <w:t xml:space="preserve">таницом Власе </w:t>
      </w:r>
      <w:r w:rsidR="00AF5A5D" w:rsidRPr="00AF5A5D">
        <w:rPr>
          <w:rFonts w:ascii="Times New Roman" w:hAnsi="Times New Roman"/>
          <w:sz w:val="24"/>
          <w:szCs w:val="24"/>
          <w:lang w:val="ru-RU"/>
        </w:rPr>
        <w:t>;</w:t>
      </w:r>
    </w:p>
    <w:p w:rsidR="00D373B3" w:rsidRPr="00D373B3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373B3" w:rsidRPr="00AF5A5D" w:rsidRDefault="00D373B3" w:rsidP="00FE3C5F">
      <w:pPr>
        <w:pStyle w:val="ListParagraph"/>
        <w:numPr>
          <w:ilvl w:val="0"/>
          <w:numId w:val="12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D3F5C">
        <w:rPr>
          <w:rFonts w:ascii="Times New Roman" w:hAnsi="Times New Roman"/>
          <w:b/>
          <w:sz w:val="24"/>
          <w:szCs w:val="24"/>
          <w:u w:val="single"/>
          <w:lang w:val="ru-RU"/>
        </w:rPr>
        <w:t>СЛУЖБА ЗА ЗДРАВСТВЕНУ ЗАШТИТУ ЖЕНА</w:t>
      </w:r>
      <w:r w:rsidRPr="00AF5A5D">
        <w:rPr>
          <w:rFonts w:ascii="Times New Roman" w:hAnsi="Times New Roman"/>
          <w:sz w:val="24"/>
          <w:szCs w:val="24"/>
          <w:lang w:val="ru-RU"/>
        </w:rPr>
        <w:t xml:space="preserve"> са: </w:t>
      </w:r>
    </w:p>
    <w:p w:rsidR="00AF5A5D" w:rsidRDefault="00AF5A5D" w:rsidP="00AF5A5D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373B3" w:rsidRPr="00FA5296" w:rsidRDefault="00AF5A5D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-одсек</w:t>
      </w:r>
      <w:r w:rsidR="00F95757">
        <w:rPr>
          <w:rFonts w:ascii="Times New Roman" w:hAnsi="Times New Roman"/>
          <w:sz w:val="24"/>
          <w:szCs w:val="24"/>
          <w:lang w:val="ru-RU"/>
        </w:rPr>
        <w:t>ом</w:t>
      </w:r>
      <w:r w:rsidRPr="00FA5296">
        <w:rPr>
          <w:rFonts w:ascii="Times New Roman" w:hAnsi="Times New Roman"/>
          <w:sz w:val="24"/>
          <w:szCs w:val="24"/>
          <w:lang w:val="ru-RU"/>
        </w:rPr>
        <w:t xml:space="preserve"> за </w:t>
      </w:r>
      <w:r>
        <w:rPr>
          <w:rFonts w:ascii="Times New Roman" w:hAnsi="Times New Roman"/>
          <w:sz w:val="24"/>
          <w:szCs w:val="24"/>
          <w:lang w:val="ru-RU"/>
        </w:rPr>
        <w:t xml:space="preserve">планирање породице и </w:t>
      </w:r>
      <w:r w:rsidRPr="00FA5296">
        <w:rPr>
          <w:rFonts w:ascii="Times New Roman" w:hAnsi="Times New Roman"/>
          <w:sz w:val="24"/>
          <w:szCs w:val="24"/>
          <w:lang w:val="ru-RU"/>
        </w:rPr>
        <w:t>здравст</w:t>
      </w:r>
      <w:r w:rsidR="00F95757">
        <w:rPr>
          <w:rFonts w:ascii="Times New Roman" w:hAnsi="Times New Roman"/>
          <w:sz w:val="24"/>
          <w:szCs w:val="24"/>
          <w:lang w:val="ru-RU"/>
        </w:rPr>
        <w:t>вену заштиту труднице и породиље</w:t>
      </w:r>
      <w:r>
        <w:rPr>
          <w:rFonts w:ascii="Times New Roman" w:hAnsi="Times New Roman"/>
          <w:sz w:val="24"/>
          <w:szCs w:val="24"/>
          <w:lang w:val="ru-RU"/>
        </w:rPr>
        <w:t>;</w:t>
      </w:r>
    </w:p>
    <w:p w:rsidR="00D373B3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-одсеком за прев</w:t>
      </w:r>
      <w:r w:rsidR="00AF5A5D">
        <w:rPr>
          <w:rFonts w:ascii="Times New Roman" w:hAnsi="Times New Roman"/>
          <w:sz w:val="24"/>
          <w:szCs w:val="24"/>
          <w:lang w:val="ru-RU"/>
        </w:rPr>
        <w:t>ентивну здравствену заштиту;</w:t>
      </w:r>
    </w:p>
    <w:p w:rsidR="00AF5A5D" w:rsidRDefault="00AF5A5D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D3F5C" w:rsidRDefault="002D3F5C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D3F5C" w:rsidRPr="00FA5296" w:rsidRDefault="002D3F5C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373B3" w:rsidRPr="002D3F5C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sr-Cyrl-CS"/>
        </w:rPr>
      </w:pPr>
      <w:r w:rsidRPr="00FA5296">
        <w:rPr>
          <w:rFonts w:ascii="Times New Roman" w:hAnsi="Times New Roman"/>
          <w:b/>
          <w:sz w:val="24"/>
          <w:szCs w:val="24"/>
          <w:lang w:val="ru-RU"/>
        </w:rPr>
        <w:t xml:space="preserve">5. </w:t>
      </w:r>
      <w:r w:rsidRPr="002D3F5C">
        <w:rPr>
          <w:rFonts w:ascii="Times New Roman" w:hAnsi="Times New Roman"/>
          <w:b/>
          <w:sz w:val="24"/>
          <w:szCs w:val="24"/>
          <w:u w:val="single"/>
          <w:lang w:val="ru-RU"/>
        </w:rPr>
        <w:t>СЛУЖБА ЗА ЗДРАВСТВЕНУ ЗАШТИТУ РАДНИКА</w:t>
      </w:r>
      <w:r w:rsidRPr="002D3F5C">
        <w:rPr>
          <w:rFonts w:ascii="Times New Roman" w:hAnsi="Times New Roman"/>
          <w:sz w:val="24"/>
          <w:szCs w:val="24"/>
          <w:u w:val="single"/>
          <w:lang w:val="ru-RU"/>
        </w:rPr>
        <w:t xml:space="preserve"> са:</w:t>
      </w:r>
    </w:p>
    <w:p w:rsidR="00D373B3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F5A5D" w:rsidRPr="00AF5A5D" w:rsidRDefault="009413AE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-   Здравстве</w:t>
      </w:r>
      <w:r w:rsidR="00F95757">
        <w:rPr>
          <w:rFonts w:ascii="Times New Roman" w:hAnsi="Times New Roman"/>
          <w:sz w:val="24"/>
          <w:szCs w:val="24"/>
          <w:lang w:val="sr-Cyrl-CS"/>
        </w:rPr>
        <w:t>ном станицом</w:t>
      </w:r>
      <w:r w:rsidR="00AF5A5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F5A5D">
        <w:rPr>
          <w:rFonts w:ascii="Times New Roman" w:hAnsi="Times New Roman"/>
          <w:sz w:val="24"/>
          <w:szCs w:val="24"/>
        </w:rPr>
        <w:t xml:space="preserve"> „YUMCO“</w:t>
      </w:r>
    </w:p>
    <w:p w:rsidR="009413AE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 xml:space="preserve">- </w:t>
      </w:r>
      <w:r w:rsidR="0067417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F5A5D">
        <w:rPr>
          <w:rFonts w:ascii="Times New Roman" w:hAnsi="Times New Roman"/>
          <w:sz w:val="24"/>
          <w:szCs w:val="24"/>
          <w:lang w:val="ru-RU"/>
        </w:rPr>
        <w:t>О</w:t>
      </w:r>
      <w:r w:rsidRPr="00FA5296">
        <w:rPr>
          <w:rFonts w:ascii="Times New Roman" w:hAnsi="Times New Roman"/>
          <w:sz w:val="24"/>
          <w:szCs w:val="24"/>
          <w:lang w:val="ru-RU"/>
        </w:rPr>
        <w:t>дсеком за превентивну здравствену заштиту,</w:t>
      </w: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7417A" w:rsidRPr="00C80499" w:rsidRDefault="00D373B3" w:rsidP="000E4D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C80499">
        <w:rPr>
          <w:rFonts w:ascii="Times New Roman" w:hAnsi="Times New Roman"/>
          <w:b/>
          <w:sz w:val="24"/>
          <w:szCs w:val="24"/>
          <w:u w:val="single"/>
          <w:lang w:val="ru-RU"/>
        </w:rPr>
        <w:t>6. СЛУЖБА ХИТНЕ МЕДИЦИНСКЕ ПОМОЋИ</w:t>
      </w:r>
      <w:r w:rsidR="00AF5A5D" w:rsidRPr="00C80499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  </w:t>
      </w:r>
      <w:r w:rsidRPr="00C80499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 </w:t>
      </w:r>
    </w:p>
    <w:p w:rsidR="00AF5A5D" w:rsidRPr="00FA5296" w:rsidRDefault="00AF5A5D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373B3" w:rsidRPr="00C80499" w:rsidRDefault="00D373B3" w:rsidP="000E4D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C80499">
        <w:rPr>
          <w:rFonts w:ascii="Times New Roman" w:hAnsi="Times New Roman"/>
          <w:b/>
          <w:sz w:val="24"/>
          <w:szCs w:val="24"/>
          <w:u w:val="single"/>
          <w:lang w:val="ru-RU"/>
        </w:rPr>
        <w:t>7. СЛУЖБА ЗА КУЋНО ЛЕЧЕЊЕ И НЕГУ</w:t>
      </w:r>
    </w:p>
    <w:p w:rsidR="00AF5A5D" w:rsidRPr="00C80499" w:rsidRDefault="00AF5A5D" w:rsidP="000E4D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373B3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80499">
        <w:rPr>
          <w:rFonts w:ascii="Times New Roman" w:hAnsi="Times New Roman"/>
          <w:b/>
          <w:sz w:val="24"/>
          <w:szCs w:val="24"/>
          <w:u w:val="single"/>
          <w:lang w:val="ru-RU"/>
        </w:rPr>
        <w:t>8.СЛУЖБА ЗА СТОМАТОЛОШКУ ЗДРАВСТВЕНУ ЗАШТИТУ</w:t>
      </w:r>
      <w:r w:rsidRPr="00FA5296">
        <w:rPr>
          <w:rFonts w:ascii="Times New Roman" w:hAnsi="Times New Roman"/>
          <w:sz w:val="24"/>
          <w:szCs w:val="24"/>
          <w:lang w:val="ru-RU"/>
        </w:rPr>
        <w:t xml:space="preserve"> са: </w:t>
      </w:r>
    </w:p>
    <w:p w:rsidR="009413AE" w:rsidRPr="00FA5296" w:rsidRDefault="009413AE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00871" w:rsidRDefault="0048413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- одсек</w:t>
      </w:r>
      <w:r w:rsidR="00AF5A5D">
        <w:rPr>
          <w:rFonts w:ascii="Times New Roman" w:hAnsi="Times New Roman"/>
          <w:sz w:val="24"/>
          <w:szCs w:val="24"/>
          <w:lang w:val="ru-RU"/>
        </w:rPr>
        <w:t xml:space="preserve"> за дечију и превентивну стоматологију са стоматолошким ординацијама у школама;</w:t>
      </w:r>
    </w:p>
    <w:p w:rsidR="00484133" w:rsidRDefault="0048413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одсек за куративну дечју стоматологију;</w:t>
      </w:r>
    </w:p>
    <w:p w:rsidR="00D56250" w:rsidRDefault="0048413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одсек</w:t>
      </w:r>
      <w:r w:rsidR="00D56250">
        <w:rPr>
          <w:rFonts w:ascii="Times New Roman" w:hAnsi="Times New Roman"/>
          <w:sz w:val="24"/>
          <w:szCs w:val="24"/>
          <w:lang w:val="ru-RU"/>
        </w:rPr>
        <w:t xml:space="preserve"> за ортопедију вилица</w:t>
      </w:r>
      <w:r w:rsidR="00000871">
        <w:rPr>
          <w:rFonts w:ascii="Times New Roman" w:hAnsi="Times New Roman"/>
          <w:sz w:val="24"/>
          <w:szCs w:val="24"/>
          <w:lang w:val="ru-RU"/>
        </w:rPr>
        <w:t xml:space="preserve"> и зуба</w:t>
      </w:r>
      <w:r w:rsidR="00D56250">
        <w:rPr>
          <w:rFonts w:ascii="Times New Roman" w:hAnsi="Times New Roman"/>
          <w:sz w:val="24"/>
          <w:szCs w:val="24"/>
          <w:lang w:val="ru-RU"/>
        </w:rPr>
        <w:t>;</w:t>
      </w:r>
    </w:p>
    <w:p w:rsidR="00000871" w:rsidRDefault="00000871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</w:t>
      </w:r>
      <w:r w:rsidR="00484133">
        <w:rPr>
          <w:rFonts w:ascii="Times New Roman" w:hAnsi="Times New Roman"/>
          <w:sz w:val="24"/>
          <w:szCs w:val="24"/>
          <w:lang w:val="ru-RU"/>
        </w:rPr>
        <w:t xml:space="preserve"> одсек за </w:t>
      </w:r>
      <w:r>
        <w:rPr>
          <w:rFonts w:ascii="Times New Roman" w:hAnsi="Times New Roman"/>
          <w:sz w:val="24"/>
          <w:szCs w:val="24"/>
          <w:lang w:val="ru-RU"/>
        </w:rPr>
        <w:t>примарн</w:t>
      </w:r>
      <w:r w:rsidR="00484133">
        <w:rPr>
          <w:rFonts w:ascii="Times New Roman" w:hAnsi="Times New Roman"/>
          <w:sz w:val="24"/>
          <w:szCs w:val="24"/>
          <w:lang w:val="ru-RU"/>
        </w:rPr>
        <w:t>у</w:t>
      </w:r>
      <w:r>
        <w:rPr>
          <w:rFonts w:ascii="Times New Roman" w:hAnsi="Times New Roman"/>
          <w:sz w:val="24"/>
          <w:szCs w:val="24"/>
          <w:lang w:val="ru-RU"/>
        </w:rPr>
        <w:t xml:space="preserve"> здравствен</w:t>
      </w:r>
      <w:r w:rsidR="00484133">
        <w:rPr>
          <w:rFonts w:ascii="Times New Roman" w:hAnsi="Times New Roman"/>
          <w:sz w:val="24"/>
          <w:szCs w:val="24"/>
          <w:lang w:val="ru-RU"/>
        </w:rPr>
        <w:t>у</w:t>
      </w:r>
      <w:r>
        <w:rPr>
          <w:rFonts w:ascii="Times New Roman" w:hAnsi="Times New Roman"/>
          <w:sz w:val="24"/>
          <w:szCs w:val="24"/>
          <w:lang w:val="ru-RU"/>
        </w:rPr>
        <w:t xml:space="preserve"> заштита за одрасле;</w:t>
      </w:r>
    </w:p>
    <w:p w:rsidR="00D56250" w:rsidRDefault="00000871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</w:t>
      </w:r>
      <w:r w:rsidR="00484133">
        <w:rPr>
          <w:rFonts w:ascii="Times New Roman" w:hAnsi="Times New Roman"/>
          <w:sz w:val="24"/>
          <w:szCs w:val="24"/>
          <w:lang w:val="ru-RU"/>
        </w:rPr>
        <w:t xml:space="preserve"> одсек</w:t>
      </w:r>
      <w:r w:rsidR="00B44057">
        <w:rPr>
          <w:rFonts w:ascii="Times New Roman" w:hAnsi="Times New Roman"/>
          <w:sz w:val="24"/>
          <w:szCs w:val="24"/>
          <w:lang w:val="ru-RU"/>
        </w:rPr>
        <w:t xml:space="preserve"> за куративну здравствену заштиту</w:t>
      </w:r>
      <w:r>
        <w:rPr>
          <w:rFonts w:ascii="Times New Roman" w:hAnsi="Times New Roman"/>
          <w:sz w:val="24"/>
          <w:szCs w:val="24"/>
          <w:lang w:val="ru-RU"/>
        </w:rPr>
        <w:t xml:space="preserve"> за одрасле;</w:t>
      </w:r>
    </w:p>
    <w:p w:rsidR="00D56250" w:rsidRDefault="0048413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-одсек </w:t>
      </w:r>
      <w:r w:rsidR="00D56250">
        <w:rPr>
          <w:rFonts w:ascii="Times New Roman" w:hAnsi="Times New Roman"/>
          <w:sz w:val="24"/>
          <w:szCs w:val="24"/>
          <w:lang w:val="ru-RU"/>
        </w:rPr>
        <w:t>за стоматолошку протетику са зуботехничком лабораторијом</w:t>
      </w:r>
      <w:r w:rsidR="009413AE">
        <w:rPr>
          <w:rFonts w:ascii="Times New Roman" w:hAnsi="Times New Roman"/>
          <w:sz w:val="24"/>
          <w:szCs w:val="24"/>
          <w:lang w:val="ru-RU"/>
        </w:rPr>
        <w:t>;</w:t>
      </w:r>
    </w:p>
    <w:p w:rsidR="00D373B3" w:rsidRPr="00D373B3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373B3" w:rsidRPr="00D373B3" w:rsidRDefault="00D373B3" w:rsidP="000E4D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D373B3">
        <w:rPr>
          <w:rFonts w:ascii="Times New Roman" w:hAnsi="Times New Roman"/>
          <w:b/>
          <w:sz w:val="24"/>
          <w:szCs w:val="24"/>
          <w:lang w:val="sr-Cyrl-CS"/>
        </w:rPr>
        <w:t xml:space="preserve">9. </w:t>
      </w:r>
      <w:r w:rsidRPr="00C80499">
        <w:rPr>
          <w:rFonts w:ascii="Times New Roman" w:hAnsi="Times New Roman"/>
          <w:b/>
          <w:sz w:val="24"/>
          <w:szCs w:val="24"/>
          <w:u w:val="single"/>
          <w:lang w:val="sr-Cyrl-CS"/>
        </w:rPr>
        <w:t>ЦЕНТАР ЗА ПРЕВЕНТИВНЕ ЗДРАВСТВЕНЕ УСЛУГЕ СА ПОЛИВАЛЕНТНОМ ПАТРОНАЖОМ:</w:t>
      </w:r>
    </w:p>
    <w:p w:rsidR="00D373B3" w:rsidRPr="00D373B3" w:rsidRDefault="00D373B3" w:rsidP="000E4D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D373B3" w:rsidRPr="00D373B3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D373B3">
        <w:rPr>
          <w:rFonts w:ascii="Times New Roman" w:hAnsi="Times New Roman"/>
          <w:sz w:val="24"/>
          <w:szCs w:val="24"/>
          <w:lang w:val="sr-Cyrl-CS"/>
        </w:rPr>
        <w:t>-одсек за поливалентну патронажу;</w:t>
      </w:r>
    </w:p>
    <w:p w:rsidR="00D373B3" w:rsidRPr="00D373B3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80090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D373B3">
        <w:rPr>
          <w:rFonts w:ascii="Times New Roman" w:hAnsi="Times New Roman"/>
          <w:b/>
          <w:sz w:val="24"/>
          <w:szCs w:val="24"/>
          <w:lang w:val="sr-Cyrl-CS"/>
        </w:rPr>
        <w:t>10</w:t>
      </w:r>
      <w:r w:rsidRPr="00FA5296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 w:rsidRPr="00C80499">
        <w:rPr>
          <w:rFonts w:ascii="Times New Roman" w:hAnsi="Times New Roman"/>
          <w:b/>
          <w:sz w:val="24"/>
          <w:szCs w:val="24"/>
          <w:u w:val="single"/>
          <w:lang w:val="ru-RU"/>
        </w:rPr>
        <w:t>СЛУЖБА ЗА СПЕЦИЈАЛИСТИЧКО КОНСУЛТАТИВНУ ДЕЛАТНОСТ</w:t>
      </w:r>
      <w:r w:rsidRPr="00FA5296">
        <w:rPr>
          <w:rFonts w:ascii="Times New Roman" w:hAnsi="Times New Roman"/>
          <w:sz w:val="24"/>
          <w:szCs w:val="24"/>
          <w:lang w:val="ru-RU"/>
        </w:rPr>
        <w:t xml:space="preserve"> са: </w:t>
      </w:r>
    </w:p>
    <w:p w:rsidR="00D80090" w:rsidRPr="00FA5296" w:rsidRDefault="00D80090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373B3" w:rsidRPr="00D373B3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-одељењем за ментално здравље;</w:t>
      </w:r>
    </w:p>
    <w:p w:rsidR="00D373B3" w:rsidRPr="00D373B3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-одељењем за дерматовенерологију</w:t>
      </w:r>
      <w:r w:rsidRPr="00D373B3">
        <w:rPr>
          <w:rFonts w:ascii="Times New Roman" w:hAnsi="Times New Roman"/>
          <w:sz w:val="24"/>
          <w:szCs w:val="24"/>
          <w:lang w:val="sr-Cyrl-CS"/>
        </w:rPr>
        <w:t>;</w:t>
      </w:r>
    </w:p>
    <w:p w:rsidR="00D373B3" w:rsidRPr="00D373B3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-одељењем за дијабет</w:t>
      </w:r>
      <w:r w:rsidRPr="00D373B3">
        <w:rPr>
          <w:rFonts w:ascii="Times New Roman" w:hAnsi="Times New Roman"/>
          <w:sz w:val="24"/>
          <w:szCs w:val="24"/>
          <w:lang w:val="sr-Cyrl-CS"/>
        </w:rPr>
        <w:t>;</w:t>
      </w:r>
    </w:p>
    <w:p w:rsidR="00D373B3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-одељењем за хроничне незаразне болести</w:t>
      </w:r>
      <w:r w:rsidRPr="00D373B3">
        <w:rPr>
          <w:rFonts w:ascii="Times New Roman" w:hAnsi="Times New Roman"/>
          <w:sz w:val="24"/>
          <w:szCs w:val="24"/>
          <w:lang w:val="sr-Cyrl-CS"/>
        </w:rPr>
        <w:t>;</w:t>
      </w:r>
    </w:p>
    <w:p w:rsidR="009413AE" w:rsidRPr="00D373B3" w:rsidRDefault="009413AE" w:rsidP="009413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-</w:t>
      </w:r>
      <w:r w:rsidRPr="00FA5296">
        <w:rPr>
          <w:rFonts w:ascii="Times New Roman" w:hAnsi="Times New Roman"/>
          <w:sz w:val="24"/>
          <w:szCs w:val="24"/>
          <w:lang w:val="ru-RU"/>
        </w:rPr>
        <w:t>одсеком за медицину спорта</w:t>
      </w:r>
      <w:r w:rsidRPr="00D373B3">
        <w:rPr>
          <w:rFonts w:ascii="Times New Roman" w:hAnsi="Times New Roman"/>
          <w:sz w:val="24"/>
          <w:szCs w:val="24"/>
          <w:lang w:val="sr-Cyrl-CS"/>
        </w:rPr>
        <w:t>;</w:t>
      </w:r>
    </w:p>
    <w:p w:rsidR="009413AE" w:rsidRPr="00D373B3" w:rsidRDefault="009413AE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373B3" w:rsidRPr="00236E50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373B3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36E50">
        <w:rPr>
          <w:rFonts w:ascii="Times New Roman" w:hAnsi="Times New Roman"/>
          <w:b/>
          <w:sz w:val="24"/>
          <w:szCs w:val="24"/>
          <w:lang w:val="ru-RU"/>
        </w:rPr>
        <w:t>1</w:t>
      </w:r>
      <w:r w:rsidRPr="00236E50">
        <w:rPr>
          <w:rFonts w:ascii="Times New Roman" w:hAnsi="Times New Roman"/>
          <w:b/>
          <w:sz w:val="24"/>
          <w:szCs w:val="24"/>
          <w:lang w:val="sr-Cyrl-CS"/>
        </w:rPr>
        <w:t>1</w:t>
      </w:r>
      <w:r w:rsidRPr="00236E50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 w:rsidRPr="00C80499">
        <w:rPr>
          <w:rFonts w:ascii="Times New Roman" w:hAnsi="Times New Roman"/>
          <w:b/>
          <w:sz w:val="24"/>
          <w:szCs w:val="24"/>
          <w:u w:val="single"/>
          <w:lang w:val="ru-RU"/>
        </w:rPr>
        <w:t>СЛУЖБА ЗА БИОХЕМИЈСКО-ХЕМАТОЛОШКУ ДИЈАГНОСТИКУ</w:t>
      </w:r>
      <w:r w:rsidRPr="00236E50">
        <w:rPr>
          <w:rFonts w:ascii="Times New Roman" w:hAnsi="Times New Roman"/>
          <w:sz w:val="24"/>
          <w:szCs w:val="24"/>
          <w:lang w:val="ru-RU"/>
        </w:rPr>
        <w:t xml:space="preserve"> са: </w:t>
      </w:r>
    </w:p>
    <w:p w:rsidR="00D80090" w:rsidRPr="00236E50" w:rsidRDefault="00D80090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373B3" w:rsidRPr="00236E50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36E50">
        <w:rPr>
          <w:rFonts w:ascii="Times New Roman" w:hAnsi="Times New Roman"/>
          <w:sz w:val="24"/>
          <w:szCs w:val="24"/>
          <w:lang w:val="ru-RU"/>
        </w:rPr>
        <w:t xml:space="preserve">-одсеком за хематологију, </w:t>
      </w:r>
    </w:p>
    <w:p w:rsidR="009413AE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36E50">
        <w:rPr>
          <w:rFonts w:ascii="Times New Roman" w:hAnsi="Times New Roman"/>
          <w:sz w:val="24"/>
          <w:szCs w:val="24"/>
          <w:lang w:val="ru-RU"/>
        </w:rPr>
        <w:t xml:space="preserve">-одсеком за биохемију са пруручним лабораторијама </w:t>
      </w:r>
      <w:r w:rsidR="009413AE">
        <w:rPr>
          <w:rFonts w:ascii="Times New Roman" w:hAnsi="Times New Roman"/>
          <w:sz w:val="24"/>
          <w:szCs w:val="24"/>
          <w:lang w:val="ru-RU"/>
        </w:rPr>
        <w:t>;</w:t>
      </w:r>
    </w:p>
    <w:p w:rsidR="009413AE" w:rsidRDefault="009413AE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373B3" w:rsidRPr="00F95757" w:rsidRDefault="00F95757" w:rsidP="000E4D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95757">
        <w:rPr>
          <w:rFonts w:ascii="Times New Roman" w:hAnsi="Times New Roman"/>
          <w:b/>
          <w:sz w:val="24"/>
          <w:szCs w:val="24"/>
        </w:rPr>
        <w:t>12.</w:t>
      </w:r>
      <w:r w:rsidRPr="00C80499">
        <w:rPr>
          <w:rFonts w:ascii="Times New Roman" w:hAnsi="Times New Roman"/>
          <w:b/>
          <w:sz w:val="24"/>
          <w:szCs w:val="24"/>
          <w:u w:val="single"/>
        </w:rPr>
        <w:t>СЛУЖБА ЗА РАДИОЛОШКУ ДИЈАГНОСТИКУ</w:t>
      </w:r>
    </w:p>
    <w:p w:rsidR="009413AE" w:rsidRPr="00F95757" w:rsidRDefault="009413AE" w:rsidP="000E4D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D373B3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80499" w:rsidRDefault="00C80499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80499" w:rsidRDefault="00C80499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80499" w:rsidRDefault="00C80499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80499" w:rsidRDefault="00C80499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80499" w:rsidRDefault="00C80499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80499" w:rsidRDefault="00C80499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80499" w:rsidRPr="00FA5296" w:rsidRDefault="00C80499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373B3" w:rsidRPr="00FA5296" w:rsidRDefault="00D373B3" w:rsidP="000E4D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A5296">
        <w:rPr>
          <w:rFonts w:ascii="Times New Roman" w:hAnsi="Times New Roman"/>
          <w:b/>
          <w:sz w:val="24"/>
          <w:szCs w:val="24"/>
          <w:lang w:val="ru-RU"/>
        </w:rPr>
        <w:t xml:space="preserve">Члан  </w:t>
      </w:r>
      <w:r w:rsidR="000B4F2A" w:rsidRPr="00FA5296">
        <w:rPr>
          <w:rFonts w:ascii="Times New Roman" w:hAnsi="Times New Roman"/>
          <w:b/>
          <w:sz w:val="24"/>
          <w:szCs w:val="24"/>
          <w:lang w:val="ru-RU"/>
        </w:rPr>
        <w:t>8</w:t>
      </w:r>
      <w:r w:rsidRPr="00FA5296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FA5296">
        <w:rPr>
          <w:rFonts w:ascii="Times New Roman" w:hAnsi="Times New Roman"/>
          <w:b/>
          <w:sz w:val="24"/>
          <w:szCs w:val="24"/>
          <w:u w:val="single"/>
          <w:lang w:val="ru-RU"/>
        </w:rPr>
        <w:t>ОЈ ОПШТА БОЛНИЦА У ВРАЊУ</w:t>
      </w: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373B3" w:rsidRPr="00EA125B" w:rsidRDefault="00D373B3" w:rsidP="00FE3C5F">
      <w:pPr>
        <w:pStyle w:val="ListParagraph"/>
        <w:numPr>
          <w:ilvl w:val="0"/>
          <w:numId w:val="12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EA125B">
        <w:rPr>
          <w:rFonts w:ascii="Times New Roman" w:hAnsi="Times New Roman"/>
          <w:b/>
          <w:sz w:val="24"/>
          <w:szCs w:val="24"/>
          <w:lang w:val="ru-RU"/>
        </w:rPr>
        <w:t>СЕКТОР ЗА ИНТЕРНИСТИЧКЕ ГРАНЕ СА СЛУЖБАМА</w:t>
      </w:r>
      <w:r w:rsidRPr="00EA125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277B7" w:rsidRPr="00EA125B">
        <w:rPr>
          <w:rFonts w:ascii="Times New Roman" w:hAnsi="Times New Roman"/>
          <w:b/>
          <w:sz w:val="24"/>
          <w:szCs w:val="24"/>
          <w:lang w:val="ru-RU"/>
        </w:rPr>
        <w:t>и ОДЕЉЕЊИМА</w:t>
      </w:r>
      <w:r w:rsidR="006277B7" w:rsidRPr="00EA125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A125B">
        <w:rPr>
          <w:rFonts w:ascii="Times New Roman" w:hAnsi="Times New Roman"/>
          <w:sz w:val="24"/>
          <w:szCs w:val="24"/>
          <w:lang w:val="ru-RU"/>
        </w:rPr>
        <w:t>за:</w:t>
      </w:r>
    </w:p>
    <w:p w:rsidR="00EA125B" w:rsidRPr="00EA125B" w:rsidRDefault="00EA125B" w:rsidP="00EA125B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373B3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</w:t>
      </w:r>
      <w:r w:rsidR="006277B7">
        <w:rPr>
          <w:rFonts w:ascii="Times New Roman" w:hAnsi="Times New Roman"/>
          <w:sz w:val="24"/>
          <w:szCs w:val="24"/>
          <w:lang w:val="ru-RU"/>
        </w:rPr>
        <w:t xml:space="preserve">Служба за </w:t>
      </w:r>
      <w:r w:rsidRPr="00FA5296">
        <w:rPr>
          <w:rFonts w:ascii="Times New Roman" w:hAnsi="Times New Roman"/>
          <w:sz w:val="24"/>
          <w:szCs w:val="24"/>
          <w:lang w:val="ru-RU"/>
        </w:rPr>
        <w:t>интерну медицину;</w:t>
      </w:r>
    </w:p>
    <w:p w:rsidR="006277B7" w:rsidRPr="00FA5296" w:rsidRDefault="006277B7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</w:t>
      </w:r>
      <w:r>
        <w:rPr>
          <w:rFonts w:ascii="Times New Roman" w:hAnsi="Times New Roman"/>
          <w:sz w:val="24"/>
          <w:szCs w:val="24"/>
          <w:lang w:val="ru-RU"/>
        </w:rPr>
        <w:t xml:space="preserve">Служба за </w:t>
      </w:r>
      <w:r w:rsidRPr="00FA5296">
        <w:rPr>
          <w:rFonts w:ascii="Times New Roman" w:hAnsi="Times New Roman"/>
          <w:sz w:val="24"/>
          <w:szCs w:val="24"/>
          <w:lang w:val="ru-RU"/>
        </w:rPr>
        <w:t>неурологију</w:t>
      </w: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</w:t>
      </w:r>
      <w:r w:rsidR="009413AE">
        <w:rPr>
          <w:rFonts w:ascii="Times New Roman" w:hAnsi="Times New Roman"/>
          <w:sz w:val="24"/>
          <w:szCs w:val="24"/>
          <w:lang w:val="ru-RU"/>
        </w:rPr>
        <w:t>Служба</w:t>
      </w:r>
      <w:r w:rsidR="006277B7">
        <w:rPr>
          <w:rFonts w:ascii="Times New Roman" w:hAnsi="Times New Roman"/>
          <w:sz w:val="24"/>
          <w:szCs w:val="24"/>
          <w:lang w:val="ru-RU"/>
        </w:rPr>
        <w:t xml:space="preserve"> за </w:t>
      </w:r>
      <w:r w:rsidRPr="00FA5296">
        <w:rPr>
          <w:rFonts w:ascii="Times New Roman" w:hAnsi="Times New Roman"/>
          <w:sz w:val="24"/>
          <w:szCs w:val="24"/>
          <w:lang w:val="ru-RU"/>
        </w:rPr>
        <w:t>пнеумофтизиологију;</w:t>
      </w: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</w:t>
      </w:r>
      <w:r w:rsidR="009413AE">
        <w:rPr>
          <w:rFonts w:ascii="Times New Roman" w:hAnsi="Times New Roman"/>
          <w:sz w:val="24"/>
          <w:szCs w:val="24"/>
          <w:lang w:val="ru-RU"/>
        </w:rPr>
        <w:t>Служба</w:t>
      </w:r>
      <w:r w:rsidR="006277B7">
        <w:rPr>
          <w:rFonts w:ascii="Times New Roman" w:hAnsi="Times New Roman"/>
          <w:sz w:val="24"/>
          <w:szCs w:val="24"/>
          <w:lang w:val="ru-RU"/>
        </w:rPr>
        <w:t xml:space="preserve"> за </w:t>
      </w:r>
      <w:r w:rsidRPr="00FA5296">
        <w:rPr>
          <w:rFonts w:ascii="Times New Roman" w:hAnsi="Times New Roman"/>
          <w:sz w:val="24"/>
          <w:szCs w:val="24"/>
          <w:lang w:val="ru-RU"/>
        </w:rPr>
        <w:t>инфективне болести;</w:t>
      </w:r>
    </w:p>
    <w:p w:rsidR="00D373B3" w:rsidRPr="00D373B3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EB1600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2. СЕКТОР ЗА ХИРУРШКЕ ГРАНЕ МЕДИЦИНЕ </w:t>
      </w:r>
      <w:r w:rsidRPr="00EB1600">
        <w:rPr>
          <w:rFonts w:ascii="Times New Roman" w:hAnsi="Times New Roman"/>
          <w:sz w:val="24"/>
          <w:szCs w:val="24"/>
          <w:u w:val="single"/>
          <w:lang w:val="ru-RU"/>
        </w:rPr>
        <w:t>са службама</w:t>
      </w:r>
      <w:r w:rsidR="000900D5" w:rsidRPr="00EB1600">
        <w:rPr>
          <w:rFonts w:ascii="Times New Roman" w:hAnsi="Times New Roman"/>
          <w:sz w:val="24"/>
          <w:szCs w:val="24"/>
          <w:u w:val="single"/>
          <w:lang w:val="ru-RU"/>
        </w:rPr>
        <w:t xml:space="preserve"> и одељењима</w:t>
      </w:r>
      <w:r w:rsidRPr="00FA5296">
        <w:rPr>
          <w:rFonts w:ascii="Times New Roman" w:hAnsi="Times New Roman"/>
          <w:sz w:val="24"/>
          <w:szCs w:val="24"/>
          <w:lang w:val="ru-RU"/>
        </w:rPr>
        <w:t>:</w:t>
      </w: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</w:t>
      </w:r>
      <w:r w:rsidR="000900D5">
        <w:rPr>
          <w:rFonts w:ascii="Times New Roman" w:hAnsi="Times New Roman"/>
          <w:sz w:val="24"/>
          <w:szCs w:val="24"/>
          <w:lang w:val="ru-RU"/>
        </w:rPr>
        <w:t xml:space="preserve"> Служба опште хиругије</w:t>
      </w:r>
      <w:r w:rsidRPr="00FA5296">
        <w:rPr>
          <w:rFonts w:ascii="Times New Roman" w:hAnsi="Times New Roman"/>
          <w:sz w:val="24"/>
          <w:szCs w:val="24"/>
          <w:lang w:val="ru-RU"/>
        </w:rPr>
        <w:t>;</w:t>
      </w: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</w:t>
      </w:r>
      <w:r w:rsidR="000900D5">
        <w:rPr>
          <w:rFonts w:ascii="Times New Roman" w:hAnsi="Times New Roman"/>
          <w:sz w:val="24"/>
          <w:szCs w:val="24"/>
          <w:lang w:val="ru-RU"/>
        </w:rPr>
        <w:t xml:space="preserve"> Служба </w:t>
      </w:r>
      <w:r w:rsidRPr="00FA5296">
        <w:rPr>
          <w:rFonts w:ascii="Times New Roman" w:hAnsi="Times New Roman"/>
          <w:sz w:val="24"/>
          <w:szCs w:val="24"/>
          <w:lang w:val="ru-RU"/>
        </w:rPr>
        <w:t>ортопедија са трауматологијом;</w:t>
      </w: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</w:t>
      </w:r>
      <w:r w:rsidR="000900D5">
        <w:rPr>
          <w:rFonts w:ascii="Times New Roman" w:hAnsi="Times New Roman"/>
          <w:sz w:val="24"/>
          <w:szCs w:val="24"/>
          <w:lang w:val="ru-RU"/>
        </w:rPr>
        <w:t xml:space="preserve"> Служба урологије</w:t>
      </w:r>
      <w:r w:rsidRPr="00FA5296">
        <w:rPr>
          <w:rFonts w:ascii="Times New Roman" w:hAnsi="Times New Roman"/>
          <w:sz w:val="24"/>
          <w:szCs w:val="24"/>
          <w:lang w:val="ru-RU"/>
        </w:rPr>
        <w:t>;</w:t>
      </w: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</w:t>
      </w:r>
      <w:r w:rsidR="000900D5">
        <w:rPr>
          <w:rFonts w:ascii="Times New Roman" w:hAnsi="Times New Roman"/>
          <w:sz w:val="24"/>
          <w:szCs w:val="24"/>
          <w:lang w:val="ru-RU"/>
        </w:rPr>
        <w:t xml:space="preserve"> Служба оториноларингологије</w:t>
      </w:r>
      <w:r w:rsidRPr="00FA5296">
        <w:rPr>
          <w:rFonts w:ascii="Times New Roman" w:hAnsi="Times New Roman"/>
          <w:sz w:val="24"/>
          <w:szCs w:val="24"/>
          <w:lang w:val="ru-RU"/>
        </w:rPr>
        <w:t xml:space="preserve">; </w:t>
      </w:r>
    </w:p>
    <w:p w:rsidR="00D373B3" w:rsidRPr="000900D5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</w:t>
      </w:r>
      <w:r w:rsidR="000900D5">
        <w:rPr>
          <w:rFonts w:ascii="Times New Roman" w:hAnsi="Times New Roman"/>
          <w:sz w:val="24"/>
          <w:szCs w:val="24"/>
          <w:lang w:val="ru-RU"/>
        </w:rPr>
        <w:t xml:space="preserve"> Служба </w:t>
      </w:r>
      <w:r w:rsidRPr="00FA5296">
        <w:rPr>
          <w:rFonts w:ascii="Times New Roman" w:hAnsi="Times New Roman"/>
          <w:sz w:val="24"/>
          <w:szCs w:val="24"/>
          <w:lang w:val="ru-RU"/>
        </w:rPr>
        <w:t>о</w:t>
      </w:r>
      <w:r w:rsidRPr="00D373B3">
        <w:rPr>
          <w:rFonts w:ascii="Times New Roman" w:hAnsi="Times New Roman"/>
          <w:sz w:val="24"/>
          <w:szCs w:val="24"/>
          <w:lang w:val="sr-Cyrl-CS"/>
        </w:rPr>
        <w:t>ф</w:t>
      </w:r>
      <w:r w:rsidR="000900D5">
        <w:rPr>
          <w:rFonts w:ascii="Times New Roman" w:hAnsi="Times New Roman"/>
          <w:sz w:val="24"/>
          <w:szCs w:val="24"/>
          <w:lang w:val="ru-RU"/>
        </w:rPr>
        <w:t>талмологије</w:t>
      </w:r>
      <w:r w:rsidRPr="00FA5296">
        <w:rPr>
          <w:rFonts w:ascii="Times New Roman" w:hAnsi="Times New Roman"/>
          <w:sz w:val="24"/>
          <w:szCs w:val="24"/>
          <w:lang w:val="ru-RU"/>
        </w:rPr>
        <w:t>;</w:t>
      </w:r>
    </w:p>
    <w:p w:rsidR="00D373B3" w:rsidRPr="00D373B3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373B3" w:rsidRPr="00EB1600" w:rsidRDefault="000900D5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ru-RU"/>
        </w:rPr>
      </w:pPr>
      <w:r w:rsidRPr="00EB1600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3. СЛУЖБЕ </w:t>
      </w:r>
      <w:r w:rsidR="00D373B3" w:rsidRPr="00EB1600">
        <w:rPr>
          <w:rFonts w:ascii="Times New Roman" w:hAnsi="Times New Roman"/>
          <w:b/>
          <w:sz w:val="24"/>
          <w:szCs w:val="24"/>
          <w:u w:val="single"/>
          <w:lang w:val="ru-RU"/>
        </w:rPr>
        <w:t>:</w:t>
      </w: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</w:t>
      </w:r>
      <w:r w:rsidR="000900D5">
        <w:rPr>
          <w:rFonts w:ascii="Times New Roman" w:hAnsi="Times New Roman"/>
          <w:sz w:val="24"/>
          <w:szCs w:val="24"/>
          <w:lang w:val="ru-RU"/>
        </w:rPr>
        <w:t xml:space="preserve"> Служба педијатрије</w:t>
      </w:r>
      <w:r w:rsidRPr="00FA5296">
        <w:rPr>
          <w:rFonts w:ascii="Times New Roman" w:hAnsi="Times New Roman"/>
          <w:sz w:val="24"/>
          <w:szCs w:val="24"/>
          <w:lang w:val="ru-RU"/>
        </w:rPr>
        <w:t>;</w:t>
      </w: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</w:t>
      </w:r>
      <w:r w:rsidR="000900D5">
        <w:rPr>
          <w:rFonts w:ascii="Times New Roman" w:hAnsi="Times New Roman"/>
          <w:sz w:val="24"/>
          <w:szCs w:val="24"/>
          <w:lang w:val="ru-RU"/>
        </w:rPr>
        <w:t xml:space="preserve"> Служба за </w:t>
      </w:r>
      <w:r w:rsidRPr="00FA5296">
        <w:rPr>
          <w:rFonts w:ascii="Times New Roman" w:hAnsi="Times New Roman"/>
          <w:sz w:val="24"/>
          <w:szCs w:val="24"/>
          <w:lang w:val="ru-RU"/>
        </w:rPr>
        <w:t>гинекологију и акушерство</w:t>
      </w:r>
      <w:r w:rsidR="000900D5">
        <w:rPr>
          <w:rFonts w:ascii="Times New Roman" w:hAnsi="Times New Roman"/>
          <w:sz w:val="24"/>
          <w:szCs w:val="24"/>
          <w:lang w:val="ru-RU"/>
        </w:rPr>
        <w:t xml:space="preserve"> са неонатологијом</w:t>
      </w:r>
      <w:r w:rsidRPr="00FA5296">
        <w:rPr>
          <w:rFonts w:ascii="Times New Roman" w:hAnsi="Times New Roman"/>
          <w:sz w:val="24"/>
          <w:szCs w:val="24"/>
          <w:lang w:val="ru-RU"/>
        </w:rPr>
        <w:t>;</w:t>
      </w:r>
    </w:p>
    <w:p w:rsidR="00D373B3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</w:t>
      </w:r>
      <w:r w:rsidR="00AF3BD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900D5">
        <w:rPr>
          <w:rFonts w:ascii="Times New Roman" w:hAnsi="Times New Roman"/>
          <w:sz w:val="24"/>
          <w:szCs w:val="24"/>
          <w:lang w:val="ru-RU"/>
        </w:rPr>
        <w:t>Служба психијатрије</w:t>
      </w:r>
      <w:r w:rsidRPr="00FA5296">
        <w:rPr>
          <w:rFonts w:ascii="Times New Roman" w:hAnsi="Times New Roman"/>
          <w:sz w:val="24"/>
          <w:szCs w:val="24"/>
          <w:lang w:val="ru-RU"/>
        </w:rPr>
        <w:t>;</w:t>
      </w:r>
    </w:p>
    <w:p w:rsidR="000900D5" w:rsidRPr="00FA5296" w:rsidRDefault="000900D5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373B3" w:rsidRPr="00EB1600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ru-RU"/>
        </w:rPr>
      </w:pPr>
      <w:r w:rsidRPr="00EB1600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4. </w:t>
      </w:r>
      <w:r w:rsidR="000900D5" w:rsidRPr="00EB1600">
        <w:rPr>
          <w:rFonts w:ascii="Times New Roman" w:hAnsi="Times New Roman"/>
          <w:b/>
          <w:sz w:val="24"/>
          <w:szCs w:val="24"/>
          <w:u w:val="single"/>
          <w:lang w:val="ru-RU"/>
        </w:rPr>
        <w:t>ЗАЈЕДНИЧКИ МЕДИЦИНСКИ ПОСЛОВИ</w:t>
      </w:r>
      <w:r w:rsidRPr="00EB1600">
        <w:rPr>
          <w:rFonts w:ascii="Times New Roman" w:hAnsi="Times New Roman"/>
          <w:sz w:val="24"/>
          <w:szCs w:val="24"/>
          <w:u w:val="single"/>
          <w:lang w:val="ru-RU"/>
        </w:rPr>
        <w:t>:</w:t>
      </w: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</w:t>
      </w:r>
      <w:r w:rsidR="000900D5">
        <w:rPr>
          <w:rFonts w:ascii="Times New Roman" w:hAnsi="Times New Roman"/>
          <w:sz w:val="24"/>
          <w:szCs w:val="24"/>
          <w:lang w:val="ru-RU"/>
        </w:rPr>
        <w:t xml:space="preserve"> Служба за</w:t>
      </w:r>
      <w:r w:rsidR="00EA125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A5296">
        <w:rPr>
          <w:rFonts w:ascii="Times New Roman" w:hAnsi="Times New Roman"/>
          <w:sz w:val="24"/>
          <w:szCs w:val="24"/>
          <w:lang w:val="ru-RU"/>
        </w:rPr>
        <w:t>пријем и збрињавање ургентних стања;</w:t>
      </w: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</w:t>
      </w:r>
      <w:r w:rsidR="00AF3BD1">
        <w:rPr>
          <w:rFonts w:ascii="Times New Roman" w:hAnsi="Times New Roman"/>
          <w:sz w:val="24"/>
          <w:szCs w:val="24"/>
          <w:lang w:val="ru-RU"/>
        </w:rPr>
        <w:t xml:space="preserve"> Одељење болничке банке крви;</w:t>
      </w:r>
    </w:p>
    <w:p w:rsidR="00D373B3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</w:t>
      </w:r>
      <w:r w:rsidR="000900D5">
        <w:rPr>
          <w:rFonts w:ascii="Times New Roman" w:hAnsi="Times New Roman"/>
          <w:sz w:val="24"/>
          <w:szCs w:val="24"/>
          <w:lang w:val="ru-RU"/>
        </w:rPr>
        <w:t xml:space="preserve"> Служба за радиологију и ултразвучну дијагностику;</w:t>
      </w:r>
    </w:p>
    <w:p w:rsidR="000900D5" w:rsidRPr="00FA5296" w:rsidRDefault="00AF3BD1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Одељење </w:t>
      </w:r>
      <w:r w:rsidR="000900D5">
        <w:rPr>
          <w:rFonts w:ascii="Times New Roman" w:hAnsi="Times New Roman"/>
          <w:sz w:val="24"/>
          <w:szCs w:val="24"/>
          <w:lang w:val="ru-RU"/>
        </w:rPr>
        <w:t>за патолошку анатомију;</w:t>
      </w:r>
    </w:p>
    <w:p w:rsidR="00D373B3" w:rsidRDefault="000900D5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</w:t>
      </w:r>
      <w:r w:rsidR="00AF3BD1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Служба за клиничко-биохемијску лабораторијску дијагностику;</w:t>
      </w:r>
    </w:p>
    <w:p w:rsidR="000900D5" w:rsidRDefault="000900D5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</w:t>
      </w:r>
      <w:r w:rsidR="00AF3BD1">
        <w:rPr>
          <w:rFonts w:ascii="Times New Roman" w:hAnsi="Times New Roman"/>
          <w:sz w:val="24"/>
          <w:szCs w:val="24"/>
          <w:lang w:val="ru-RU"/>
        </w:rPr>
        <w:t xml:space="preserve"> Служба за  анестезиологију са реаниматологијом;</w:t>
      </w:r>
    </w:p>
    <w:p w:rsidR="000900D5" w:rsidRDefault="000900D5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</w:t>
      </w:r>
      <w:r w:rsidR="00AF3BD1">
        <w:rPr>
          <w:rFonts w:ascii="Times New Roman" w:hAnsi="Times New Roman"/>
          <w:sz w:val="24"/>
          <w:szCs w:val="24"/>
          <w:lang w:val="ru-RU"/>
        </w:rPr>
        <w:t xml:space="preserve"> Служба за физикалну медицин</w:t>
      </w:r>
      <w:r>
        <w:rPr>
          <w:rFonts w:ascii="Times New Roman" w:hAnsi="Times New Roman"/>
          <w:sz w:val="24"/>
          <w:szCs w:val="24"/>
          <w:lang w:val="ru-RU"/>
        </w:rPr>
        <w:t xml:space="preserve">у и </w:t>
      </w:r>
      <w:r w:rsidR="00AF3BD1">
        <w:rPr>
          <w:rFonts w:ascii="Times New Roman" w:hAnsi="Times New Roman"/>
          <w:sz w:val="24"/>
          <w:szCs w:val="24"/>
          <w:lang w:val="ru-RU"/>
        </w:rPr>
        <w:t>р</w:t>
      </w:r>
      <w:r>
        <w:rPr>
          <w:rFonts w:ascii="Times New Roman" w:hAnsi="Times New Roman"/>
          <w:sz w:val="24"/>
          <w:szCs w:val="24"/>
          <w:lang w:val="ru-RU"/>
        </w:rPr>
        <w:t>ехабилитацију;</w:t>
      </w:r>
    </w:p>
    <w:p w:rsidR="000900D5" w:rsidRDefault="000900D5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-Дневна болница за нефрологију са хемодијализом;</w:t>
      </w:r>
    </w:p>
    <w:p w:rsidR="000900D5" w:rsidRDefault="000900D5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-Дневна болница за хемиотерапију;</w:t>
      </w:r>
    </w:p>
    <w:p w:rsidR="00EB1600" w:rsidRDefault="000900D5" w:rsidP="000900D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-Служба за фармацеутску здравствену делатност;</w:t>
      </w:r>
    </w:p>
    <w:p w:rsidR="00D373B3" w:rsidRPr="00D373B3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373B3" w:rsidRDefault="00D373B3" w:rsidP="000E4D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A5296">
        <w:rPr>
          <w:rFonts w:ascii="Times New Roman" w:hAnsi="Times New Roman"/>
          <w:b/>
          <w:sz w:val="24"/>
          <w:szCs w:val="24"/>
          <w:lang w:val="ru-RU"/>
        </w:rPr>
        <w:t xml:space="preserve">Члан </w:t>
      </w:r>
      <w:r w:rsidR="000B4F2A" w:rsidRPr="00FA5296">
        <w:rPr>
          <w:rFonts w:ascii="Times New Roman" w:hAnsi="Times New Roman"/>
          <w:b/>
          <w:sz w:val="24"/>
          <w:szCs w:val="24"/>
          <w:lang w:val="ru-RU"/>
        </w:rPr>
        <w:t>9</w:t>
      </w:r>
      <w:r w:rsidRPr="00FA5296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EB1600" w:rsidRPr="00FA5296" w:rsidRDefault="00EB1600" w:rsidP="000E4D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 xml:space="preserve">                   У Општој болници образују се организационе јединице-сектори и службе, а у оквиру њих одељења, одсеци и кабинети и то:</w:t>
      </w:r>
    </w:p>
    <w:p w:rsidR="00D373B3" w:rsidRPr="00D373B3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A5296">
        <w:rPr>
          <w:rFonts w:ascii="Times New Roman" w:hAnsi="Times New Roman"/>
          <w:b/>
          <w:sz w:val="24"/>
          <w:szCs w:val="24"/>
          <w:lang w:val="ru-RU"/>
        </w:rPr>
        <w:t xml:space="preserve">1. </w:t>
      </w:r>
      <w:r w:rsidRPr="00FA5296">
        <w:rPr>
          <w:rFonts w:ascii="Times New Roman" w:hAnsi="Times New Roman"/>
          <w:b/>
          <w:sz w:val="24"/>
          <w:szCs w:val="24"/>
          <w:u w:val="single"/>
          <w:lang w:val="ru-RU"/>
        </w:rPr>
        <w:t>СЕКТОР ЗА ИНТЕРНИСТИЧКЕ ГРАНЕ СА СЛУЖБАМА ЗА</w:t>
      </w:r>
      <w:r w:rsidRPr="00FA5296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F3BD1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C05B1">
        <w:rPr>
          <w:rFonts w:ascii="Times New Roman" w:hAnsi="Times New Roman"/>
          <w:b/>
          <w:sz w:val="24"/>
          <w:szCs w:val="24"/>
          <w:u w:val="single"/>
          <w:lang w:val="ru-RU"/>
        </w:rPr>
        <w:t>СЛУЖБА ЗА ИНТЕРНУ МЕДИЦИНУ</w:t>
      </w:r>
      <w:r w:rsidRPr="00FA5296">
        <w:rPr>
          <w:rFonts w:ascii="Times New Roman" w:hAnsi="Times New Roman"/>
          <w:sz w:val="24"/>
          <w:szCs w:val="24"/>
          <w:lang w:val="ru-RU"/>
        </w:rPr>
        <w:t xml:space="preserve"> са: </w:t>
      </w:r>
    </w:p>
    <w:p w:rsidR="00AF3BD1" w:rsidRDefault="00AF3BD1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F3BD1" w:rsidRDefault="00AF3BD1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-одељењем за ентерохапатологију;</w:t>
      </w:r>
    </w:p>
    <w:p w:rsidR="00AF3BD1" w:rsidRDefault="00AF3BD1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-одељење</w:t>
      </w:r>
      <w:r w:rsidR="00EA125B">
        <w:rPr>
          <w:rFonts w:ascii="Times New Roman" w:hAnsi="Times New Roman"/>
          <w:sz w:val="24"/>
          <w:szCs w:val="24"/>
          <w:lang w:val="ru-RU"/>
        </w:rPr>
        <w:t>м</w:t>
      </w:r>
      <w:r>
        <w:rPr>
          <w:rFonts w:ascii="Times New Roman" w:hAnsi="Times New Roman"/>
          <w:sz w:val="24"/>
          <w:szCs w:val="24"/>
          <w:lang w:val="ru-RU"/>
        </w:rPr>
        <w:t xml:space="preserve"> за ендокринологију;</w:t>
      </w:r>
    </w:p>
    <w:p w:rsidR="00AF3BD1" w:rsidRDefault="00AF3BD1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-одељење</w:t>
      </w:r>
      <w:r w:rsidR="00EA125B">
        <w:rPr>
          <w:rFonts w:ascii="Times New Roman" w:hAnsi="Times New Roman"/>
          <w:sz w:val="24"/>
          <w:szCs w:val="24"/>
          <w:lang w:val="ru-RU"/>
        </w:rPr>
        <w:t>м</w:t>
      </w:r>
      <w:r>
        <w:rPr>
          <w:rFonts w:ascii="Times New Roman" w:hAnsi="Times New Roman"/>
          <w:sz w:val="24"/>
          <w:szCs w:val="24"/>
          <w:lang w:val="ru-RU"/>
        </w:rPr>
        <w:t xml:space="preserve"> кардиологије;</w:t>
      </w:r>
    </w:p>
    <w:p w:rsidR="00AF3BD1" w:rsidRDefault="00AF3BD1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-одсек</w:t>
      </w:r>
      <w:r w:rsidR="00EA125B">
        <w:rPr>
          <w:rFonts w:ascii="Times New Roman" w:hAnsi="Times New Roman"/>
          <w:sz w:val="24"/>
          <w:szCs w:val="24"/>
          <w:lang w:val="ru-RU"/>
        </w:rPr>
        <w:t>ом</w:t>
      </w:r>
      <w:r>
        <w:rPr>
          <w:rFonts w:ascii="Times New Roman" w:hAnsi="Times New Roman"/>
          <w:sz w:val="24"/>
          <w:szCs w:val="24"/>
          <w:lang w:val="ru-RU"/>
        </w:rPr>
        <w:t xml:space="preserve"> коронарне јединице;</w:t>
      </w:r>
    </w:p>
    <w:p w:rsidR="00AF3BD1" w:rsidRDefault="00AF3BD1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-одсек</w:t>
      </w:r>
      <w:r w:rsidR="00EA125B">
        <w:rPr>
          <w:rFonts w:ascii="Times New Roman" w:hAnsi="Times New Roman"/>
          <w:sz w:val="24"/>
          <w:szCs w:val="24"/>
          <w:lang w:val="ru-RU"/>
        </w:rPr>
        <w:t>ом</w:t>
      </w:r>
      <w:r>
        <w:rPr>
          <w:rFonts w:ascii="Times New Roman" w:hAnsi="Times New Roman"/>
          <w:sz w:val="24"/>
          <w:szCs w:val="24"/>
          <w:lang w:val="ru-RU"/>
        </w:rPr>
        <w:t xml:space="preserve"> за специјалистичко-конултативну делатност;</w:t>
      </w:r>
    </w:p>
    <w:p w:rsidR="00AF3BD1" w:rsidRDefault="00AF3BD1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-кабинет</w:t>
      </w:r>
      <w:r w:rsidR="00EA125B">
        <w:rPr>
          <w:rFonts w:ascii="Times New Roman" w:hAnsi="Times New Roman"/>
          <w:sz w:val="24"/>
          <w:szCs w:val="24"/>
          <w:lang w:val="ru-RU"/>
        </w:rPr>
        <w:t>ом</w:t>
      </w:r>
      <w:r>
        <w:rPr>
          <w:rFonts w:ascii="Times New Roman" w:hAnsi="Times New Roman"/>
          <w:sz w:val="24"/>
          <w:szCs w:val="24"/>
          <w:lang w:val="ru-RU"/>
        </w:rPr>
        <w:t xml:space="preserve"> за ехокардиографију,функционалну дијагностику и ехосонографију периферних крвних судова;</w:t>
      </w:r>
    </w:p>
    <w:p w:rsidR="00AF3BD1" w:rsidRDefault="00AF3BD1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-кабинет</w:t>
      </w:r>
      <w:r w:rsidR="00EA125B">
        <w:rPr>
          <w:rFonts w:ascii="Times New Roman" w:hAnsi="Times New Roman"/>
          <w:sz w:val="24"/>
          <w:szCs w:val="24"/>
          <w:lang w:val="ru-RU"/>
        </w:rPr>
        <w:t>ом</w:t>
      </w:r>
      <w:r>
        <w:rPr>
          <w:rFonts w:ascii="Times New Roman" w:hAnsi="Times New Roman"/>
          <w:sz w:val="24"/>
          <w:szCs w:val="24"/>
          <w:lang w:val="ru-RU"/>
        </w:rPr>
        <w:t xml:space="preserve"> за гастроскопију и колоноскопију;</w:t>
      </w:r>
    </w:p>
    <w:p w:rsidR="00AF3BD1" w:rsidRPr="00FA5296" w:rsidRDefault="00AF3BD1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C05B1">
        <w:rPr>
          <w:rFonts w:ascii="Times New Roman" w:hAnsi="Times New Roman"/>
          <w:b/>
          <w:sz w:val="24"/>
          <w:szCs w:val="24"/>
          <w:u w:val="single"/>
          <w:lang w:val="ru-RU"/>
        </w:rPr>
        <w:t>СЛУЖБА ЗА ПНЕУМОФТИЗИОЛОГУЈУ</w:t>
      </w:r>
      <w:r w:rsidRPr="00FA5296">
        <w:rPr>
          <w:rFonts w:ascii="Times New Roman" w:hAnsi="Times New Roman"/>
          <w:sz w:val="24"/>
          <w:szCs w:val="24"/>
          <w:lang w:val="ru-RU"/>
        </w:rPr>
        <w:t xml:space="preserve"> са:</w:t>
      </w: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-одсеком за функционалну дијагностику</w:t>
      </w:r>
    </w:p>
    <w:p w:rsidR="005C05B1" w:rsidRPr="00A51878" w:rsidRDefault="005C05B1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C05B1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C05B1">
        <w:rPr>
          <w:rFonts w:ascii="Times New Roman" w:hAnsi="Times New Roman"/>
          <w:b/>
          <w:sz w:val="24"/>
          <w:szCs w:val="24"/>
          <w:u w:val="single"/>
          <w:lang w:val="ru-RU"/>
        </w:rPr>
        <w:t>СЛУЖБА ЗА НЕУРОЛОГИЈУ</w:t>
      </w:r>
      <w:r w:rsidRPr="00FA5296">
        <w:rPr>
          <w:rFonts w:ascii="Times New Roman" w:hAnsi="Times New Roman"/>
          <w:sz w:val="24"/>
          <w:szCs w:val="24"/>
          <w:lang w:val="ru-RU"/>
        </w:rPr>
        <w:t xml:space="preserve"> са: </w:t>
      </w:r>
    </w:p>
    <w:p w:rsidR="00D373B3" w:rsidRPr="00FA5296" w:rsidRDefault="005C05B1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-одсеком за демијализоване</w:t>
      </w:r>
      <w:r w:rsidR="00D373B3" w:rsidRPr="00FA5296">
        <w:rPr>
          <w:rFonts w:ascii="Times New Roman" w:hAnsi="Times New Roman"/>
          <w:sz w:val="24"/>
          <w:szCs w:val="24"/>
          <w:lang w:val="ru-RU"/>
        </w:rPr>
        <w:t xml:space="preserve"> болести;</w:t>
      </w:r>
    </w:p>
    <w:p w:rsidR="00D373B3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-одсеком за  епилепсију и неурофизологију</w:t>
      </w:r>
      <w:r w:rsidR="005C05B1">
        <w:rPr>
          <w:rFonts w:ascii="Times New Roman" w:hAnsi="Times New Roman"/>
          <w:sz w:val="24"/>
          <w:szCs w:val="24"/>
          <w:lang w:val="ru-RU"/>
        </w:rPr>
        <w:t xml:space="preserve"> са ЕЕГ</w:t>
      </w:r>
      <w:r w:rsidRPr="00FA5296">
        <w:rPr>
          <w:rFonts w:ascii="Times New Roman" w:hAnsi="Times New Roman"/>
          <w:sz w:val="24"/>
          <w:szCs w:val="24"/>
          <w:lang w:val="ru-RU"/>
        </w:rPr>
        <w:t>;</w:t>
      </w:r>
    </w:p>
    <w:p w:rsidR="005C05B1" w:rsidRPr="00FA5296" w:rsidRDefault="005C05B1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-одсек</w:t>
      </w:r>
      <w:r w:rsidR="00BD34C6">
        <w:rPr>
          <w:rFonts w:ascii="Times New Roman" w:hAnsi="Times New Roman"/>
          <w:sz w:val="24"/>
          <w:szCs w:val="24"/>
          <w:lang w:val="ru-RU"/>
        </w:rPr>
        <w:t>ом</w:t>
      </w:r>
      <w:r>
        <w:rPr>
          <w:rFonts w:ascii="Times New Roman" w:hAnsi="Times New Roman"/>
          <w:sz w:val="24"/>
          <w:szCs w:val="24"/>
          <w:lang w:val="ru-RU"/>
        </w:rPr>
        <w:t xml:space="preserve"> за ЦВИ главобоље и друга болна стања;</w:t>
      </w: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-одсеком за неуромишићне болести</w:t>
      </w:r>
      <w:r w:rsidR="005C05B1">
        <w:rPr>
          <w:rFonts w:ascii="Times New Roman" w:hAnsi="Times New Roman"/>
          <w:sz w:val="24"/>
          <w:szCs w:val="24"/>
          <w:lang w:val="ru-RU"/>
        </w:rPr>
        <w:t xml:space="preserve"> са ЕНМГ </w:t>
      </w:r>
      <w:r w:rsidRPr="00FA5296">
        <w:rPr>
          <w:rFonts w:ascii="Times New Roman" w:hAnsi="Times New Roman"/>
          <w:sz w:val="24"/>
          <w:szCs w:val="24"/>
          <w:lang w:val="ru-RU"/>
        </w:rPr>
        <w:t>;</w:t>
      </w:r>
    </w:p>
    <w:p w:rsidR="00D373B3" w:rsidRPr="00D373B3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</w:t>
      </w:r>
      <w:r w:rsidR="005C05B1">
        <w:rPr>
          <w:rFonts w:ascii="Times New Roman" w:hAnsi="Times New Roman"/>
          <w:sz w:val="24"/>
          <w:szCs w:val="24"/>
          <w:lang w:val="ru-RU"/>
        </w:rPr>
        <w:t>одсеком за специјалистичко-конултативну делатност;</w:t>
      </w:r>
    </w:p>
    <w:p w:rsidR="00F77698" w:rsidRPr="00D373B3" w:rsidRDefault="00F77698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373B3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D3F5C">
        <w:rPr>
          <w:rFonts w:ascii="Times New Roman" w:hAnsi="Times New Roman"/>
          <w:b/>
          <w:sz w:val="24"/>
          <w:szCs w:val="24"/>
          <w:u w:val="single"/>
          <w:lang w:val="ru-RU"/>
        </w:rPr>
        <w:t>ИНФЕКТИВНО ОДЕЉЕЊЕ</w:t>
      </w:r>
      <w:r w:rsidRPr="00FA5296">
        <w:rPr>
          <w:rFonts w:ascii="Times New Roman" w:hAnsi="Times New Roman"/>
          <w:sz w:val="24"/>
          <w:szCs w:val="24"/>
          <w:lang w:val="ru-RU"/>
        </w:rPr>
        <w:t xml:space="preserve"> са:</w:t>
      </w:r>
    </w:p>
    <w:p w:rsidR="005C05B1" w:rsidRPr="00D373B3" w:rsidRDefault="005C05B1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-одсеком за специ</w:t>
      </w:r>
      <w:r w:rsidR="005C05B1">
        <w:rPr>
          <w:rFonts w:ascii="Times New Roman" w:hAnsi="Times New Roman"/>
          <w:sz w:val="24"/>
          <w:szCs w:val="24"/>
          <w:lang w:val="ru-RU"/>
        </w:rPr>
        <w:t>јалистичко консултативну делатност</w:t>
      </w:r>
      <w:r w:rsidRPr="00FA5296">
        <w:rPr>
          <w:rFonts w:ascii="Times New Roman" w:hAnsi="Times New Roman"/>
          <w:sz w:val="24"/>
          <w:szCs w:val="24"/>
          <w:lang w:val="ru-RU"/>
        </w:rPr>
        <w:t>;</w:t>
      </w: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-одсеком за изолаци</w:t>
      </w:r>
      <w:r w:rsidR="005C05B1">
        <w:rPr>
          <w:rFonts w:ascii="Times New Roman" w:hAnsi="Times New Roman"/>
          <w:sz w:val="24"/>
          <w:szCs w:val="24"/>
          <w:lang w:val="ru-RU"/>
        </w:rPr>
        <w:t>ју и лечење заразних</w:t>
      </w:r>
      <w:r w:rsidRPr="00FA5296">
        <w:rPr>
          <w:rFonts w:ascii="Times New Roman" w:hAnsi="Times New Roman"/>
          <w:sz w:val="24"/>
          <w:szCs w:val="24"/>
          <w:lang w:val="ru-RU"/>
        </w:rPr>
        <w:t xml:space="preserve">  болести</w:t>
      </w:r>
      <w:r w:rsidR="005C05B1">
        <w:rPr>
          <w:rFonts w:ascii="Times New Roman" w:hAnsi="Times New Roman"/>
          <w:sz w:val="24"/>
          <w:szCs w:val="24"/>
          <w:lang w:val="ru-RU"/>
        </w:rPr>
        <w:t>;</w:t>
      </w: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373B3" w:rsidRPr="00FA5296" w:rsidRDefault="00D373B3" w:rsidP="00BD34C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FA5296">
        <w:rPr>
          <w:rFonts w:ascii="Times New Roman" w:hAnsi="Times New Roman"/>
          <w:b/>
          <w:sz w:val="24"/>
          <w:szCs w:val="24"/>
          <w:u w:val="single"/>
          <w:lang w:val="ru-RU"/>
        </w:rPr>
        <w:t>2.СЕКТОР ЗА ХИРУРШКЕ ГРАНЕ МЕДИЦИНЕ СА СЛУЖБАМА</w:t>
      </w: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373B3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C05B1">
        <w:rPr>
          <w:rFonts w:ascii="Times New Roman" w:hAnsi="Times New Roman"/>
          <w:b/>
          <w:sz w:val="24"/>
          <w:szCs w:val="24"/>
          <w:u w:val="single"/>
          <w:lang w:val="ru-RU"/>
        </w:rPr>
        <w:t>СЛУЖБА ЗА ОПШТУ ХИРУРГИЈУ</w:t>
      </w:r>
      <w:r w:rsidR="00BD34C6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 са</w:t>
      </w:r>
      <w:r w:rsidR="005C05B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A5296">
        <w:rPr>
          <w:rFonts w:ascii="Times New Roman" w:hAnsi="Times New Roman"/>
          <w:sz w:val="24"/>
          <w:szCs w:val="24"/>
          <w:lang w:val="ru-RU"/>
        </w:rPr>
        <w:t>:</w:t>
      </w:r>
    </w:p>
    <w:p w:rsidR="005C05B1" w:rsidRDefault="005C05B1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C05B1" w:rsidRPr="00FA5296" w:rsidRDefault="005C05B1" w:rsidP="005C05B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-одсеком операционог блока са интензивном негом;</w:t>
      </w:r>
    </w:p>
    <w:p w:rsidR="005C05B1" w:rsidRPr="00FA5296" w:rsidRDefault="005C05B1" w:rsidP="005C05B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 xml:space="preserve">-одсеком </w:t>
      </w:r>
      <w:r>
        <w:rPr>
          <w:rFonts w:ascii="Times New Roman" w:hAnsi="Times New Roman"/>
          <w:sz w:val="24"/>
          <w:szCs w:val="24"/>
          <w:lang w:val="ru-RU"/>
        </w:rPr>
        <w:t>за специјалистичко-консултативну делатност</w:t>
      </w:r>
      <w:r w:rsidRPr="00FA5296">
        <w:rPr>
          <w:rFonts w:ascii="Times New Roman" w:hAnsi="Times New Roman"/>
          <w:sz w:val="24"/>
          <w:szCs w:val="24"/>
          <w:lang w:val="ru-RU"/>
        </w:rPr>
        <w:t>;</w:t>
      </w:r>
    </w:p>
    <w:p w:rsidR="005C05B1" w:rsidRDefault="005C05B1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-одсек</w:t>
      </w:r>
      <w:r w:rsidR="00BD34C6">
        <w:rPr>
          <w:rFonts w:ascii="Times New Roman" w:hAnsi="Times New Roman"/>
          <w:sz w:val="24"/>
          <w:szCs w:val="24"/>
          <w:lang w:val="ru-RU"/>
        </w:rPr>
        <w:t>ом</w:t>
      </w:r>
      <w:r>
        <w:rPr>
          <w:rFonts w:ascii="Times New Roman" w:hAnsi="Times New Roman"/>
          <w:sz w:val="24"/>
          <w:szCs w:val="24"/>
          <w:lang w:val="ru-RU"/>
        </w:rPr>
        <w:t xml:space="preserve"> за ангиологију;</w:t>
      </w:r>
    </w:p>
    <w:p w:rsidR="005C05B1" w:rsidRDefault="005C05B1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-одсек</w:t>
      </w:r>
      <w:r w:rsidR="00BD34C6">
        <w:rPr>
          <w:rFonts w:ascii="Times New Roman" w:hAnsi="Times New Roman"/>
          <w:sz w:val="24"/>
          <w:szCs w:val="24"/>
          <w:lang w:val="ru-RU"/>
        </w:rPr>
        <w:t>ом</w:t>
      </w:r>
      <w:r>
        <w:rPr>
          <w:rFonts w:ascii="Times New Roman" w:hAnsi="Times New Roman"/>
          <w:sz w:val="24"/>
          <w:szCs w:val="24"/>
          <w:lang w:val="ru-RU"/>
        </w:rPr>
        <w:t xml:space="preserve"> за опекотине и политрауму;</w:t>
      </w:r>
    </w:p>
    <w:p w:rsidR="005C05B1" w:rsidRPr="00D373B3" w:rsidRDefault="005C05B1" w:rsidP="005C05B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ru-RU"/>
        </w:rPr>
        <w:t>-одсек</w:t>
      </w:r>
      <w:r w:rsidR="00BD34C6">
        <w:rPr>
          <w:rFonts w:ascii="Times New Roman" w:hAnsi="Times New Roman"/>
          <w:sz w:val="24"/>
          <w:szCs w:val="24"/>
          <w:lang w:val="ru-RU"/>
        </w:rPr>
        <w:t>ом</w:t>
      </w:r>
      <w:r w:rsidRPr="00FA5296">
        <w:rPr>
          <w:rFonts w:ascii="Times New Roman" w:hAnsi="Times New Roman"/>
          <w:sz w:val="24"/>
          <w:szCs w:val="24"/>
          <w:lang w:val="ru-RU"/>
        </w:rPr>
        <w:t xml:space="preserve"> за онколошку хирургију</w:t>
      </w:r>
      <w:r w:rsidRPr="00D373B3">
        <w:rPr>
          <w:rFonts w:ascii="Times New Roman" w:hAnsi="Times New Roman"/>
          <w:sz w:val="24"/>
          <w:szCs w:val="24"/>
          <w:lang w:val="sr-Cyrl-CS"/>
        </w:rPr>
        <w:t>;</w:t>
      </w:r>
    </w:p>
    <w:p w:rsidR="005C05B1" w:rsidRPr="00FA5296" w:rsidRDefault="005C05B1" w:rsidP="005C05B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-одсек</w:t>
      </w:r>
      <w:r w:rsidR="00BD34C6">
        <w:rPr>
          <w:rFonts w:ascii="Times New Roman" w:hAnsi="Times New Roman"/>
          <w:sz w:val="24"/>
          <w:szCs w:val="24"/>
          <w:lang w:val="ru-RU"/>
        </w:rPr>
        <w:t>ом</w:t>
      </w:r>
      <w:r w:rsidRPr="00FA5296">
        <w:rPr>
          <w:rFonts w:ascii="Times New Roman" w:hAnsi="Times New Roman"/>
          <w:sz w:val="24"/>
          <w:szCs w:val="24"/>
          <w:lang w:val="ru-RU"/>
        </w:rPr>
        <w:t xml:space="preserve"> за колоректалну хирургију са проктологијом;</w:t>
      </w:r>
    </w:p>
    <w:p w:rsidR="005C05B1" w:rsidRPr="00FA5296" w:rsidRDefault="005C05B1" w:rsidP="005C05B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-одсек</w:t>
      </w:r>
      <w:r w:rsidR="00BD34C6">
        <w:rPr>
          <w:rFonts w:ascii="Times New Roman" w:hAnsi="Times New Roman"/>
          <w:sz w:val="24"/>
          <w:szCs w:val="24"/>
          <w:lang w:val="ru-RU"/>
        </w:rPr>
        <w:t>ом</w:t>
      </w:r>
      <w:r w:rsidRPr="00FA5296">
        <w:rPr>
          <w:rFonts w:ascii="Times New Roman" w:hAnsi="Times New Roman"/>
          <w:sz w:val="24"/>
          <w:szCs w:val="24"/>
          <w:lang w:val="ru-RU"/>
        </w:rPr>
        <w:t xml:space="preserve"> за гастроинтестиналну хирургију;</w:t>
      </w:r>
    </w:p>
    <w:p w:rsidR="005C05B1" w:rsidRDefault="00BD34C6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-дневном хируршком болницом</w:t>
      </w:r>
      <w:r w:rsidR="005C05B1">
        <w:rPr>
          <w:rFonts w:ascii="Times New Roman" w:hAnsi="Times New Roman"/>
          <w:sz w:val="24"/>
          <w:szCs w:val="24"/>
          <w:lang w:val="ru-RU"/>
        </w:rPr>
        <w:t>;</w:t>
      </w:r>
    </w:p>
    <w:p w:rsidR="005C05B1" w:rsidRDefault="005C05B1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373B3" w:rsidRPr="00D373B3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C05B1">
        <w:rPr>
          <w:rFonts w:ascii="Times New Roman" w:hAnsi="Times New Roman"/>
          <w:b/>
          <w:sz w:val="24"/>
          <w:szCs w:val="24"/>
          <w:u w:val="single"/>
          <w:lang w:val="ru-RU"/>
        </w:rPr>
        <w:t>СЛУЖБА ЗА ОРТОПЕДИЈУ СА ТРАУМАТОЛОГИЈОМ</w:t>
      </w:r>
      <w:r w:rsidR="00BB1E08">
        <w:rPr>
          <w:rFonts w:ascii="Times New Roman" w:hAnsi="Times New Roman"/>
          <w:b/>
          <w:sz w:val="24"/>
          <w:szCs w:val="24"/>
          <w:lang w:val="ru-RU"/>
        </w:rPr>
        <w:t>,</w:t>
      </w:r>
      <w:r w:rsidRPr="00FA5296">
        <w:rPr>
          <w:rFonts w:ascii="Times New Roman" w:hAnsi="Times New Roman"/>
          <w:sz w:val="24"/>
          <w:szCs w:val="24"/>
          <w:lang w:val="ru-RU"/>
        </w:rPr>
        <w:t xml:space="preserve"> са:</w:t>
      </w: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-одсеком за специ</w:t>
      </w:r>
      <w:r w:rsidR="00E10645">
        <w:rPr>
          <w:rFonts w:ascii="Times New Roman" w:hAnsi="Times New Roman"/>
          <w:sz w:val="24"/>
          <w:szCs w:val="24"/>
          <w:lang w:val="ru-RU"/>
        </w:rPr>
        <w:t>јалистичко-консултативну делатност</w:t>
      </w:r>
      <w:r w:rsidRPr="00FA5296">
        <w:rPr>
          <w:rFonts w:ascii="Times New Roman" w:hAnsi="Times New Roman"/>
          <w:sz w:val="24"/>
          <w:szCs w:val="24"/>
          <w:lang w:val="ru-RU"/>
        </w:rPr>
        <w:t>;</w:t>
      </w: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-кабин</w:t>
      </w:r>
      <w:r w:rsidR="00E10645">
        <w:rPr>
          <w:rFonts w:ascii="Times New Roman" w:hAnsi="Times New Roman"/>
          <w:sz w:val="24"/>
          <w:szCs w:val="24"/>
          <w:lang w:val="ru-RU"/>
        </w:rPr>
        <w:t>етом за интензивну негу и оперативни блок;</w:t>
      </w: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373B3" w:rsidRPr="00E10645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ru-RU"/>
        </w:rPr>
      </w:pPr>
      <w:r w:rsidRPr="00E10645">
        <w:rPr>
          <w:rFonts w:ascii="Times New Roman" w:hAnsi="Times New Roman"/>
          <w:b/>
          <w:sz w:val="24"/>
          <w:szCs w:val="24"/>
          <w:u w:val="single"/>
          <w:lang w:val="ru-RU"/>
        </w:rPr>
        <w:t>СЛУЖБА ЗА УРОЛОГИЈУ</w:t>
      </w:r>
      <w:r w:rsidRPr="00E10645">
        <w:rPr>
          <w:rFonts w:ascii="Times New Roman" w:hAnsi="Times New Roman"/>
          <w:sz w:val="24"/>
          <w:szCs w:val="24"/>
          <w:u w:val="single"/>
          <w:lang w:val="ru-RU"/>
        </w:rPr>
        <w:t xml:space="preserve"> са: </w:t>
      </w:r>
    </w:p>
    <w:p w:rsidR="00E10645" w:rsidRDefault="00E10645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10645" w:rsidRPr="00FA5296" w:rsidRDefault="00E10645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</w:t>
      </w:r>
      <w:r w:rsidRPr="00E1064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A5296">
        <w:rPr>
          <w:rFonts w:ascii="Times New Roman" w:hAnsi="Times New Roman"/>
          <w:sz w:val="24"/>
          <w:szCs w:val="24"/>
          <w:lang w:val="ru-RU"/>
        </w:rPr>
        <w:t>одсеком за специ</w:t>
      </w:r>
      <w:r>
        <w:rPr>
          <w:rFonts w:ascii="Times New Roman" w:hAnsi="Times New Roman"/>
          <w:sz w:val="24"/>
          <w:szCs w:val="24"/>
          <w:lang w:val="ru-RU"/>
        </w:rPr>
        <w:t>јалистичко консултативну делатност;</w:t>
      </w:r>
    </w:p>
    <w:p w:rsidR="00D373B3" w:rsidRDefault="00E10645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-кабинет</w:t>
      </w:r>
      <w:r w:rsidR="00BD34C6">
        <w:rPr>
          <w:rFonts w:ascii="Times New Roman" w:hAnsi="Times New Roman"/>
          <w:sz w:val="24"/>
          <w:szCs w:val="24"/>
          <w:lang w:val="ru-RU"/>
        </w:rPr>
        <w:t>ом</w:t>
      </w:r>
      <w:r w:rsidR="00D373B3" w:rsidRPr="00FA5296">
        <w:rPr>
          <w:rFonts w:ascii="Times New Roman" w:hAnsi="Times New Roman"/>
          <w:sz w:val="24"/>
          <w:szCs w:val="24"/>
          <w:lang w:val="ru-RU"/>
        </w:rPr>
        <w:t xml:space="preserve"> за ендоскопију;</w:t>
      </w:r>
    </w:p>
    <w:p w:rsidR="00E10645" w:rsidRPr="00E10645" w:rsidRDefault="00E10645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-кабинетом за ултразвучну дијагностику</w:t>
      </w:r>
      <w:r>
        <w:rPr>
          <w:rFonts w:ascii="Times New Roman" w:hAnsi="Times New Roman"/>
          <w:sz w:val="24"/>
          <w:szCs w:val="24"/>
          <w:lang w:val="sr-Cyrl-CS"/>
        </w:rPr>
        <w:t>,</w:t>
      </w:r>
    </w:p>
    <w:p w:rsidR="00D373B3" w:rsidRPr="00FA5296" w:rsidRDefault="00E10645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операционим блоком </w:t>
      </w: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373B3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E10645">
        <w:rPr>
          <w:rFonts w:ascii="Times New Roman" w:hAnsi="Times New Roman"/>
          <w:b/>
          <w:sz w:val="24"/>
          <w:szCs w:val="24"/>
          <w:u w:val="single"/>
          <w:lang w:val="ru-RU"/>
        </w:rPr>
        <w:t>СЛУЖБА ЗА ОТОРИНОЛАРИНГОЛОГИЈУ</w:t>
      </w:r>
      <w:r w:rsidRPr="00FA5296">
        <w:rPr>
          <w:rFonts w:ascii="Times New Roman" w:hAnsi="Times New Roman"/>
          <w:sz w:val="24"/>
          <w:szCs w:val="24"/>
          <w:lang w:val="ru-RU"/>
        </w:rPr>
        <w:t xml:space="preserve"> са:</w:t>
      </w:r>
    </w:p>
    <w:p w:rsidR="00E10645" w:rsidRPr="00FA5296" w:rsidRDefault="00E10645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373B3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-одсеком за специ</w:t>
      </w:r>
      <w:r w:rsidR="00E10645">
        <w:rPr>
          <w:rFonts w:ascii="Times New Roman" w:hAnsi="Times New Roman"/>
          <w:sz w:val="24"/>
          <w:szCs w:val="24"/>
          <w:lang w:val="ru-RU"/>
        </w:rPr>
        <w:t>јалистичко консултативну делатност</w:t>
      </w:r>
      <w:r w:rsidRPr="00FA5296">
        <w:rPr>
          <w:rFonts w:ascii="Times New Roman" w:hAnsi="Times New Roman"/>
          <w:sz w:val="24"/>
          <w:szCs w:val="24"/>
          <w:lang w:val="ru-RU"/>
        </w:rPr>
        <w:t>;</w:t>
      </w:r>
    </w:p>
    <w:p w:rsidR="00D373B3" w:rsidRDefault="00E10645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-одсеком за операт</w:t>
      </w:r>
      <w:r>
        <w:rPr>
          <w:rFonts w:ascii="Times New Roman" w:hAnsi="Times New Roman"/>
          <w:sz w:val="24"/>
          <w:szCs w:val="24"/>
          <w:lang w:val="ru-RU"/>
        </w:rPr>
        <w:t>ивни блок са интензивном негом;</w:t>
      </w:r>
    </w:p>
    <w:p w:rsidR="00E10645" w:rsidRDefault="00E10645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-кабинетом за аудиовестибулатометрију;</w:t>
      </w:r>
    </w:p>
    <w:p w:rsidR="00E10645" w:rsidRDefault="00E10645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-кабинет</w:t>
      </w:r>
      <w:r w:rsidR="00BD34C6">
        <w:rPr>
          <w:rFonts w:ascii="Times New Roman" w:hAnsi="Times New Roman"/>
          <w:sz w:val="24"/>
          <w:szCs w:val="24"/>
          <w:lang w:val="ru-RU"/>
        </w:rPr>
        <w:t>ом</w:t>
      </w:r>
      <w:r>
        <w:rPr>
          <w:rFonts w:ascii="Times New Roman" w:hAnsi="Times New Roman"/>
          <w:sz w:val="24"/>
          <w:szCs w:val="24"/>
          <w:lang w:val="ru-RU"/>
        </w:rPr>
        <w:t xml:space="preserve"> за фонијатрију;</w:t>
      </w:r>
    </w:p>
    <w:p w:rsidR="00E10645" w:rsidRPr="00FA5296" w:rsidRDefault="00E10645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-кабинет</w:t>
      </w:r>
      <w:r w:rsidR="00BD34C6">
        <w:rPr>
          <w:rFonts w:ascii="Times New Roman" w:hAnsi="Times New Roman"/>
          <w:sz w:val="24"/>
          <w:szCs w:val="24"/>
          <w:lang w:val="ru-RU"/>
        </w:rPr>
        <w:t>ом</w:t>
      </w:r>
      <w:r>
        <w:rPr>
          <w:rFonts w:ascii="Times New Roman" w:hAnsi="Times New Roman"/>
          <w:sz w:val="24"/>
          <w:szCs w:val="24"/>
          <w:lang w:val="ru-RU"/>
        </w:rPr>
        <w:t xml:space="preserve"> за ендоскопију;</w:t>
      </w:r>
    </w:p>
    <w:p w:rsidR="00D373B3" w:rsidRPr="00D373B3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373B3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E10645">
        <w:rPr>
          <w:rFonts w:ascii="Times New Roman" w:hAnsi="Times New Roman"/>
          <w:b/>
          <w:sz w:val="24"/>
          <w:szCs w:val="24"/>
          <w:u w:val="single"/>
          <w:lang w:val="ru-RU"/>
        </w:rPr>
        <w:t>СЛУЖБА ЗА ОФТАЛМОЛОГИЈУ</w:t>
      </w:r>
      <w:r w:rsidRPr="00FA5296">
        <w:rPr>
          <w:rFonts w:ascii="Times New Roman" w:hAnsi="Times New Roman"/>
          <w:sz w:val="24"/>
          <w:szCs w:val="24"/>
          <w:lang w:val="ru-RU"/>
        </w:rPr>
        <w:t xml:space="preserve"> са:</w:t>
      </w:r>
    </w:p>
    <w:p w:rsidR="00E10645" w:rsidRPr="00FA5296" w:rsidRDefault="00E10645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-одсеком за специјалистичко консултативну</w:t>
      </w:r>
      <w:r w:rsidR="00BD34C6">
        <w:rPr>
          <w:rFonts w:ascii="Times New Roman" w:hAnsi="Times New Roman"/>
          <w:sz w:val="24"/>
          <w:szCs w:val="24"/>
          <w:lang w:val="ru-RU"/>
        </w:rPr>
        <w:t xml:space="preserve"> делатност</w:t>
      </w:r>
      <w:r w:rsidRPr="00FA5296">
        <w:rPr>
          <w:rFonts w:ascii="Times New Roman" w:hAnsi="Times New Roman"/>
          <w:sz w:val="24"/>
          <w:szCs w:val="24"/>
          <w:lang w:val="ru-RU"/>
        </w:rPr>
        <w:t>;</w:t>
      </w: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-одсеком за опер</w:t>
      </w:r>
      <w:r w:rsidR="003E3F6D">
        <w:rPr>
          <w:rFonts w:ascii="Times New Roman" w:hAnsi="Times New Roman"/>
          <w:sz w:val="24"/>
          <w:szCs w:val="24"/>
          <w:lang w:val="ru-RU"/>
        </w:rPr>
        <w:t>ативни блок</w:t>
      </w:r>
      <w:r w:rsidRPr="00FA5296">
        <w:rPr>
          <w:rFonts w:ascii="Times New Roman" w:hAnsi="Times New Roman"/>
          <w:sz w:val="24"/>
          <w:szCs w:val="24"/>
          <w:lang w:val="ru-RU"/>
        </w:rPr>
        <w:t>;</w:t>
      </w:r>
    </w:p>
    <w:p w:rsidR="00D373B3" w:rsidRPr="00FA5296" w:rsidRDefault="003E3F6D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-кабинет</w:t>
      </w:r>
      <w:r w:rsidR="00BD34C6">
        <w:rPr>
          <w:rFonts w:ascii="Times New Roman" w:hAnsi="Times New Roman"/>
          <w:sz w:val="24"/>
          <w:szCs w:val="24"/>
          <w:lang w:val="ru-RU"/>
        </w:rPr>
        <w:t>ом</w:t>
      </w:r>
      <w:r w:rsidR="00D373B3" w:rsidRPr="00FA5296">
        <w:rPr>
          <w:rFonts w:ascii="Times New Roman" w:hAnsi="Times New Roman"/>
          <w:sz w:val="24"/>
          <w:szCs w:val="24"/>
          <w:lang w:val="ru-RU"/>
        </w:rPr>
        <w:t xml:space="preserve"> за страбизам и амблиопијум;</w:t>
      </w: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-кабинет</w:t>
      </w:r>
      <w:r w:rsidR="00BB1E08">
        <w:rPr>
          <w:rFonts w:ascii="Times New Roman" w:hAnsi="Times New Roman"/>
          <w:sz w:val="24"/>
          <w:szCs w:val="24"/>
          <w:lang w:val="ru-RU"/>
        </w:rPr>
        <w:t>ом</w:t>
      </w:r>
      <w:r w:rsidRPr="00FA5296">
        <w:rPr>
          <w:rFonts w:ascii="Times New Roman" w:hAnsi="Times New Roman"/>
          <w:sz w:val="24"/>
          <w:szCs w:val="24"/>
          <w:lang w:val="ru-RU"/>
        </w:rPr>
        <w:t xml:space="preserve"> за глауком;</w:t>
      </w:r>
    </w:p>
    <w:p w:rsidR="00D373B3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-кабинет</w:t>
      </w:r>
      <w:r w:rsidR="00BB1E08">
        <w:rPr>
          <w:rFonts w:ascii="Times New Roman" w:hAnsi="Times New Roman"/>
          <w:sz w:val="24"/>
          <w:szCs w:val="24"/>
          <w:lang w:val="ru-RU"/>
        </w:rPr>
        <w:t>ом</w:t>
      </w:r>
      <w:r w:rsidRPr="00FA5296">
        <w:rPr>
          <w:rFonts w:ascii="Times New Roman" w:hAnsi="Times New Roman"/>
          <w:sz w:val="24"/>
          <w:szCs w:val="24"/>
          <w:lang w:val="ru-RU"/>
        </w:rPr>
        <w:t xml:space="preserve"> за контактна сочива.</w:t>
      </w:r>
    </w:p>
    <w:p w:rsidR="00A51878" w:rsidRPr="00A51878" w:rsidRDefault="00A51878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34C6" w:rsidRPr="00D373B3" w:rsidRDefault="00BD34C6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373B3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BD34C6">
        <w:rPr>
          <w:rFonts w:ascii="Times New Roman" w:hAnsi="Times New Roman"/>
          <w:b/>
          <w:sz w:val="24"/>
          <w:szCs w:val="24"/>
          <w:u w:val="single"/>
          <w:lang w:val="ru-RU"/>
        </w:rPr>
        <w:t>СЛУЖБА ЗА АНЕСТЕЗИОЛОГИЈУ СА РЕАНИМАТОЛОГИЈОМ</w:t>
      </w:r>
      <w:r w:rsidRPr="00FA5296">
        <w:rPr>
          <w:rFonts w:ascii="Times New Roman" w:hAnsi="Times New Roman"/>
          <w:sz w:val="24"/>
          <w:szCs w:val="24"/>
          <w:lang w:val="ru-RU"/>
        </w:rPr>
        <w:t xml:space="preserve"> са:</w:t>
      </w:r>
    </w:p>
    <w:p w:rsidR="00BD34C6" w:rsidRPr="00FA5296" w:rsidRDefault="00BD34C6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373B3" w:rsidRPr="003E3F6D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</w:t>
      </w:r>
      <w:r w:rsidR="00BB1E0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E3F6D">
        <w:rPr>
          <w:rFonts w:ascii="Times New Roman" w:hAnsi="Times New Roman"/>
          <w:sz w:val="24"/>
          <w:szCs w:val="24"/>
          <w:lang w:val="ru-RU"/>
        </w:rPr>
        <w:t>одсеком за анестезиологију</w:t>
      </w:r>
      <w:r w:rsidRPr="00FA5296">
        <w:rPr>
          <w:rFonts w:ascii="Times New Roman" w:hAnsi="Times New Roman"/>
          <w:sz w:val="24"/>
          <w:szCs w:val="24"/>
          <w:lang w:val="ru-RU"/>
        </w:rPr>
        <w:t>;</w:t>
      </w:r>
    </w:p>
    <w:p w:rsidR="00D373B3" w:rsidRPr="00D373B3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D373B3">
        <w:rPr>
          <w:rFonts w:ascii="Times New Roman" w:hAnsi="Times New Roman"/>
          <w:sz w:val="24"/>
          <w:szCs w:val="24"/>
          <w:lang w:val="sr-Cyrl-CS"/>
        </w:rPr>
        <w:t>- одсек</w:t>
      </w:r>
      <w:r w:rsidR="00BB1E08">
        <w:rPr>
          <w:rFonts w:ascii="Times New Roman" w:hAnsi="Times New Roman"/>
          <w:sz w:val="24"/>
          <w:szCs w:val="24"/>
          <w:lang w:val="sr-Cyrl-CS"/>
        </w:rPr>
        <w:t>ом</w:t>
      </w:r>
      <w:r w:rsidRPr="00D373B3">
        <w:rPr>
          <w:rFonts w:ascii="Times New Roman" w:hAnsi="Times New Roman"/>
          <w:sz w:val="24"/>
          <w:szCs w:val="24"/>
          <w:lang w:val="sr-Cyrl-CS"/>
        </w:rPr>
        <w:t xml:space="preserve"> за интензивно лечење;</w:t>
      </w: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</w:t>
      </w:r>
      <w:r w:rsidRPr="00D373B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FA5296">
        <w:rPr>
          <w:rFonts w:ascii="Times New Roman" w:hAnsi="Times New Roman"/>
          <w:sz w:val="24"/>
          <w:szCs w:val="24"/>
          <w:lang w:val="ru-RU"/>
        </w:rPr>
        <w:t>одсеком за специ</w:t>
      </w:r>
      <w:r w:rsidR="003E3F6D">
        <w:rPr>
          <w:rFonts w:ascii="Times New Roman" w:hAnsi="Times New Roman"/>
          <w:sz w:val="24"/>
          <w:szCs w:val="24"/>
          <w:lang w:val="ru-RU"/>
        </w:rPr>
        <w:t>јалистичко консултативну делатност</w:t>
      </w:r>
      <w:r w:rsidRPr="00FA5296">
        <w:rPr>
          <w:rFonts w:ascii="Times New Roman" w:hAnsi="Times New Roman"/>
          <w:sz w:val="24"/>
          <w:szCs w:val="24"/>
          <w:lang w:val="ru-RU"/>
        </w:rPr>
        <w:t>;</w:t>
      </w:r>
    </w:p>
    <w:p w:rsidR="00D373B3" w:rsidRPr="00D373B3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FA5296">
        <w:rPr>
          <w:rFonts w:ascii="Times New Roman" w:hAnsi="Times New Roman"/>
          <w:color w:val="000000"/>
          <w:sz w:val="24"/>
          <w:szCs w:val="24"/>
          <w:lang w:val="ru-RU"/>
        </w:rPr>
        <w:t>- одсеком за клиничку фармакологиј</w:t>
      </w:r>
      <w:r w:rsidR="003E0BB2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r w:rsidRPr="00D373B3">
        <w:rPr>
          <w:rFonts w:ascii="Times New Roman" w:hAnsi="Times New Roman"/>
          <w:sz w:val="24"/>
          <w:szCs w:val="24"/>
          <w:lang w:val="sr-Cyrl-CS"/>
        </w:rPr>
        <w:t>;</w:t>
      </w:r>
    </w:p>
    <w:p w:rsidR="003E0BB2" w:rsidRPr="003E3F6D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</w:t>
      </w:r>
      <w:r w:rsidRPr="00D373B3">
        <w:rPr>
          <w:rFonts w:ascii="Times New Roman" w:hAnsi="Times New Roman"/>
          <w:sz w:val="24"/>
          <w:szCs w:val="24"/>
          <w:lang w:val="sr-Cyrl-CS"/>
        </w:rPr>
        <w:t xml:space="preserve"> одсек</w:t>
      </w:r>
      <w:r w:rsidR="003E0BB2">
        <w:rPr>
          <w:rFonts w:ascii="Times New Roman" w:hAnsi="Times New Roman"/>
          <w:sz w:val="24"/>
          <w:szCs w:val="24"/>
          <w:lang w:val="sr-Cyrl-CS"/>
        </w:rPr>
        <w:t>ом</w:t>
      </w:r>
      <w:r w:rsidR="003E3F6D">
        <w:rPr>
          <w:rFonts w:ascii="Times New Roman" w:hAnsi="Times New Roman"/>
          <w:sz w:val="24"/>
          <w:szCs w:val="24"/>
          <w:lang w:val="sr-Cyrl-CS"/>
        </w:rPr>
        <w:t xml:space="preserve"> за терапију бола</w:t>
      </w:r>
      <w:r w:rsidRPr="00D373B3">
        <w:rPr>
          <w:rFonts w:ascii="Times New Roman" w:hAnsi="Times New Roman"/>
          <w:sz w:val="24"/>
          <w:szCs w:val="24"/>
          <w:lang w:val="sr-Cyrl-CS"/>
        </w:rPr>
        <w:t>;</w:t>
      </w:r>
    </w:p>
    <w:p w:rsidR="00D373B3" w:rsidRPr="00D373B3" w:rsidRDefault="00D373B3" w:rsidP="000E4D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</w:p>
    <w:p w:rsidR="00D373B3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b/>
          <w:sz w:val="24"/>
          <w:szCs w:val="24"/>
          <w:u w:val="single"/>
          <w:lang w:val="ru-RU"/>
        </w:rPr>
        <w:t>3.СЛУЖБЕ ЗА</w:t>
      </w:r>
      <w:r w:rsidRPr="00FA5296">
        <w:rPr>
          <w:rFonts w:ascii="Times New Roman" w:hAnsi="Times New Roman"/>
          <w:sz w:val="24"/>
          <w:szCs w:val="24"/>
          <w:lang w:val="ru-RU"/>
        </w:rPr>
        <w:t xml:space="preserve">: </w:t>
      </w:r>
    </w:p>
    <w:p w:rsidR="00F37CE2" w:rsidRPr="00FA5296" w:rsidRDefault="00F37CE2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373B3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37CE2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r w:rsidRPr="00F37CE2">
        <w:rPr>
          <w:rFonts w:ascii="Times New Roman" w:hAnsi="Times New Roman"/>
          <w:b/>
          <w:sz w:val="24"/>
          <w:szCs w:val="24"/>
          <w:u w:val="single"/>
          <w:lang w:val="ru-RU"/>
        </w:rPr>
        <w:t>СЛУЖБА ЗА ПЕДИЈАТРИЈУ</w:t>
      </w:r>
      <w:r w:rsidRPr="00F37CE2">
        <w:rPr>
          <w:rFonts w:ascii="Times New Roman" w:hAnsi="Times New Roman"/>
          <w:sz w:val="24"/>
          <w:szCs w:val="24"/>
          <w:u w:val="single"/>
          <w:lang w:val="ru-RU"/>
        </w:rPr>
        <w:t xml:space="preserve"> са</w:t>
      </w:r>
      <w:r w:rsidRPr="00FA5296">
        <w:rPr>
          <w:rFonts w:ascii="Times New Roman" w:hAnsi="Times New Roman"/>
          <w:sz w:val="24"/>
          <w:szCs w:val="24"/>
          <w:lang w:val="ru-RU"/>
        </w:rPr>
        <w:t>:</w:t>
      </w:r>
    </w:p>
    <w:p w:rsidR="00F37CE2" w:rsidRDefault="00F37CE2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E3F6D" w:rsidRDefault="00F37CE2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ru-RU"/>
        </w:rPr>
        <w:t>-</w:t>
      </w:r>
      <w:r w:rsidR="003E3F6D">
        <w:rPr>
          <w:rFonts w:ascii="Times New Roman" w:hAnsi="Times New Roman"/>
          <w:sz w:val="24"/>
          <w:szCs w:val="24"/>
          <w:lang w:val="ru-RU"/>
        </w:rPr>
        <w:t>одсеком за полуинтензивно</w:t>
      </w:r>
      <w:r w:rsidR="003E3F6D" w:rsidRPr="00D373B3">
        <w:rPr>
          <w:rFonts w:ascii="Times New Roman" w:hAnsi="Times New Roman"/>
          <w:sz w:val="24"/>
          <w:szCs w:val="24"/>
          <w:lang w:val="sr-Cyrl-CS"/>
        </w:rPr>
        <w:t xml:space="preserve"> и</w:t>
      </w:r>
      <w:r w:rsidR="003E3F6D">
        <w:rPr>
          <w:rFonts w:ascii="Times New Roman" w:hAnsi="Times New Roman"/>
          <w:sz w:val="24"/>
          <w:szCs w:val="24"/>
          <w:lang w:val="sr-Cyrl-CS"/>
        </w:rPr>
        <w:t xml:space="preserve"> и</w:t>
      </w:r>
      <w:r w:rsidR="003E3F6D" w:rsidRPr="00D373B3">
        <w:rPr>
          <w:rFonts w:ascii="Times New Roman" w:hAnsi="Times New Roman"/>
          <w:sz w:val="24"/>
          <w:szCs w:val="24"/>
          <w:lang w:val="sr-Cyrl-CS"/>
        </w:rPr>
        <w:t>нтензи</w:t>
      </w:r>
      <w:r w:rsidR="003E3F6D">
        <w:rPr>
          <w:rFonts w:ascii="Times New Roman" w:hAnsi="Times New Roman"/>
          <w:sz w:val="24"/>
          <w:szCs w:val="24"/>
          <w:lang w:val="sr-Cyrl-CS"/>
        </w:rPr>
        <w:t>вно лечење</w:t>
      </w:r>
      <w:r w:rsidR="003E3F6D" w:rsidRPr="00D373B3">
        <w:rPr>
          <w:rFonts w:ascii="Times New Roman" w:hAnsi="Times New Roman"/>
          <w:sz w:val="24"/>
          <w:szCs w:val="24"/>
          <w:lang w:val="sr-Cyrl-CS"/>
        </w:rPr>
        <w:t>;</w:t>
      </w:r>
    </w:p>
    <w:p w:rsidR="003E3F6D" w:rsidRDefault="003E3F6D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-одсек за инфективне болести за децу до 12 година са изолационим блоком;</w:t>
      </w:r>
    </w:p>
    <w:p w:rsidR="003E3F6D" w:rsidRPr="00FA5296" w:rsidRDefault="00F37CE2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>-о</w:t>
      </w:r>
      <w:r w:rsidR="003E3F6D">
        <w:rPr>
          <w:rFonts w:ascii="Times New Roman" w:hAnsi="Times New Roman"/>
          <w:sz w:val="24"/>
          <w:szCs w:val="24"/>
          <w:lang w:val="sr-Cyrl-CS"/>
        </w:rPr>
        <w:t>дсек</w:t>
      </w:r>
      <w:r>
        <w:rPr>
          <w:rFonts w:ascii="Times New Roman" w:hAnsi="Times New Roman"/>
          <w:sz w:val="24"/>
          <w:szCs w:val="24"/>
          <w:lang w:val="sr-Cyrl-CS"/>
        </w:rPr>
        <w:t>ом</w:t>
      </w:r>
      <w:r w:rsidR="003E3F6D">
        <w:rPr>
          <w:rFonts w:ascii="Times New Roman" w:hAnsi="Times New Roman"/>
          <w:sz w:val="24"/>
          <w:szCs w:val="24"/>
          <w:lang w:val="sr-Cyrl-CS"/>
        </w:rPr>
        <w:t xml:space="preserve"> за пулмологију;</w:t>
      </w: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-одсеком за гастоентерохепатологију;</w:t>
      </w:r>
    </w:p>
    <w:p w:rsidR="00D373B3" w:rsidRPr="00FA5296" w:rsidRDefault="003E3F6D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-одсеком за нефрологију</w:t>
      </w:r>
      <w:r w:rsidR="00D373B3" w:rsidRPr="00FA5296">
        <w:rPr>
          <w:rFonts w:ascii="Times New Roman" w:hAnsi="Times New Roman"/>
          <w:sz w:val="24"/>
          <w:szCs w:val="24"/>
          <w:lang w:val="ru-RU"/>
        </w:rPr>
        <w:t>;</w:t>
      </w:r>
    </w:p>
    <w:p w:rsidR="00D373B3" w:rsidRPr="00D373B3" w:rsidRDefault="003E3F6D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ru-RU"/>
        </w:rPr>
        <w:t>-одсеком за кардиологију</w:t>
      </w:r>
      <w:r w:rsidR="00D373B3" w:rsidRPr="00D373B3">
        <w:rPr>
          <w:rFonts w:ascii="Times New Roman" w:hAnsi="Times New Roman"/>
          <w:sz w:val="24"/>
          <w:szCs w:val="24"/>
          <w:lang w:val="sr-Cyrl-CS"/>
        </w:rPr>
        <w:t>;</w:t>
      </w: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373B3" w:rsidRPr="00F37CE2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sr-Cyrl-CS"/>
        </w:rPr>
      </w:pPr>
      <w:r w:rsidRPr="00F37CE2">
        <w:rPr>
          <w:rFonts w:ascii="Times New Roman" w:hAnsi="Times New Roman"/>
          <w:b/>
          <w:sz w:val="24"/>
          <w:szCs w:val="24"/>
          <w:u w:val="single"/>
          <w:lang w:val="ru-RU"/>
        </w:rPr>
        <w:t>СЛУЖБА ЗА ГИНЕКОЛОГИЈУ И АКУШЕРСТВО</w:t>
      </w:r>
      <w:r w:rsidRPr="00F37CE2">
        <w:rPr>
          <w:rFonts w:ascii="Times New Roman" w:hAnsi="Times New Roman"/>
          <w:sz w:val="24"/>
          <w:szCs w:val="24"/>
          <w:u w:val="single"/>
          <w:lang w:val="ru-RU"/>
        </w:rPr>
        <w:t xml:space="preserve"> са:</w:t>
      </w:r>
    </w:p>
    <w:p w:rsidR="00D373B3" w:rsidRPr="00F37CE2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sr-Cyrl-CS"/>
        </w:rPr>
      </w:pP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-одсеком за породилиште;</w:t>
      </w: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-одсеком за пуерперијум;</w:t>
      </w:r>
    </w:p>
    <w:p w:rsidR="00D373B3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-одсеком за оперативни блок;</w:t>
      </w:r>
    </w:p>
    <w:p w:rsidR="003E3F6D" w:rsidRPr="00FA5296" w:rsidRDefault="00F37CE2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</w:t>
      </w:r>
      <w:r w:rsidR="003E3F6D" w:rsidRPr="00FA5296">
        <w:rPr>
          <w:rFonts w:ascii="Times New Roman" w:hAnsi="Times New Roman"/>
          <w:sz w:val="24"/>
          <w:szCs w:val="24"/>
          <w:lang w:val="ru-RU"/>
        </w:rPr>
        <w:t>одсеком за патологију трудноће;</w:t>
      </w:r>
    </w:p>
    <w:p w:rsidR="00D373B3" w:rsidRPr="00FA5296" w:rsidRDefault="003E3F6D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-одсеком за </w:t>
      </w:r>
      <w:r w:rsidR="00D373B3" w:rsidRPr="00FA5296">
        <w:rPr>
          <w:rFonts w:ascii="Times New Roman" w:hAnsi="Times New Roman"/>
          <w:sz w:val="24"/>
          <w:szCs w:val="24"/>
          <w:lang w:val="ru-RU"/>
        </w:rPr>
        <w:t>стерилитет;</w:t>
      </w: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-одсеком за конзервативну гинекологију;</w:t>
      </w:r>
    </w:p>
    <w:p w:rsidR="00D373B3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-одсеком за рано откривање малигних болести;</w:t>
      </w:r>
    </w:p>
    <w:p w:rsidR="003E3F6D" w:rsidRDefault="003E3F6D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-кабинет</w:t>
      </w:r>
      <w:r w:rsidR="00F37CE2">
        <w:rPr>
          <w:rFonts w:ascii="Times New Roman" w:hAnsi="Times New Roman"/>
          <w:sz w:val="24"/>
          <w:szCs w:val="24"/>
          <w:lang w:val="ru-RU"/>
        </w:rPr>
        <w:t>ом</w:t>
      </w:r>
      <w:r>
        <w:rPr>
          <w:rFonts w:ascii="Times New Roman" w:hAnsi="Times New Roman"/>
          <w:sz w:val="24"/>
          <w:szCs w:val="24"/>
          <w:lang w:val="ru-RU"/>
        </w:rPr>
        <w:t xml:space="preserve"> за ултразвучну дијагностику;</w:t>
      </w:r>
    </w:p>
    <w:p w:rsidR="003E3F6D" w:rsidRDefault="003E3F6D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-кабинет</w:t>
      </w:r>
      <w:r w:rsidR="00F37CE2">
        <w:rPr>
          <w:rFonts w:ascii="Times New Roman" w:hAnsi="Times New Roman"/>
          <w:sz w:val="24"/>
          <w:szCs w:val="24"/>
          <w:lang w:val="ru-RU"/>
        </w:rPr>
        <w:t>ом</w:t>
      </w:r>
      <w:r>
        <w:rPr>
          <w:rFonts w:ascii="Times New Roman" w:hAnsi="Times New Roman"/>
          <w:sz w:val="24"/>
          <w:szCs w:val="24"/>
          <w:lang w:val="ru-RU"/>
        </w:rPr>
        <w:t xml:space="preserve"> за цитологију;</w:t>
      </w:r>
    </w:p>
    <w:p w:rsidR="003E3F6D" w:rsidRDefault="003E3F6D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</w:t>
      </w:r>
      <w:r w:rsidRPr="003E3F6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A5296">
        <w:rPr>
          <w:rFonts w:ascii="Times New Roman" w:hAnsi="Times New Roman"/>
          <w:sz w:val="24"/>
          <w:szCs w:val="24"/>
          <w:lang w:val="ru-RU"/>
        </w:rPr>
        <w:t>одсеком за специ</w:t>
      </w:r>
      <w:r>
        <w:rPr>
          <w:rFonts w:ascii="Times New Roman" w:hAnsi="Times New Roman"/>
          <w:sz w:val="24"/>
          <w:szCs w:val="24"/>
          <w:lang w:val="ru-RU"/>
        </w:rPr>
        <w:t>јалистичко консултативну делатност</w:t>
      </w:r>
      <w:r w:rsidRPr="00FA5296">
        <w:rPr>
          <w:rFonts w:ascii="Times New Roman" w:hAnsi="Times New Roman"/>
          <w:sz w:val="24"/>
          <w:szCs w:val="24"/>
          <w:lang w:val="ru-RU"/>
        </w:rPr>
        <w:t>;</w:t>
      </w:r>
    </w:p>
    <w:p w:rsidR="00137164" w:rsidRPr="00FA5296" w:rsidRDefault="00137164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-одсеком за интезивну негу</w:t>
      </w:r>
      <w:r w:rsidRPr="00FA5296">
        <w:rPr>
          <w:rFonts w:ascii="Times New Roman" w:hAnsi="Times New Roman"/>
          <w:sz w:val="24"/>
          <w:szCs w:val="24"/>
          <w:lang w:val="ru-RU"/>
        </w:rPr>
        <w:t xml:space="preserve"> новорођенчади;</w:t>
      </w:r>
    </w:p>
    <w:p w:rsidR="00D373B3" w:rsidRPr="00FA5296" w:rsidRDefault="00137164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-одсеком за </w:t>
      </w:r>
      <w:r>
        <w:rPr>
          <w:rFonts w:ascii="Times New Roman" w:hAnsi="Times New Roman"/>
          <w:sz w:val="24"/>
          <w:szCs w:val="24"/>
        </w:rPr>
        <w:t>„baby friendly“</w:t>
      </w:r>
      <w:r w:rsidR="00D373B3" w:rsidRPr="00FA5296">
        <w:rPr>
          <w:rFonts w:ascii="Times New Roman" w:hAnsi="Times New Roman"/>
          <w:sz w:val="24"/>
          <w:szCs w:val="24"/>
          <w:lang w:val="ru-RU"/>
        </w:rPr>
        <w:t>;</w:t>
      </w:r>
    </w:p>
    <w:p w:rsidR="00D373B3" w:rsidRDefault="00F37CE2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-</w:t>
      </w:r>
      <w:r w:rsidR="00137164">
        <w:rPr>
          <w:rFonts w:ascii="Times New Roman" w:hAnsi="Times New Roman"/>
          <w:sz w:val="24"/>
          <w:szCs w:val="24"/>
          <w:lang w:val="ru-RU"/>
        </w:rPr>
        <w:t>одсеком за патологију</w:t>
      </w:r>
      <w:r w:rsidR="00137164" w:rsidRPr="00FA5296">
        <w:rPr>
          <w:rFonts w:ascii="Times New Roman" w:hAnsi="Times New Roman"/>
          <w:sz w:val="24"/>
          <w:szCs w:val="24"/>
          <w:lang w:val="ru-RU"/>
        </w:rPr>
        <w:t xml:space="preserve"> новорођенчади;</w:t>
      </w:r>
    </w:p>
    <w:p w:rsidR="005404C2" w:rsidRDefault="005404C2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04C2" w:rsidRPr="005404C2" w:rsidRDefault="005404C2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73B3" w:rsidRPr="00D373B3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F37CE2">
        <w:rPr>
          <w:rFonts w:ascii="Times New Roman" w:hAnsi="Times New Roman"/>
          <w:b/>
          <w:sz w:val="24"/>
          <w:szCs w:val="24"/>
          <w:u w:val="single"/>
          <w:lang w:val="ru-RU"/>
        </w:rPr>
        <w:t>СЛУЖБА ЗА ПСИХИЈАТРИЈУ</w:t>
      </w:r>
      <w:r w:rsidRPr="00FA5296">
        <w:rPr>
          <w:rFonts w:ascii="Times New Roman" w:hAnsi="Times New Roman"/>
          <w:sz w:val="24"/>
          <w:szCs w:val="24"/>
          <w:lang w:val="ru-RU"/>
        </w:rPr>
        <w:t xml:space="preserve"> са:</w:t>
      </w:r>
    </w:p>
    <w:p w:rsidR="00D373B3" w:rsidRPr="00D373B3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-одсеком за лечење психоза;</w:t>
      </w: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-одсеком за  лечење неуроза;</w:t>
      </w: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-одсеком за лечење болести зависности;</w:t>
      </w:r>
    </w:p>
    <w:p w:rsidR="00D373B3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-одсеком за специ</w:t>
      </w:r>
      <w:r w:rsidR="00137164">
        <w:rPr>
          <w:rFonts w:ascii="Times New Roman" w:hAnsi="Times New Roman"/>
          <w:sz w:val="24"/>
          <w:szCs w:val="24"/>
          <w:lang w:val="ru-RU"/>
        </w:rPr>
        <w:t>јалистичко консултативну делатност</w:t>
      </w:r>
      <w:r w:rsidR="0090460E">
        <w:rPr>
          <w:rFonts w:ascii="Times New Roman" w:hAnsi="Times New Roman"/>
          <w:sz w:val="24"/>
          <w:szCs w:val="24"/>
          <w:lang w:val="sr-Cyrl-CS"/>
        </w:rPr>
        <w:t>;</w:t>
      </w:r>
    </w:p>
    <w:p w:rsidR="00137164" w:rsidRPr="00D373B3" w:rsidRDefault="00137164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-дневна психијатријска болница;</w:t>
      </w: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373B3" w:rsidRPr="002D3F5C" w:rsidRDefault="00D373B3" w:rsidP="000E4D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2D3F5C">
        <w:rPr>
          <w:rFonts w:ascii="Times New Roman" w:hAnsi="Times New Roman"/>
          <w:b/>
          <w:sz w:val="24"/>
          <w:szCs w:val="24"/>
          <w:u w:val="single"/>
          <w:lang w:val="ru-RU"/>
        </w:rPr>
        <w:t>СЛУЖБА ЗА ПРОДУЖЕНО ЛЕЧЕЊЕ И НЕГУ</w:t>
      </w: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D373B3" w:rsidRDefault="00D373B3" w:rsidP="000E4D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2D3F5C">
        <w:rPr>
          <w:rFonts w:ascii="Times New Roman" w:hAnsi="Times New Roman"/>
          <w:b/>
          <w:sz w:val="24"/>
          <w:szCs w:val="24"/>
          <w:u w:val="single"/>
          <w:lang w:val="ru-RU"/>
        </w:rPr>
        <w:t>СЛУЖБА ЗА ЗДРАВСТВЕНУ НЕГУ</w:t>
      </w:r>
    </w:p>
    <w:p w:rsidR="00C80499" w:rsidRPr="002D3F5C" w:rsidRDefault="00C80499" w:rsidP="000E4D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</w:p>
    <w:p w:rsidR="00D373B3" w:rsidRPr="00D373B3" w:rsidRDefault="00D373B3" w:rsidP="000E4D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D373B3" w:rsidRDefault="00D373B3" w:rsidP="00F37CE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b/>
          <w:sz w:val="24"/>
          <w:szCs w:val="24"/>
          <w:u w:val="single"/>
          <w:lang w:val="ru-RU"/>
        </w:rPr>
        <w:t>4.ПОЛИКЛИНИЧКЕ СЛУЖБЕ</w:t>
      </w:r>
      <w:r w:rsidRPr="00FA5296">
        <w:rPr>
          <w:rFonts w:ascii="Times New Roman" w:hAnsi="Times New Roman"/>
          <w:sz w:val="24"/>
          <w:szCs w:val="24"/>
          <w:lang w:val="ru-RU"/>
        </w:rPr>
        <w:t>:</w:t>
      </w:r>
    </w:p>
    <w:p w:rsidR="00C80499" w:rsidRPr="00FA5296" w:rsidRDefault="00C80499" w:rsidP="00F37CE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373B3" w:rsidRPr="00D373B3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373B3" w:rsidRPr="00F37CE2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ru-RU"/>
        </w:rPr>
      </w:pPr>
      <w:r w:rsidRPr="00F37CE2">
        <w:rPr>
          <w:rFonts w:ascii="Times New Roman" w:hAnsi="Times New Roman"/>
          <w:b/>
          <w:sz w:val="24"/>
          <w:szCs w:val="24"/>
          <w:u w:val="single"/>
          <w:lang w:val="ru-RU"/>
        </w:rPr>
        <w:t>СЛУЖБА ЗА ПРИЈЕМ И ЗБРИЊАВАЊЕ УРГЕНТНИХ СТАЊА</w:t>
      </w:r>
      <w:r w:rsidR="00F37CE2" w:rsidRPr="00F37CE2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373B3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37CE2">
        <w:rPr>
          <w:rFonts w:ascii="Times New Roman" w:hAnsi="Times New Roman"/>
          <w:b/>
          <w:sz w:val="24"/>
          <w:szCs w:val="24"/>
          <w:u w:val="single"/>
          <w:lang w:val="ru-RU"/>
        </w:rPr>
        <w:t>СЛУЖБА ЗА ФИЗИКАЛНУ МЕДИЦИНУ И РЕХАБИЛИТАЦИЈУ</w:t>
      </w:r>
      <w:r w:rsidRPr="00FA5296">
        <w:rPr>
          <w:rFonts w:ascii="Times New Roman" w:hAnsi="Times New Roman"/>
          <w:sz w:val="24"/>
          <w:szCs w:val="24"/>
          <w:lang w:val="ru-RU"/>
        </w:rPr>
        <w:t xml:space="preserve"> са:</w:t>
      </w:r>
    </w:p>
    <w:p w:rsidR="00F37CE2" w:rsidRPr="00FA5296" w:rsidRDefault="00F37CE2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373B3" w:rsidRPr="00FA5296" w:rsidRDefault="00137164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-одсеком  за болничку</w:t>
      </w:r>
      <w:r w:rsidR="00D373B3" w:rsidRPr="00FA5296">
        <w:rPr>
          <w:rFonts w:ascii="Times New Roman" w:hAnsi="Times New Roman"/>
          <w:sz w:val="24"/>
          <w:szCs w:val="24"/>
          <w:lang w:val="ru-RU"/>
        </w:rPr>
        <w:t xml:space="preserve"> рехабилитацију;</w:t>
      </w: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-одсеком за рану</w:t>
      </w:r>
      <w:r w:rsidR="00137164">
        <w:rPr>
          <w:rFonts w:ascii="Times New Roman" w:hAnsi="Times New Roman"/>
          <w:sz w:val="24"/>
          <w:szCs w:val="24"/>
          <w:lang w:val="ru-RU"/>
        </w:rPr>
        <w:t xml:space="preserve"> амбулатну</w:t>
      </w:r>
      <w:r w:rsidRPr="00FA5296">
        <w:rPr>
          <w:rFonts w:ascii="Times New Roman" w:hAnsi="Times New Roman"/>
          <w:sz w:val="24"/>
          <w:szCs w:val="24"/>
          <w:lang w:val="ru-RU"/>
        </w:rPr>
        <w:t xml:space="preserve"> рехабилитацију;</w:t>
      </w: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 xml:space="preserve">-одсеком за третман поремећаја психомоторног развоја </w:t>
      </w: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373B3" w:rsidRDefault="00137164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37CE2">
        <w:rPr>
          <w:rFonts w:ascii="Times New Roman" w:hAnsi="Times New Roman"/>
          <w:b/>
          <w:sz w:val="24"/>
          <w:szCs w:val="24"/>
          <w:u w:val="single"/>
          <w:lang w:val="ru-RU"/>
        </w:rPr>
        <w:t>ОДЕЉЕЊЕ БОЛНИЧКЕ БАНКЕ КРВИ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373B3" w:rsidRPr="00FA5296">
        <w:rPr>
          <w:rFonts w:ascii="Times New Roman" w:hAnsi="Times New Roman"/>
          <w:sz w:val="24"/>
          <w:szCs w:val="24"/>
          <w:lang w:val="ru-RU"/>
        </w:rPr>
        <w:t>са:</w:t>
      </w:r>
    </w:p>
    <w:p w:rsidR="00F37CE2" w:rsidRPr="00FA5296" w:rsidRDefault="00F37CE2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373B3" w:rsidRPr="00A51878" w:rsidRDefault="00137164" w:rsidP="000E4D1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A51878">
        <w:rPr>
          <w:rFonts w:ascii="Times New Roman" w:hAnsi="Times New Roman"/>
          <w:color w:val="000000"/>
          <w:sz w:val="24"/>
          <w:szCs w:val="24"/>
          <w:lang w:val="ru-RU"/>
        </w:rPr>
        <w:t>-одсеком за  консултативну заштиту даваоца</w:t>
      </w:r>
      <w:r w:rsidR="00D373B3" w:rsidRPr="00A51878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D373B3" w:rsidRPr="000235FC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0235FC">
        <w:rPr>
          <w:rFonts w:ascii="Times New Roman" w:hAnsi="Times New Roman"/>
          <w:sz w:val="24"/>
          <w:szCs w:val="24"/>
          <w:lang w:val="ru-RU"/>
        </w:rPr>
        <w:t>-одсеко</w:t>
      </w:r>
      <w:r w:rsidR="00137164">
        <w:rPr>
          <w:rFonts w:ascii="Times New Roman" w:hAnsi="Times New Roman"/>
          <w:sz w:val="24"/>
          <w:szCs w:val="24"/>
          <w:lang w:val="ru-RU"/>
        </w:rPr>
        <w:t xml:space="preserve">м за пријем и контролу </w:t>
      </w:r>
      <w:r w:rsidRPr="000235FC">
        <w:rPr>
          <w:rFonts w:ascii="Times New Roman" w:hAnsi="Times New Roman"/>
          <w:sz w:val="24"/>
          <w:szCs w:val="24"/>
          <w:lang w:val="sr-Cyrl-CS"/>
        </w:rPr>
        <w:t>;</w:t>
      </w: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37CE2">
        <w:rPr>
          <w:rFonts w:ascii="Times New Roman" w:hAnsi="Times New Roman"/>
          <w:b/>
          <w:sz w:val="24"/>
          <w:szCs w:val="24"/>
          <w:u w:val="single"/>
          <w:lang w:val="ru-RU"/>
        </w:rPr>
        <w:t>СЛУЖБА ЗА КЛИНИЧКО-БИОХЕМИЈСКУ ЛАБОРАТОРИЈ</w:t>
      </w:r>
      <w:r w:rsidRPr="00F37CE2">
        <w:rPr>
          <w:rFonts w:ascii="Times New Roman" w:hAnsi="Times New Roman"/>
          <w:b/>
          <w:sz w:val="24"/>
          <w:szCs w:val="24"/>
          <w:u w:val="single"/>
          <w:lang w:val="sr-Cyrl-CS"/>
        </w:rPr>
        <w:t>.</w:t>
      </w:r>
      <w:r w:rsidRPr="00F37CE2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 ДИЈАГНОСТИКУ</w:t>
      </w:r>
      <w:r w:rsidRPr="00FA5296">
        <w:rPr>
          <w:rFonts w:ascii="Times New Roman" w:hAnsi="Times New Roman"/>
          <w:sz w:val="24"/>
          <w:szCs w:val="24"/>
          <w:lang w:val="ru-RU"/>
        </w:rPr>
        <w:t xml:space="preserve"> са:</w:t>
      </w: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-одсеком биохемије.</w:t>
      </w:r>
    </w:p>
    <w:p w:rsidR="00D373B3" w:rsidRDefault="00F37CE2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-одсеком хематологије</w:t>
      </w:r>
    </w:p>
    <w:p w:rsidR="00F37CE2" w:rsidRPr="00FA5296" w:rsidRDefault="00F37CE2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37CE2">
        <w:rPr>
          <w:rFonts w:ascii="Times New Roman" w:hAnsi="Times New Roman"/>
          <w:b/>
          <w:sz w:val="24"/>
          <w:szCs w:val="24"/>
          <w:u w:val="single"/>
          <w:lang w:val="ru-RU"/>
        </w:rPr>
        <w:t>СЛУЖБА ЗА РАДИОЛОШКУ ДИЈАГНОСТИКУ</w:t>
      </w:r>
      <w:r w:rsidRPr="00FA5296">
        <w:rPr>
          <w:rFonts w:ascii="Times New Roman" w:hAnsi="Times New Roman"/>
          <w:sz w:val="24"/>
          <w:szCs w:val="24"/>
          <w:lang w:val="ru-RU"/>
        </w:rPr>
        <w:t xml:space="preserve"> са:</w:t>
      </w: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37164" w:rsidRDefault="00F37CE2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-</w:t>
      </w:r>
      <w:r w:rsidR="00137164">
        <w:rPr>
          <w:rFonts w:ascii="Times New Roman" w:hAnsi="Times New Roman"/>
          <w:sz w:val="24"/>
          <w:szCs w:val="24"/>
          <w:lang w:val="ru-RU"/>
        </w:rPr>
        <w:t>кабинет</w:t>
      </w:r>
      <w:r>
        <w:rPr>
          <w:rFonts w:ascii="Times New Roman" w:hAnsi="Times New Roman"/>
          <w:sz w:val="24"/>
          <w:szCs w:val="24"/>
          <w:lang w:val="ru-RU"/>
        </w:rPr>
        <w:t>ом</w:t>
      </w:r>
      <w:r w:rsidR="00137164">
        <w:rPr>
          <w:rFonts w:ascii="Times New Roman" w:hAnsi="Times New Roman"/>
          <w:sz w:val="24"/>
          <w:szCs w:val="24"/>
          <w:lang w:val="ru-RU"/>
        </w:rPr>
        <w:t xml:space="preserve"> за радиолошку дијагностику;</w:t>
      </w:r>
    </w:p>
    <w:p w:rsidR="00A51878" w:rsidRPr="00A51878" w:rsidRDefault="00A51878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-кабинетом за ултразвучну дијагностику;</w:t>
      </w:r>
    </w:p>
    <w:p w:rsidR="00D373B3" w:rsidRDefault="00137164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-кабинетом за ЦТ дијагностику</w:t>
      </w:r>
      <w:r w:rsidR="00D373B3" w:rsidRPr="00FA5296">
        <w:rPr>
          <w:rFonts w:ascii="Times New Roman" w:hAnsi="Times New Roman"/>
          <w:sz w:val="24"/>
          <w:szCs w:val="24"/>
          <w:lang w:val="ru-RU"/>
        </w:rPr>
        <w:t>;</w:t>
      </w:r>
    </w:p>
    <w:p w:rsidR="00A51878" w:rsidRPr="00A51878" w:rsidRDefault="00A51878" w:rsidP="00A518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-кабин</w:t>
      </w:r>
      <w:r>
        <w:rPr>
          <w:rFonts w:ascii="Times New Roman" w:hAnsi="Times New Roman"/>
          <w:sz w:val="24"/>
          <w:szCs w:val="24"/>
          <w:lang w:val="ru-RU"/>
        </w:rPr>
        <w:t>етом за мамогра</w:t>
      </w:r>
      <w:r>
        <w:rPr>
          <w:rFonts w:ascii="Times New Roman" w:hAnsi="Times New Roman"/>
          <w:sz w:val="24"/>
          <w:szCs w:val="24"/>
        </w:rPr>
        <w:t>фију;</w:t>
      </w:r>
    </w:p>
    <w:p w:rsidR="00A51878" w:rsidRPr="00FA5296" w:rsidRDefault="00A51878" w:rsidP="00A5187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</w:t>
      </w:r>
      <w:r>
        <w:rPr>
          <w:rFonts w:ascii="Times New Roman" w:hAnsi="Times New Roman"/>
          <w:sz w:val="24"/>
          <w:szCs w:val="24"/>
          <w:lang w:val="ru-RU"/>
        </w:rPr>
        <w:t>кабинет</w:t>
      </w:r>
      <w:r w:rsidR="00F37CE2">
        <w:rPr>
          <w:rFonts w:ascii="Times New Roman" w:hAnsi="Times New Roman"/>
          <w:sz w:val="24"/>
          <w:szCs w:val="24"/>
          <w:lang w:val="ru-RU"/>
        </w:rPr>
        <w:t>ом</w:t>
      </w:r>
      <w:r>
        <w:rPr>
          <w:rFonts w:ascii="Times New Roman" w:hAnsi="Times New Roman"/>
          <w:sz w:val="24"/>
          <w:szCs w:val="24"/>
          <w:lang w:val="ru-RU"/>
        </w:rPr>
        <w:t xml:space="preserve"> за доплер крвних судова</w:t>
      </w:r>
      <w:r w:rsidRPr="00FA5296">
        <w:rPr>
          <w:rFonts w:ascii="Times New Roman" w:hAnsi="Times New Roman"/>
          <w:sz w:val="24"/>
          <w:szCs w:val="24"/>
          <w:lang w:val="ru-RU"/>
        </w:rPr>
        <w:t>;</w:t>
      </w:r>
    </w:p>
    <w:p w:rsidR="00A51878" w:rsidRPr="00A51878" w:rsidRDefault="00A51878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73B3" w:rsidRPr="002F217D" w:rsidRDefault="00A51878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F217D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ОДСЕК </w:t>
      </w:r>
      <w:r w:rsidR="00D373B3" w:rsidRPr="002F217D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 ЗА ПАТОЛОГИЈУ</w:t>
      </w:r>
      <w:r w:rsidRPr="002F217D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</w:p>
    <w:p w:rsidR="00D373B3" w:rsidRPr="002F217D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ru-RU"/>
        </w:rPr>
      </w:pPr>
    </w:p>
    <w:p w:rsidR="000235FC" w:rsidRPr="002F217D" w:rsidRDefault="00D373B3" w:rsidP="000E4D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2F217D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СЛУЖБА ЗА ФАРМАЦЕУТСКУ ЗДРАВСТВЕНУ ДЕЛАТНОСТ </w:t>
      </w:r>
    </w:p>
    <w:p w:rsidR="00D373B3" w:rsidRPr="002F217D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ru-RU"/>
        </w:rPr>
      </w:pPr>
    </w:p>
    <w:p w:rsidR="00D373B3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b/>
          <w:sz w:val="24"/>
          <w:szCs w:val="24"/>
          <w:lang w:val="ru-RU"/>
        </w:rPr>
        <w:t>ДНЕВНА БОЛНИЦА ЗА НЕФРОЛОГИЈУ СА ХЕМОДИЈАЛИЗОМ</w:t>
      </w:r>
      <w:r w:rsidRPr="00FA5296">
        <w:rPr>
          <w:rFonts w:ascii="Times New Roman" w:hAnsi="Times New Roman"/>
          <w:sz w:val="24"/>
          <w:szCs w:val="24"/>
          <w:lang w:val="ru-RU"/>
        </w:rPr>
        <w:t xml:space="preserve"> са:</w:t>
      </w:r>
    </w:p>
    <w:p w:rsidR="00A51878" w:rsidRPr="00FA5296" w:rsidRDefault="00A51878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-одсеком за нефрологију,</w:t>
      </w:r>
    </w:p>
    <w:p w:rsidR="00D373B3" w:rsidRPr="00D373B3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-одсеком за перитонеалну дијализу.</w:t>
      </w: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373B3" w:rsidRPr="00D373B3" w:rsidRDefault="00D373B3" w:rsidP="000E4D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2F217D">
        <w:rPr>
          <w:rFonts w:ascii="Times New Roman" w:hAnsi="Times New Roman"/>
          <w:b/>
          <w:sz w:val="24"/>
          <w:szCs w:val="24"/>
          <w:u w:val="single"/>
          <w:lang w:val="ru-RU"/>
        </w:rPr>
        <w:t>ДНЕВНА БОЛНИЦА ЗА ХЕМИОТЕРАПИЈУ</w:t>
      </w:r>
      <w:r w:rsidR="000235FC">
        <w:rPr>
          <w:rFonts w:ascii="Times New Roman" w:hAnsi="Times New Roman"/>
          <w:b/>
          <w:sz w:val="24"/>
          <w:szCs w:val="24"/>
          <w:lang w:val="ru-RU"/>
        </w:rPr>
        <w:t xml:space="preserve"> са:</w:t>
      </w:r>
    </w:p>
    <w:p w:rsidR="00D373B3" w:rsidRPr="00D373B3" w:rsidRDefault="00D373B3" w:rsidP="000E4D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465374" w:rsidRPr="00385D03" w:rsidRDefault="002F217D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-кабинето </w:t>
      </w:r>
      <w:r w:rsidR="00D373B3" w:rsidRPr="00D373B3">
        <w:rPr>
          <w:rFonts w:ascii="Times New Roman" w:hAnsi="Times New Roman"/>
          <w:sz w:val="24"/>
          <w:szCs w:val="24"/>
          <w:lang w:val="sr-Cyrl-CS"/>
        </w:rPr>
        <w:t>за третман канцерогеног бола</w:t>
      </w:r>
    </w:p>
    <w:p w:rsidR="00465374" w:rsidRDefault="00465374" w:rsidP="000E4D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465374" w:rsidRPr="00D373B3" w:rsidRDefault="00465374" w:rsidP="000E4D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D373B3" w:rsidRDefault="00D373B3" w:rsidP="000E4D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A5296">
        <w:rPr>
          <w:rFonts w:ascii="Times New Roman" w:hAnsi="Times New Roman"/>
          <w:b/>
          <w:sz w:val="24"/>
          <w:szCs w:val="24"/>
          <w:lang w:val="ru-RU"/>
        </w:rPr>
        <w:t xml:space="preserve">Члан </w:t>
      </w:r>
      <w:r w:rsidR="000B4F2A" w:rsidRPr="00FA5296">
        <w:rPr>
          <w:rFonts w:ascii="Times New Roman" w:hAnsi="Times New Roman"/>
          <w:b/>
          <w:sz w:val="24"/>
          <w:szCs w:val="24"/>
          <w:lang w:val="ru-RU"/>
        </w:rPr>
        <w:t>10</w:t>
      </w:r>
      <w:r w:rsidRPr="00FA5296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A51878" w:rsidRPr="00FA5296" w:rsidRDefault="00A51878" w:rsidP="000E4D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 xml:space="preserve">                  За обављање Немедицинских послова у Здравственом центру на примарном и секундарном  нивоу образују се следеће службе:</w:t>
      </w: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A75068" w:rsidRDefault="00D373B3" w:rsidP="000E4D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A5296">
        <w:rPr>
          <w:rFonts w:ascii="Times New Roman" w:hAnsi="Times New Roman"/>
          <w:b/>
          <w:sz w:val="24"/>
          <w:szCs w:val="24"/>
          <w:lang w:val="ru-RU"/>
        </w:rPr>
        <w:t xml:space="preserve">-СЛУЖБА ЗА ПРАВНЕ </w:t>
      </w:r>
      <w:r w:rsidR="00A75068">
        <w:rPr>
          <w:rFonts w:ascii="Times New Roman" w:hAnsi="Times New Roman"/>
          <w:b/>
          <w:sz w:val="24"/>
          <w:szCs w:val="24"/>
          <w:lang w:val="ru-RU"/>
        </w:rPr>
        <w:t>И</w:t>
      </w:r>
      <w:r w:rsidRPr="00FA5296">
        <w:rPr>
          <w:rFonts w:ascii="Times New Roman" w:hAnsi="Times New Roman"/>
          <w:b/>
          <w:sz w:val="24"/>
          <w:szCs w:val="24"/>
          <w:lang w:val="ru-RU"/>
        </w:rPr>
        <w:t xml:space="preserve"> ЕКОНОМСКО-ФИНАНСИЈСКЕ ПОСЛОВЕ</w:t>
      </w:r>
      <w:r w:rsidR="00A75068">
        <w:rPr>
          <w:rFonts w:ascii="Times New Roman" w:hAnsi="Times New Roman"/>
          <w:b/>
          <w:sz w:val="24"/>
          <w:szCs w:val="24"/>
          <w:lang w:val="ru-RU"/>
        </w:rPr>
        <w:t>,</w:t>
      </w:r>
      <w:r w:rsidR="00385D03">
        <w:rPr>
          <w:rFonts w:ascii="Times New Roman" w:hAnsi="Times New Roman"/>
          <w:b/>
          <w:sz w:val="24"/>
          <w:szCs w:val="24"/>
          <w:lang w:val="ru-RU"/>
        </w:rPr>
        <w:t xml:space="preserve"> са одељењима:</w:t>
      </w:r>
    </w:p>
    <w:p w:rsidR="00385D03" w:rsidRPr="00FA5296" w:rsidRDefault="00385D03" w:rsidP="000E4D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D373B3" w:rsidRPr="00FA5296" w:rsidRDefault="00D373B3" w:rsidP="000E4D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A5296">
        <w:rPr>
          <w:rFonts w:ascii="Times New Roman" w:hAnsi="Times New Roman"/>
          <w:b/>
          <w:sz w:val="24"/>
          <w:szCs w:val="24"/>
          <w:lang w:val="ru-RU"/>
        </w:rPr>
        <w:t>-СЛУЖБА ЗА ТЕХНИЧКЕ, ПОМОЋНЕ И ДРУГЕ СЛИЧНЕ ПОСЛОВЕ</w:t>
      </w:r>
    </w:p>
    <w:p w:rsidR="00D52A76" w:rsidRPr="00FA5296" w:rsidRDefault="00D52A76" w:rsidP="000E4D1A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D373B3" w:rsidRPr="00FA5296" w:rsidRDefault="00D373B3" w:rsidP="000E4D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A5296">
        <w:rPr>
          <w:rFonts w:ascii="Times New Roman" w:hAnsi="Times New Roman"/>
          <w:b/>
          <w:sz w:val="24"/>
          <w:szCs w:val="24"/>
          <w:lang w:val="ru-RU"/>
        </w:rPr>
        <w:t xml:space="preserve">Члан </w:t>
      </w:r>
      <w:r w:rsidR="000B4F2A" w:rsidRPr="00FA5296">
        <w:rPr>
          <w:rFonts w:ascii="Times New Roman" w:hAnsi="Times New Roman"/>
          <w:b/>
          <w:sz w:val="24"/>
          <w:szCs w:val="24"/>
          <w:lang w:val="ru-RU"/>
        </w:rPr>
        <w:t>11</w:t>
      </w:r>
      <w:r w:rsidRPr="00FA5296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D373B3" w:rsidRPr="00FA5296" w:rsidRDefault="00D373B3" w:rsidP="000E4D1A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 xml:space="preserve">               У оквиру служби могу се организовати уже организационе јединице (одељења и одсеци) и то: </w:t>
      </w:r>
    </w:p>
    <w:p w:rsidR="00D373B3" w:rsidRDefault="00D373B3" w:rsidP="000E4D1A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465374" w:rsidRPr="00FA5296" w:rsidRDefault="00465374" w:rsidP="000E4D1A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D373B3" w:rsidRPr="00D373B3" w:rsidRDefault="00D373B3" w:rsidP="000E4D1A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2D3F5C">
        <w:rPr>
          <w:rFonts w:ascii="Times New Roman" w:hAnsi="Times New Roman"/>
          <w:b/>
          <w:sz w:val="24"/>
          <w:szCs w:val="24"/>
          <w:u w:val="single"/>
          <w:lang w:val="ru-RU"/>
        </w:rPr>
        <w:t>1</w:t>
      </w:r>
      <w:r w:rsidR="00F77698" w:rsidRPr="002D3F5C">
        <w:rPr>
          <w:rFonts w:ascii="Times New Roman" w:hAnsi="Times New Roman"/>
          <w:b/>
          <w:sz w:val="24"/>
          <w:szCs w:val="24"/>
          <w:u w:val="single"/>
          <w:lang w:val="ru-RU"/>
        </w:rPr>
        <w:t>.ОДЕЉЕЊЕ</w:t>
      </w:r>
      <w:r w:rsidRPr="002D3F5C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 ЗА ПРАВНЕ ПОСЛОВЕ</w:t>
      </w:r>
      <w:r w:rsidRPr="00FA5296">
        <w:rPr>
          <w:rFonts w:ascii="Times New Roman" w:hAnsi="Times New Roman"/>
          <w:sz w:val="24"/>
          <w:szCs w:val="24"/>
          <w:lang w:val="ru-RU"/>
        </w:rPr>
        <w:t xml:space="preserve"> са:</w:t>
      </w:r>
    </w:p>
    <w:p w:rsidR="00D373B3" w:rsidRPr="00D373B3" w:rsidRDefault="00D373B3" w:rsidP="000E4D1A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D373B3" w:rsidRPr="00FA5296" w:rsidRDefault="00D373B3" w:rsidP="000E4D1A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-одсеком за опште и правне послове;</w:t>
      </w:r>
    </w:p>
    <w:p w:rsidR="00D373B3" w:rsidRPr="00D373B3" w:rsidRDefault="00D373B3" w:rsidP="000E4D1A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 одсеком за радне односе и кадровску евиденцију</w:t>
      </w:r>
      <w:r w:rsidRPr="00D373B3">
        <w:rPr>
          <w:rFonts w:ascii="Times New Roman" w:hAnsi="Times New Roman"/>
          <w:sz w:val="24"/>
          <w:szCs w:val="24"/>
          <w:lang w:val="sr-Cyrl-CS"/>
        </w:rPr>
        <w:t>;</w:t>
      </w:r>
    </w:p>
    <w:p w:rsidR="00D373B3" w:rsidRPr="00FA5296" w:rsidRDefault="00D373B3" w:rsidP="000E4D1A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D373B3" w:rsidRPr="00D373B3" w:rsidRDefault="00F77698" w:rsidP="000E4D1A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2D3F5C">
        <w:rPr>
          <w:rFonts w:ascii="Times New Roman" w:hAnsi="Times New Roman"/>
          <w:b/>
          <w:sz w:val="24"/>
          <w:szCs w:val="24"/>
          <w:u w:val="single"/>
          <w:lang w:val="ru-RU"/>
        </w:rPr>
        <w:t>2.ОДЕЉЕЊЕ</w:t>
      </w:r>
      <w:r w:rsidR="00D373B3" w:rsidRPr="002D3F5C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 ЗА ЕКОНОМСКО-ФИНАНСИЈСКЕ ПОСЛОВЕ</w:t>
      </w:r>
      <w:r w:rsidR="00D373B3" w:rsidRPr="00FA5296">
        <w:rPr>
          <w:rFonts w:ascii="Times New Roman" w:hAnsi="Times New Roman"/>
          <w:sz w:val="24"/>
          <w:szCs w:val="24"/>
          <w:lang w:val="ru-RU"/>
        </w:rPr>
        <w:t xml:space="preserve"> са:</w:t>
      </w:r>
    </w:p>
    <w:p w:rsidR="00D373B3" w:rsidRPr="00D373B3" w:rsidRDefault="00D373B3" w:rsidP="000E4D1A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D373B3" w:rsidRPr="00FA5296" w:rsidRDefault="00D373B3" w:rsidP="000E4D1A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-одсеком рачуноводства;</w:t>
      </w:r>
    </w:p>
    <w:p w:rsidR="00D373B3" w:rsidRPr="00FA5296" w:rsidRDefault="00D373B3" w:rsidP="000E4D1A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-одсеком плана и анализе;</w:t>
      </w:r>
    </w:p>
    <w:p w:rsidR="00D373B3" w:rsidRPr="00FA5296" w:rsidRDefault="00D373B3" w:rsidP="000E4D1A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-одсеком АОП-а;</w:t>
      </w:r>
    </w:p>
    <w:p w:rsidR="00D373B3" w:rsidRPr="00FA5296" w:rsidRDefault="00D373B3" w:rsidP="000E4D1A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-одсеком ликвидатуре;</w:t>
      </w:r>
    </w:p>
    <w:p w:rsidR="00D373B3" w:rsidRPr="00FA5296" w:rsidRDefault="00D373B3" w:rsidP="000E4D1A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-одсеком књиговодства;</w:t>
      </w:r>
    </w:p>
    <w:p w:rsidR="00D373B3" w:rsidRPr="009F49FE" w:rsidRDefault="00D373B3" w:rsidP="000E4D1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9F49FE">
        <w:rPr>
          <w:rFonts w:ascii="Times New Roman" w:hAnsi="Times New Roman"/>
          <w:color w:val="000000"/>
          <w:sz w:val="24"/>
          <w:szCs w:val="24"/>
          <w:lang w:val="ru-RU"/>
        </w:rPr>
        <w:t>-одсеком за интерну контролу</w:t>
      </w:r>
    </w:p>
    <w:p w:rsidR="00D373B3" w:rsidRPr="00FA5296" w:rsidRDefault="00D373B3" w:rsidP="000E4D1A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-одсеком прихода са пријемно обрачунском јединицом;</w:t>
      </w:r>
    </w:p>
    <w:p w:rsidR="00D373B3" w:rsidRPr="00D373B3" w:rsidRDefault="00D373B3" w:rsidP="000E4D1A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-одсеком за ј</w:t>
      </w:r>
      <w:r w:rsidR="00A75068">
        <w:rPr>
          <w:rFonts w:ascii="Times New Roman" w:hAnsi="Times New Roman"/>
          <w:sz w:val="24"/>
          <w:szCs w:val="24"/>
          <w:lang w:val="ru-RU"/>
        </w:rPr>
        <w:t>а</w:t>
      </w:r>
      <w:r w:rsidRPr="00FA5296">
        <w:rPr>
          <w:rFonts w:ascii="Times New Roman" w:hAnsi="Times New Roman"/>
          <w:sz w:val="24"/>
          <w:szCs w:val="24"/>
          <w:lang w:val="ru-RU"/>
        </w:rPr>
        <w:t>вне набавке</w:t>
      </w:r>
      <w:r w:rsidRPr="00D373B3">
        <w:rPr>
          <w:rFonts w:ascii="Times New Roman" w:hAnsi="Times New Roman"/>
          <w:sz w:val="24"/>
          <w:szCs w:val="24"/>
          <w:lang w:val="sr-Cyrl-CS"/>
        </w:rPr>
        <w:t>;</w:t>
      </w:r>
    </w:p>
    <w:p w:rsidR="00D373B3" w:rsidRDefault="00D373B3" w:rsidP="000E4D1A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C80499" w:rsidRDefault="00C80499" w:rsidP="000E4D1A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C80499" w:rsidRPr="00FA5296" w:rsidRDefault="00C80499" w:rsidP="000E4D1A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D373B3" w:rsidRPr="00D373B3" w:rsidRDefault="00D373B3" w:rsidP="000E4D1A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2D3F5C">
        <w:rPr>
          <w:rFonts w:ascii="Times New Roman" w:hAnsi="Times New Roman"/>
          <w:b/>
          <w:sz w:val="24"/>
          <w:szCs w:val="24"/>
          <w:u w:val="single"/>
          <w:lang w:val="ru-RU"/>
        </w:rPr>
        <w:t>3.СЛУЖБА ЗА ТЕХНИЧКЕ, ПОМОЋНЕ И ДРУГЕ СЛИЧНЕ ПОСЛОВЕ</w:t>
      </w:r>
      <w:r w:rsidRPr="00FA5296">
        <w:rPr>
          <w:rFonts w:ascii="Times New Roman" w:hAnsi="Times New Roman"/>
          <w:sz w:val="24"/>
          <w:szCs w:val="24"/>
          <w:lang w:val="ru-RU"/>
        </w:rPr>
        <w:t xml:space="preserve"> са:</w:t>
      </w:r>
    </w:p>
    <w:p w:rsidR="00385D03" w:rsidRDefault="00385D03" w:rsidP="000E4D1A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385D03" w:rsidRDefault="00385D03" w:rsidP="000E4D1A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-одсеком за одржавање хигијене и вешераја;</w:t>
      </w:r>
    </w:p>
    <w:p w:rsidR="00385D03" w:rsidRDefault="00385D03" w:rsidP="000E4D1A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-одељења за дијететику,припремање,сервирање и расподелу хране;</w:t>
      </w:r>
    </w:p>
    <w:p w:rsidR="00385D03" w:rsidRDefault="00385D03" w:rsidP="000E4D1A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-одсеком за одржавање опреме и уређаја;</w:t>
      </w:r>
    </w:p>
    <w:p w:rsidR="00385D03" w:rsidRDefault="00385D03" w:rsidP="000E4D1A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-одсеком за физичко обезбеђење и противпожарне заштите,</w:t>
      </w:r>
    </w:p>
    <w:p w:rsidR="00385D03" w:rsidRPr="00D373B3" w:rsidRDefault="00385D03" w:rsidP="000E4D1A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-кабинет за третман медицинског отпада;</w:t>
      </w:r>
    </w:p>
    <w:p w:rsidR="00AF20ED" w:rsidRDefault="00AF20ED" w:rsidP="000E4D1A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B85F12" w:rsidRDefault="00B85F12" w:rsidP="000E4D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Члан  12.</w:t>
      </w:r>
    </w:p>
    <w:p w:rsidR="00B85F12" w:rsidRPr="00B85F12" w:rsidRDefault="00B85F12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B85F12">
        <w:rPr>
          <w:rFonts w:ascii="Times New Roman" w:hAnsi="Times New Roman"/>
          <w:sz w:val="24"/>
          <w:szCs w:val="24"/>
          <w:lang w:val="sr-Cyrl-CS"/>
        </w:rPr>
        <w:tab/>
        <w:t xml:space="preserve">Радом службе руководе начелници службе који су одговорни директорима  ОЈ Дом здравља и ОЈ Општа болница </w:t>
      </w:r>
      <w:r>
        <w:rPr>
          <w:rFonts w:ascii="Times New Roman" w:hAnsi="Times New Roman"/>
          <w:sz w:val="24"/>
          <w:szCs w:val="24"/>
          <w:lang w:val="sr-Cyrl-CS"/>
        </w:rPr>
        <w:t xml:space="preserve"> и директору Здравственог центра Врање </w:t>
      </w:r>
      <w:r w:rsidRPr="00B85F12">
        <w:rPr>
          <w:rFonts w:ascii="Times New Roman" w:hAnsi="Times New Roman"/>
          <w:sz w:val="24"/>
          <w:szCs w:val="24"/>
          <w:lang w:val="sr-Cyrl-CS"/>
        </w:rPr>
        <w:t xml:space="preserve"> за спровођење мера примарне и секундарне здравствене заштите и адекватан рад службе којом руководе.</w:t>
      </w:r>
    </w:p>
    <w:p w:rsidR="00B85F12" w:rsidRDefault="00B85F12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B85F12">
        <w:rPr>
          <w:rFonts w:ascii="Times New Roman" w:hAnsi="Times New Roman"/>
          <w:sz w:val="24"/>
          <w:szCs w:val="24"/>
          <w:lang w:val="sr-Cyrl-CS"/>
        </w:rPr>
        <w:tab/>
        <w:t xml:space="preserve">У оквиру служби, формирају се одељења, одсеци и кабинети којима руководе шефови, који су непосредно одговорни </w:t>
      </w:r>
      <w:r>
        <w:rPr>
          <w:rFonts w:ascii="Times New Roman" w:hAnsi="Times New Roman"/>
          <w:sz w:val="24"/>
          <w:szCs w:val="24"/>
          <w:lang w:val="sr-Cyrl-CS"/>
        </w:rPr>
        <w:t>начелнику службе, директорима ОЈ и директору Здравственог центра Врање.</w:t>
      </w:r>
    </w:p>
    <w:p w:rsidR="00B85F12" w:rsidRDefault="00B85F12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Уколико није именован шеф одељења, одсека, кабинета, рад организује начелник службе.</w:t>
      </w:r>
    </w:p>
    <w:p w:rsidR="00B85F12" w:rsidRDefault="00B85F12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Начелници служби и шефови одељења, одсека, кабинета, усмеравају рад и врше надзор над процесом рада,  дају смернице за унапређење квалитета рада у служби, и обављају друге послове по овлашћењу директора.</w:t>
      </w:r>
    </w:p>
    <w:p w:rsidR="000B15AF" w:rsidRDefault="000B15AF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0B15AF" w:rsidRPr="000B15AF" w:rsidRDefault="000B15AF" w:rsidP="000E4D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0B15AF">
        <w:rPr>
          <w:rFonts w:ascii="Times New Roman" w:hAnsi="Times New Roman"/>
          <w:b/>
          <w:sz w:val="24"/>
          <w:szCs w:val="24"/>
          <w:lang w:val="sr-Cyrl-CS"/>
        </w:rPr>
        <w:t>Члан 13.</w:t>
      </w:r>
    </w:p>
    <w:p w:rsidR="000B15AF" w:rsidRDefault="000B15AF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Лица наведена у члану 12. овог Правилника именује и разрешава директор Здравственог центра, одлуком о именовању односно разрешењу, у складу са исказаним потребама службе, а у циљу унапређења рада и пословања.</w:t>
      </w:r>
    </w:p>
    <w:p w:rsidR="000B15AF" w:rsidRDefault="000B15AF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0B15AF" w:rsidRPr="000B15AF" w:rsidRDefault="000B15AF" w:rsidP="000E4D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0B15AF">
        <w:rPr>
          <w:rFonts w:ascii="Times New Roman" w:hAnsi="Times New Roman"/>
          <w:b/>
          <w:sz w:val="24"/>
          <w:szCs w:val="24"/>
          <w:lang w:val="sr-Cyrl-CS"/>
        </w:rPr>
        <w:t>Члан 14.</w:t>
      </w:r>
    </w:p>
    <w:p w:rsidR="000B15AF" w:rsidRDefault="000B15AF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Поред начелника и шефова, директор својом одлуком именује и разрешава помоћника директора, главну сестру – техничара Здравственог центра, главну сестру – техничара   ОЈ Дом здравља и ОЈ Општа болница и главне сестре – техничаре  служби.</w:t>
      </w:r>
    </w:p>
    <w:p w:rsidR="000B15AF" w:rsidRDefault="000B15AF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О потреби постављања, именовања и броја главних сестара – техничара у служби, шефова одсека, кабинета Здравственог центра Врање одлучује директор, а на основу мишљења ЗЗЈЗ Врање и позитивних законских прописа који регулишу ову област.</w:t>
      </w:r>
    </w:p>
    <w:p w:rsidR="009470CB" w:rsidRPr="009470CB" w:rsidRDefault="009470CB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0B15AF" w:rsidRDefault="000B15AF" w:rsidP="000E4D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0B15AF">
        <w:rPr>
          <w:rFonts w:ascii="Times New Roman" w:hAnsi="Times New Roman"/>
          <w:b/>
          <w:sz w:val="24"/>
          <w:szCs w:val="24"/>
          <w:lang w:val="sr-Cyrl-CS"/>
        </w:rPr>
        <w:t>Члан 1</w:t>
      </w:r>
      <w:r>
        <w:rPr>
          <w:rFonts w:ascii="Times New Roman" w:hAnsi="Times New Roman"/>
          <w:b/>
          <w:sz w:val="24"/>
          <w:szCs w:val="24"/>
          <w:lang w:val="sr-Cyrl-CS"/>
        </w:rPr>
        <w:t>5</w:t>
      </w:r>
      <w:r w:rsidRPr="000B15AF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0B15AF" w:rsidRDefault="000B15AF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Целокупним пословањем Здравственог центра руководи директор Здравственог центра, чији су послови и радни задаци,  као и  услови за именовање одређени Статутом Здравственог центра.</w:t>
      </w:r>
    </w:p>
    <w:p w:rsidR="000B15AF" w:rsidRDefault="000B15AF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0B15AF" w:rsidRPr="000B15AF" w:rsidRDefault="000B15AF" w:rsidP="000E4D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0B15AF">
        <w:rPr>
          <w:rFonts w:ascii="Times New Roman" w:hAnsi="Times New Roman"/>
          <w:b/>
          <w:sz w:val="24"/>
          <w:szCs w:val="24"/>
          <w:lang w:val="sr-Cyrl-CS"/>
        </w:rPr>
        <w:t>Члан 1</w:t>
      </w:r>
      <w:r w:rsidR="00C50340">
        <w:rPr>
          <w:rFonts w:ascii="Times New Roman" w:hAnsi="Times New Roman"/>
          <w:b/>
          <w:sz w:val="24"/>
          <w:szCs w:val="24"/>
          <w:lang w:val="sr-Cyrl-CS"/>
        </w:rPr>
        <w:t>6</w:t>
      </w:r>
      <w:r w:rsidRPr="000B15AF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B85F12" w:rsidRDefault="00B85F12" w:rsidP="000E4D1A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/>
        </w:rPr>
      </w:pPr>
    </w:p>
    <w:p w:rsidR="00AF20ED" w:rsidRPr="00FA5296" w:rsidRDefault="00AF20ED" w:rsidP="000E4D1A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IV</w:t>
      </w:r>
      <w:r w:rsidRPr="00FA5296">
        <w:rPr>
          <w:rFonts w:ascii="Times New Roman" w:hAnsi="Times New Roman"/>
          <w:b/>
          <w:sz w:val="24"/>
          <w:szCs w:val="24"/>
          <w:lang w:val="ru-RU"/>
        </w:rPr>
        <w:t xml:space="preserve">  СИСТЕМАТИЗАЦИЈА ПОСЛОВА</w:t>
      </w:r>
    </w:p>
    <w:p w:rsidR="00AF20ED" w:rsidRPr="00FA5296" w:rsidRDefault="00AF20ED" w:rsidP="000E4D1A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AF20ED" w:rsidRPr="00FA5296" w:rsidRDefault="00AF20ED" w:rsidP="000E4D1A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b/>
          <w:sz w:val="24"/>
          <w:szCs w:val="24"/>
          <w:lang w:val="ru-RU"/>
        </w:rPr>
        <w:tab/>
      </w:r>
      <w:r w:rsidR="0090627E">
        <w:rPr>
          <w:rFonts w:ascii="Times New Roman" w:hAnsi="Times New Roman"/>
          <w:sz w:val="24"/>
          <w:szCs w:val="24"/>
          <w:lang w:val="ru-RU"/>
        </w:rPr>
        <w:t xml:space="preserve"> У Здравственом центру Врање се послови сист</w:t>
      </w:r>
      <w:r w:rsidRPr="00FA5296">
        <w:rPr>
          <w:rFonts w:ascii="Times New Roman" w:hAnsi="Times New Roman"/>
          <w:sz w:val="24"/>
          <w:szCs w:val="24"/>
          <w:lang w:val="ru-RU"/>
        </w:rPr>
        <w:t>ематизују према врсти, сложености и другим условима потребним за њихово обављање у оквиру организационих делова.</w:t>
      </w:r>
    </w:p>
    <w:p w:rsidR="00AF20ED" w:rsidRDefault="00AF20ED" w:rsidP="000E4D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ab/>
      </w:r>
      <w:r w:rsidR="0090627E">
        <w:rPr>
          <w:rFonts w:ascii="Times New Roman" w:hAnsi="Times New Roman"/>
          <w:sz w:val="24"/>
          <w:szCs w:val="24"/>
        </w:rPr>
        <w:t>Си</w:t>
      </w:r>
      <w:r>
        <w:rPr>
          <w:rFonts w:ascii="Times New Roman" w:hAnsi="Times New Roman"/>
          <w:sz w:val="24"/>
          <w:szCs w:val="24"/>
        </w:rPr>
        <w:t xml:space="preserve">стематизацојом послова утврђује се </w:t>
      </w:r>
    </w:p>
    <w:p w:rsidR="00AF20ED" w:rsidRPr="00FA5296" w:rsidRDefault="00AF20ED" w:rsidP="000E4D1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Назив и опис послова и потребан број извршилаца;</w:t>
      </w:r>
    </w:p>
    <w:p w:rsidR="00385D03" w:rsidRPr="00C80499" w:rsidRDefault="00AF20ED" w:rsidP="00385D0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Услови потребни за заснивање радног односа у Здравственом центру Врање: врста и степен стручне спреме,</w:t>
      </w:r>
      <w:r w:rsidR="00EA6AB2" w:rsidRPr="00FA5296">
        <w:rPr>
          <w:rFonts w:ascii="Times New Roman" w:hAnsi="Times New Roman"/>
          <w:sz w:val="24"/>
          <w:szCs w:val="24"/>
          <w:lang w:val="ru-RU"/>
        </w:rPr>
        <w:t xml:space="preserve"> односно образовања, радног искуства, посебних знања и способности, потребна здравствена способност (врста и степен стручне спреме односно образовања, радно искуство, посебна знања и способности, потребна здравствена способност, и др.).</w:t>
      </w:r>
    </w:p>
    <w:p w:rsidR="00FB6CFF" w:rsidRDefault="00FB6CFF" w:rsidP="000E4D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0B4F2A" w:rsidRDefault="000B4F2A" w:rsidP="000E4D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Члан 1</w:t>
      </w:r>
      <w:r w:rsidR="00C50340">
        <w:rPr>
          <w:rFonts w:ascii="Times New Roman" w:hAnsi="Times New Roman"/>
          <w:b/>
          <w:sz w:val="24"/>
          <w:szCs w:val="24"/>
          <w:lang w:val="sr-Cyrl-CS"/>
        </w:rPr>
        <w:t>7</w:t>
      </w:r>
      <w:r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AF20ED" w:rsidRDefault="00EA6AB2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>За обављање послова утврђених овим Правилником, поред општих и посебних услова утврђених Законом, запослени мора да испуњава  и посебне услове, утврђене овим Правилником, и то:</w:t>
      </w:r>
    </w:p>
    <w:p w:rsidR="00EA6AB2" w:rsidRDefault="00EA6AB2" w:rsidP="000E4D1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Врсту и степен стручне спреме;</w:t>
      </w:r>
    </w:p>
    <w:p w:rsidR="00EA6AB2" w:rsidRDefault="00EA6AB2" w:rsidP="000E4D1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Радно искуство;</w:t>
      </w:r>
    </w:p>
    <w:p w:rsidR="00EA6AB2" w:rsidRDefault="00EA6AB2" w:rsidP="000E4D1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Посебне радне и друге способности, као и друге услове потребне за рад на одређеним пословима;</w:t>
      </w:r>
    </w:p>
    <w:p w:rsidR="00EA6AB2" w:rsidRPr="00EA6AB2" w:rsidRDefault="00EA6AB2" w:rsidP="000E4D1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Здравствена спсобност за рад на пословима са повећаним ризиком.</w:t>
      </w:r>
    </w:p>
    <w:p w:rsidR="009470CB" w:rsidRPr="009470CB" w:rsidRDefault="009470CB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EA6AB2" w:rsidRPr="0026166B" w:rsidRDefault="00EA6AB2" w:rsidP="000E4D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26166B">
        <w:rPr>
          <w:rFonts w:ascii="Times New Roman" w:hAnsi="Times New Roman"/>
          <w:b/>
          <w:sz w:val="24"/>
          <w:szCs w:val="24"/>
          <w:lang w:val="sr-Cyrl-CS"/>
        </w:rPr>
        <w:t>Члан 1</w:t>
      </w:r>
      <w:r w:rsidR="00C50340">
        <w:rPr>
          <w:rFonts w:ascii="Times New Roman" w:hAnsi="Times New Roman"/>
          <w:b/>
          <w:sz w:val="24"/>
          <w:szCs w:val="24"/>
          <w:lang w:val="sr-Cyrl-CS"/>
        </w:rPr>
        <w:t>8</w:t>
      </w:r>
      <w:r w:rsidRPr="0026166B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EA6AB2" w:rsidRDefault="00EA6AB2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Под врстом и степеном стручне спреме, односно образовања, подразумева се  школска спрема одређеног занимања, зависно од врсте и сложености послова.</w:t>
      </w:r>
    </w:p>
    <w:p w:rsidR="009470CB" w:rsidRPr="009470CB" w:rsidRDefault="009470CB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EA6AB2" w:rsidRDefault="00EA6AB2" w:rsidP="000E4D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26166B">
        <w:rPr>
          <w:rFonts w:ascii="Times New Roman" w:hAnsi="Times New Roman"/>
          <w:b/>
          <w:sz w:val="24"/>
          <w:szCs w:val="24"/>
          <w:lang w:val="sr-Cyrl-CS"/>
        </w:rPr>
        <w:t>Члан 1</w:t>
      </w:r>
      <w:r w:rsidR="00C50340">
        <w:rPr>
          <w:rFonts w:ascii="Times New Roman" w:hAnsi="Times New Roman"/>
          <w:b/>
          <w:sz w:val="24"/>
          <w:szCs w:val="24"/>
          <w:lang w:val="sr-Cyrl-CS"/>
        </w:rPr>
        <w:t>9</w:t>
      </w:r>
      <w:r w:rsidRPr="0026166B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EA6AB2" w:rsidRDefault="00EA6AB2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Радним искуством се сматра време које је запослени провео на раду после стицања стручне спреме односно образовања, која је услов за заснивање радног односа, односно за обављање послова.</w:t>
      </w:r>
    </w:p>
    <w:p w:rsidR="00EA6AB2" w:rsidRDefault="00EA6AB2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A6AB2" w:rsidRDefault="00EA6AB2" w:rsidP="000E4D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 w:rsidRPr="0026166B">
        <w:rPr>
          <w:rFonts w:ascii="Times New Roman" w:hAnsi="Times New Roman"/>
          <w:b/>
          <w:sz w:val="24"/>
          <w:szCs w:val="24"/>
          <w:lang w:val="sr-Cyrl-CS"/>
        </w:rPr>
        <w:t xml:space="preserve">Члан  </w:t>
      </w:r>
      <w:r w:rsidR="00C50340">
        <w:rPr>
          <w:rFonts w:ascii="Times New Roman" w:hAnsi="Times New Roman"/>
          <w:b/>
          <w:sz w:val="24"/>
          <w:szCs w:val="24"/>
          <w:lang w:val="sr-Cyrl-CS"/>
        </w:rPr>
        <w:t>20</w:t>
      </w:r>
      <w:r w:rsidRPr="0026166B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EA6AB2" w:rsidRDefault="00EA6AB2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Под посебним условима подразумева се положен специјалистички, правосудни или стручни испит, знање страног језика, курс за рад на рачунару и друга посебна знања или положени испити који су услов за  заснивање радног односа, односно обављање одређених послова.</w:t>
      </w:r>
    </w:p>
    <w:p w:rsidR="009470CB" w:rsidRPr="009470CB" w:rsidRDefault="009470CB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EA6AB2" w:rsidRPr="0026166B" w:rsidRDefault="00EA6AB2" w:rsidP="000E4D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26166B">
        <w:rPr>
          <w:rFonts w:ascii="Times New Roman" w:hAnsi="Times New Roman"/>
          <w:b/>
          <w:sz w:val="24"/>
          <w:szCs w:val="24"/>
          <w:lang w:val="sr-Cyrl-CS"/>
        </w:rPr>
        <w:t xml:space="preserve">Члан </w:t>
      </w:r>
      <w:r w:rsidR="00C50340">
        <w:rPr>
          <w:rFonts w:ascii="Times New Roman" w:hAnsi="Times New Roman"/>
          <w:b/>
          <w:sz w:val="24"/>
          <w:szCs w:val="24"/>
          <w:lang w:val="sr-Cyrl-CS"/>
        </w:rPr>
        <w:t>21</w:t>
      </w:r>
      <w:r w:rsidRPr="0026166B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EA6AB2" w:rsidRDefault="00EA6AB2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Посебна знања и положени испити доказују се одговарајућим исправама издатим од надлежних органа.</w:t>
      </w:r>
    </w:p>
    <w:p w:rsidR="009470CB" w:rsidRPr="00385D03" w:rsidRDefault="00EA6AB2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Под посебним условима из члана 15. овог Правилника подразумевају се и посебни услови утврђени за обављање послова са повећаним ризиком, које запослени може да обавља само на основу претходно утврђене здравствене способности за рад на тим пословима од надлежног здравственог органа.</w:t>
      </w:r>
    </w:p>
    <w:p w:rsidR="0026166B" w:rsidRDefault="0026166B" w:rsidP="000E4D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26166B">
        <w:rPr>
          <w:rFonts w:ascii="Times New Roman" w:hAnsi="Times New Roman"/>
          <w:b/>
          <w:sz w:val="24"/>
          <w:szCs w:val="24"/>
          <w:lang w:val="sr-Cyrl-CS"/>
        </w:rPr>
        <w:t xml:space="preserve">Члан </w:t>
      </w:r>
      <w:r w:rsidR="00C50340">
        <w:rPr>
          <w:rFonts w:ascii="Times New Roman" w:hAnsi="Times New Roman"/>
          <w:b/>
          <w:sz w:val="24"/>
          <w:szCs w:val="24"/>
          <w:lang w:val="sr-Cyrl-CS"/>
        </w:rPr>
        <w:t>22</w:t>
      </w:r>
      <w:r w:rsidRPr="0026166B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385D03" w:rsidRPr="0026166B" w:rsidRDefault="00385D03" w:rsidP="000E4D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26166B" w:rsidRDefault="0026166B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За поједине послове у Здравственом центру Врање могу се предвидети претходна провера радне сполсобности или пробни рад.</w:t>
      </w:r>
    </w:p>
    <w:p w:rsidR="0026166B" w:rsidRDefault="0026166B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За послове за које је утврђена претходна провера радне способности не може се предвидети и пробни рад.</w:t>
      </w:r>
    </w:p>
    <w:p w:rsidR="0026166B" w:rsidRDefault="0026166B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Претходна провера радне способности и пробни рад не могу се утврдити за приправника.</w:t>
      </w:r>
    </w:p>
    <w:p w:rsidR="0026166B" w:rsidRDefault="0026166B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80499" w:rsidRDefault="00C80499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80499" w:rsidRDefault="00C80499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6166B" w:rsidRPr="00C80499" w:rsidRDefault="0026166B" w:rsidP="000E4D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C80499">
        <w:rPr>
          <w:rFonts w:ascii="Times New Roman" w:hAnsi="Times New Roman"/>
          <w:b/>
          <w:sz w:val="24"/>
          <w:szCs w:val="24"/>
          <w:u w:val="single"/>
        </w:rPr>
        <w:t>V</w:t>
      </w:r>
      <w:r w:rsidRPr="00C80499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   НАЗИВ, ОПИС ПОСЛОВА И УСЛОВИ ЗА ОБАВЉАЊЕ ПОСЛОВА</w:t>
      </w:r>
    </w:p>
    <w:p w:rsidR="0026166B" w:rsidRPr="00FA5296" w:rsidRDefault="0026166B" w:rsidP="000E4D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26166B" w:rsidRDefault="0026166B" w:rsidP="000E4D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26166B">
        <w:rPr>
          <w:rFonts w:ascii="Times New Roman" w:hAnsi="Times New Roman"/>
          <w:b/>
          <w:sz w:val="24"/>
          <w:szCs w:val="24"/>
          <w:lang w:val="sr-Cyrl-CS"/>
        </w:rPr>
        <w:t xml:space="preserve">Члан </w:t>
      </w:r>
      <w:r w:rsidR="00C50340">
        <w:rPr>
          <w:rFonts w:ascii="Times New Roman" w:hAnsi="Times New Roman"/>
          <w:b/>
          <w:sz w:val="24"/>
          <w:szCs w:val="24"/>
          <w:lang w:val="sr-Cyrl-CS"/>
        </w:rPr>
        <w:t>23</w:t>
      </w:r>
      <w:r w:rsidRPr="0026166B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385D03" w:rsidRPr="0026166B" w:rsidRDefault="00385D03" w:rsidP="000E4D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26166B" w:rsidRDefault="0026166B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 xml:space="preserve">Назив и опис послова и услови за њихово обављање </w:t>
      </w:r>
      <w:r w:rsidR="004F3FBC">
        <w:rPr>
          <w:rFonts w:ascii="Times New Roman" w:hAnsi="Times New Roman"/>
          <w:sz w:val="24"/>
          <w:szCs w:val="24"/>
          <w:lang w:val="sr-Cyrl-CS"/>
        </w:rPr>
        <w:t xml:space="preserve">утврђују се  у оквиру организационих делова: сектора, служби, одељења, одсека. </w:t>
      </w:r>
    </w:p>
    <w:p w:rsidR="004F3FBC" w:rsidRPr="00FA5296" w:rsidRDefault="004F3FBC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 xml:space="preserve">Организациона структура Здравственог центра Врање садржана је у прилогу </w:t>
      </w:r>
      <w:r>
        <w:rPr>
          <w:rFonts w:ascii="Times New Roman" w:hAnsi="Times New Roman"/>
          <w:sz w:val="24"/>
          <w:szCs w:val="24"/>
        </w:rPr>
        <w:t>I</w:t>
      </w:r>
      <w:r w:rsidRPr="00FA5296">
        <w:rPr>
          <w:rFonts w:ascii="Times New Roman" w:hAnsi="Times New Roman"/>
          <w:sz w:val="24"/>
          <w:szCs w:val="24"/>
          <w:lang w:val="ru-RU"/>
        </w:rPr>
        <w:t xml:space="preserve">, прилог </w:t>
      </w:r>
      <w:r>
        <w:rPr>
          <w:rFonts w:ascii="Times New Roman" w:hAnsi="Times New Roman"/>
          <w:sz w:val="24"/>
          <w:szCs w:val="24"/>
        </w:rPr>
        <w:t>II</w:t>
      </w:r>
      <w:r w:rsidRPr="00FA5296">
        <w:rPr>
          <w:rFonts w:ascii="Times New Roman" w:hAnsi="Times New Roman"/>
          <w:sz w:val="24"/>
          <w:szCs w:val="24"/>
          <w:lang w:val="ru-RU"/>
        </w:rPr>
        <w:t xml:space="preserve"> и прилог </w:t>
      </w:r>
      <w:r>
        <w:rPr>
          <w:rFonts w:ascii="Times New Roman" w:hAnsi="Times New Roman"/>
          <w:sz w:val="24"/>
          <w:szCs w:val="24"/>
        </w:rPr>
        <w:t>III</w:t>
      </w:r>
      <w:r w:rsidRPr="00FA5296">
        <w:rPr>
          <w:rFonts w:ascii="Times New Roman" w:hAnsi="Times New Roman"/>
          <w:sz w:val="24"/>
          <w:szCs w:val="24"/>
          <w:lang w:val="ru-RU"/>
        </w:rPr>
        <w:t xml:space="preserve"> овог Правилника, и њен су саставни део.</w:t>
      </w:r>
    </w:p>
    <w:p w:rsidR="004F3FBC" w:rsidRDefault="004F3FBC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F3FBC" w:rsidRPr="00C80499" w:rsidRDefault="004F3FBC" w:rsidP="000E4D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C80499">
        <w:rPr>
          <w:rFonts w:ascii="Times New Roman" w:hAnsi="Times New Roman"/>
          <w:b/>
          <w:sz w:val="24"/>
          <w:szCs w:val="24"/>
          <w:u w:val="single"/>
        </w:rPr>
        <w:t>VI</w:t>
      </w:r>
      <w:r w:rsidRPr="00C80499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 ОБАВЕЗА ИЗВРШАВАЊА ПОСЛОВА</w:t>
      </w:r>
    </w:p>
    <w:p w:rsidR="004F3FBC" w:rsidRPr="00FA5296" w:rsidRDefault="004F3FBC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F3FBC" w:rsidRDefault="004F3FBC" w:rsidP="000E4D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A5296">
        <w:rPr>
          <w:rFonts w:ascii="Times New Roman" w:hAnsi="Times New Roman"/>
          <w:b/>
          <w:sz w:val="24"/>
          <w:szCs w:val="24"/>
          <w:lang w:val="ru-RU"/>
        </w:rPr>
        <w:t xml:space="preserve">Члан </w:t>
      </w:r>
      <w:r w:rsidR="00C50340">
        <w:rPr>
          <w:rFonts w:ascii="Times New Roman" w:hAnsi="Times New Roman"/>
          <w:b/>
          <w:sz w:val="24"/>
          <w:szCs w:val="24"/>
          <w:lang w:val="ru-RU"/>
        </w:rPr>
        <w:t>24</w:t>
      </w:r>
      <w:r w:rsidRPr="00FA5296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385D03" w:rsidRPr="00FA5296" w:rsidRDefault="00385D03" w:rsidP="000E4D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4F3FBC" w:rsidRDefault="004F3FBC" w:rsidP="000E4D1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Запослени је дужан да обавља послове за које је закључио уговор о раду, а по налогу директора и непосредног руководиоца и друге послове који му се одреде.</w:t>
      </w:r>
    </w:p>
    <w:p w:rsidR="00385D03" w:rsidRPr="00FA5296" w:rsidRDefault="00385D03" w:rsidP="000E4D1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F3FBC" w:rsidRPr="00FA5296" w:rsidRDefault="004F3FBC" w:rsidP="000E4D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A5296">
        <w:rPr>
          <w:rFonts w:ascii="Times New Roman" w:hAnsi="Times New Roman"/>
          <w:b/>
          <w:sz w:val="24"/>
          <w:szCs w:val="24"/>
          <w:lang w:val="ru-RU"/>
        </w:rPr>
        <w:t xml:space="preserve">Члан </w:t>
      </w:r>
      <w:r w:rsidR="00C50340">
        <w:rPr>
          <w:rFonts w:ascii="Times New Roman" w:hAnsi="Times New Roman"/>
          <w:b/>
          <w:sz w:val="24"/>
          <w:szCs w:val="24"/>
          <w:lang w:val="ru-RU"/>
        </w:rPr>
        <w:t>25</w:t>
      </w:r>
      <w:r w:rsidRPr="00FA5296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4F3FBC" w:rsidRPr="00FA5296" w:rsidRDefault="004F3FBC" w:rsidP="000E4D1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F3FBC" w:rsidRPr="00FA5296" w:rsidRDefault="004F3FBC" w:rsidP="000E4D1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Запослени је одговоран за ажурно и квалитетно обављање поверених послова, спровођење мера заштите на раду, чување средстава рада и материјала којим ради.</w:t>
      </w:r>
    </w:p>
    <w:p w:rsidR="004F3FBC" w:rsidRPr="00FA5296" w:rsidRDefault="004F3FBC" w:rsidP="000E4D1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Запослени је дужан да рад обавља у прописано време, да се у току рада придржава законских прописа и општих аката.</w:t>
      </w:r>
    </w:p>
    <w:p w:rsidR="004F3FBC" w:rsidRPr="00FA5296" w:rsidRDefault="004F3FBC" w:rsidP="000E4D1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F3FBC" w:rsidRPr="00FA5296" w:rsidRDefault="004F3FBC" w:rsidP="000E4D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A5296">
        <w:rPr>
          <w:rFonts w:ascii="Times New Roman" w:hAnsi="Times New Roman"/>
          <w:b/>
          <w:sz w:val="24"/>
          <w:szCs w:val="24"/>
          <w:lang w:val="ru-RU"/>
        </w:rPr>
        <w:t>Члан 2</w:t>
      </w:r>
      <w:r w:rsidR="00C50340">
        <w:rPr>
          <w:rFonts w:ascii="Times New Roman" w:hAnsi="Times New Roman"/>
          <w:b/>
          <w:sz w:val="24"/>
          <w:szCs w:val="24"/>
          <w:lang w:val="ru-RU"/>
        </w:rPr>
        <w:t>6</w:t>
      </w:r>
      <w:r w:rsidRPr="00FA5296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4F3FBC" w:rsidRPr="00FA5296" w:rsidRDefault="004F3FBC" w:rsidP="000E4D1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За незаконито, нестручно и неажурно извршавање послова, одговоран је запослени који обавља те послове,  као и непосредни руководилац ако није предузео мере за које је овлашћен.</w:t>
      </w:r>
    </w:p>
    <w:p w:rsidR="004F3FBC" w:rsidRPr="00FA5296" w:rsidRDefault="004F3FBC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F3FBC" w:rsidRDefault="004F3FBC" w:rsidP="000E4D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A5296">
        <w:rPr>
          <w:rFonts w:ascii="Times New Roman" w:hAnsi="Times New Roman"/>
          <w:b/>
          <w:sz w:val="24"/>
          <w:szCs w:val="24"/>
          <w:lang w:val="ru-RU"/>
        </w:rPr>
        <w:t>Члан 2</w:t>
      </w:r>
      <w:r w:rsidR="00C50340">
        <w:rPr>
          <w:rFonts w:ascii="Times New Roman" w:hAnsi="Times New Roman"/>
          <w:b/>
          <w:sz w:val="24"/>
          <w:szCs w:val="24"/>
          <w:lang w:val="ru-RU"/>
        </w:rPr>
        <w:t>7</w:t>
      </w:r>
      <w:r w:rsidRPr="00FA5296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465374" w:rsidRPr="00FA5296" w:rsidRDefault="00465374" w:rsidP="000E4D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4F3FBC" w:rsidRPr="00FA5296" w:rsidRDefault="004F3FBC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ab/>
        <w:t xml:space="preserve">Радни однос заснива се уговором о раду, у складу са Законом. </w:t>
      </w:r>
    </w:p>
    <w:p w:rsidR="0026166B" w:rsidRPr="00FA5296" w:rsidRDefault="004F3FBC" w:rsidP="000E4D1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Уговор о раду закључују запослени и послодавац.</w:t>
      </w:r>
    </w:p>
    <w:p w:rsidR="004F3FBC" w:rsidRPr="00FA5296" w:rsidRDefault="004F3FBC" w:rsidP="000E4D1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Уговор о раду може да се  закључи на неодређено и</w:t>
      </w:r>
      <w:r w:rsidR="00FE1430" w:rsidRPr="00FA5296">
        <w:rPr>
          <w:rFonts w:ascii="Times New Roman" w:hAnsi="Times New Roman"/>
          <w:sz w:val="24"/>
          <w:szCs w:val="24"/>
          <w:lang w:val="ru-RU"/>
        </w:rPr>
        <w:t>ли</w:t>
      </w:r>
      <w:r w:rsidRPr="00FA5296">
        <w:rPr>
          <w:rFonts w:ascii="Times New Roman" w:hAnsi="Times New Roman"/>
          <w:sz w:val="24"/>
          <w:szCs w:val="24"/>
          <w:lang w:val="ru-RU"/>
        </w:rPr>
        <w:t xml:space="preserve"> одређено време.</w:t>
      </w:r>
    </w:p>
    <w:p w:rsidR="00FE1430" w:rsidRPr="00FA5296" w:rsidRDefault="00FE1430" w:rsidP="000E4D1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Уговор о раду закључује се у писаном облику.</w:t>
      </w:r>
    </w:p>
    <w:p w:rsidR="00FE1430" w:rsidRDefault="00FE1430" w:rsidP="000E4D1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>Послодавац може да закључи и уговор о волонтерском раду, ради обављања приправничког стажа, у складу са Законом о здравственој заштити.</w:t>
      </w:r>
    </w:p>
    <w:p w:rsidR="009F49FE" w:rsidRDefault="009F49FE" w:rsidP="000E4D1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E1430" w:rsidRDefault="00FE1430" w:rsidP="000E4D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D3F5C" w:rsidRDefault="002D3F5C" w:rsidP="002D3F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A5296">
        <w:rPr>
          <w:rFonts w:ascii="Times New Roman" w:hAnsi="Times New Roman"/>
          <w:b/>
          <w:sz w:val="24"/>
          <w:szCs w:val="24"/>
          <w:lang w:val="ru-RU"/>
        </w:rPr>
        <w:t>Члан 2</w:t>
      </w:r>
      <w:r>
        <w:rPr>
          <w:rFonts w:ascii="Times New Roman" w:hAnsi="Times New Roman"/>
          <w:b/>
          <w:sz w:val="24"/>
          <w:szCs w:val="24"/>
          <w:lang w:val="ru-RU"/>
        </w:rPr>
        <w:t>8</w:t>
      </w:r>
      <w:r w:rsidRPr="00FA5296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2D3F5C" w:rsidRDefault="002D3F5C" w:rsidP="002D3F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D3F5C" w:rsidRPr="00FA5296" w:rsidRDefault="002D3F5C" w:rsidP="002D3F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D3F5C" w:rsidRPr="00FA5296" w:rsidRDefault="002D3F5C" w:rsidP="002D3F5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A5296">
        <w:rPr>
          <w:rFonts w:ascii="Times New Roman" w:hAnsi="Times New Roman"/>
          <w:sz w:val="24"/>
          <w:szCs w:val="24"/>
          <w:lang w:val="ru-RU"/>
        </w:rPr>
        <w:tab/>
        <w:t>У Здравственом центру Врање постоји следећа организациона шема са описом послова.</w:t>
      </w:r>
    </w:p>
    <w:p w:rsidR="002D3F5C" w:rsidRDefault="002D3F5C" w:rsidP="002D3F5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80499" w:rsidRDefault="00C80499" w:rsidP="002D3F5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80499" w:rsidRDefault="00C80499" w:rsidP="002D3F5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80499" w:rsidRDefault="00C80499" w:rsidP="002D3F5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80499" w:rsidRDefault="00C80499" w:rsidP="002D3F5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80499" w:rsidRDefault="00C80499" w:rsidP="002D3F5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80499" w:rsidRDefault="00C80499" w:rsidP="002D3F5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80499" w:rsidRDefault="00C80499" w:rsidP="002D3F5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D3F5C" w:rsidRPr="00385D03" w:rsidRDefault="002D3F5C" w:rsidP="002D3F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385D03">
        <w:rPr>
          <w:rFonts w:ascii="Times New Roman" w:hAnsi="Times New Roman"/>
          <w:b/>
          <w:sz w:val="28"/>
          <w:szCs w:val="28"/>
          <w:u w:val="single"/>
        </w:rPr>
        <w:t>РУКОВОДЕЋА РАДНА МЕСТА</w:t>
      </w:r>
    </w:p>
    <w:p w:rsidR="002D3F5C" w:rsidRDefault="002D3F5C" w:rsidP="002D3F5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D3F5C" w:rsidRPr="00C21C8A" w:rsidRDefault="002D3F5C" w:rsidP="002D3F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3F5C" w:rsidRPr="008748BD" w:rsidRDefault="002D3F5C" w:rsidP="002D3F5C">
      <w:pPr>
        <w:tabs>
          <w:tab w:val="left" w:pos="45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1.0.0.</w:t>
      </w:r>
      <w:r w:rsidRPr="00234218">
        <w:rPr>
          <w:rFonts w:ascii="Times New Roman" w:hAnsi="Times New Roman"/>
          <w:b/>
          <w:sz w:val="24"/>
          <w:szCs w:val="24"/>
        </w:rPr>
        <w:t>ДИРЕКТОР ЗДРАВСТВЕНОГ ЦЕНТРА</w:t>
      </w:r>
    </w:p>
    <w:p w:rsidR="002D3F5C" w:rsidRDefault="002D3F5C" w:rsidP="002D3F5C">
      <w:pPr>
        <w:pStyle w:val="ListParagraph"/>
        <w:tabs>
          <w:tab w:val="left" w:pos="45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1006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0"/>
        <w:gridCol w:w="7695"/>
      </w:tblGrid>
      <w:tr w:rsidR="002D3F5C" w:rsidRPr="00E1142A" w:rsidTr="00E1142A">
        <w:trPr>
          <w:trHeight w:val="526"/>
        </w:trPr>
        <w:tc>
          <w:tcPr>
            <w:tcW w:w="2370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695" w:type="dxa"/>
          </w:tcPr>
          <w:p w:rsidR="002D3F5C" w:rsidRPr="00E1142A" w:rsidRDefault="002D3F5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ДИРЕКТОР ЗДРАВСТВЕНОГ ЦЕНТРА</w:t>
            </w:r>
          </w:p>
        </w:tc>
      </w:tr>
      <w:tr w:rsidR="002D3F5C" w:rsidRPr="00E1142A" w:rsidTr="00E1142A">
        <w:trPr>
          <w:trHeight w:val="488"/>
        </w:trPr>
        <w:tc>
          <w:tcPr>
            <w:tcW w:w="2370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Шифра радног места</w:t>
            </w:r>
          </w:p>
        </w:tc>
        <w:tc>
          <w:tcPr>
            <w:tcW w:w="7695" w:type="dxa"/>
          </w:tcPr>
          <w:p w:rsidR="002D3F5C" w:rsidRPr="00E1142A" w:rsidRDefault="002D3F5C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Z</w:t>
            </w: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010105</w:t>
            </w:r>
          </w:p>
        </w:tc>
      </w:tr>
      <w:tr w:rsidR="002D3F5C" w:rsidRPr="00E1142A" w:rsidTr="00E1142A">
        <w:trPr>
          <w:trHeight w:val="488"/>
        </w:trPr>
        <w:tc>
          <w:tcPr>
            <w:tcW w:w="2370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опис посла</w:t>
            </w:r>
          </w:p>
        </w:tc>
        <w:tc>
          <w:tcPr>
            <w:tcW w:w="7695" w:type="dxa"/>
          </w:tcPr>
          <w:p w:rsidR="002D3F5C" w:rsidRPr="00E1142A" w:rsidRDefault="002D3F5C" w:rsidP="00E1142A">
            <w:pPr>
              <w:pStyle w:val="ListParagraph"/>
              <w:numPr>
                <w:ilvl w:val="0"/>
                <w:numId w:val="11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Организује рад и руководи процесом рада у здравственој установи; </w:t>
            </w:r>
          </w:p>
          <w:p w:rsidR="002D3F5C" w:rsidRPr="00E1142A" w:rsidRDefault="002D3F5C" w:rsidP="00E1142A">
            <w:pPr>
              <w:pStyle w:val="ListParagraph"/>
              <w:numPr>
                <w:ilvl w:val="0"/>
                <w:numId w:val="11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Координира рад унутрашњих организационих јединица здравствене установе;</w:t>
            </w:r>
          </w:p>
          <w:p w:rsidR="002D3F5C" w:rsidRPr="00E1142A" w:rsidRDefault="002D3F5C" w:rsidP="00E1142A">
            <w:pPr>
              <w:pStyle w:val="ListParagraph"/>
              <w:numPr>
                <w:ilvl w:val="0"/>
                <w:numId w:val="11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Именује руководиоце унутрашњих организационих јединица;</w:t>
            </w:r>
          </w:p>
          <w:p w:rsidR="002D3F5C" w:rsidRPr="00E1142A" w:rsidRDefault="002D3F5C" w:rsidP="00E1142A">
            <w:pPr>
              <w:pStyle w:val="ListParagraph"/>
              <w:numPr>
                <w:ilvl w:val="0"/>
                <w:numId w:val="11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Доноси Правилник о организацији и систематизацији послова;</w:t>
            </w:r>
          </w:p>
          <w:p w:rsidR="002D3F5C" w:rsidRPr="00E1142A" w:rsidRDefault="002D3F5C" w:rsidP="00E1142A">
            <w:pPr>
              <w:pStyle w:val="ListParagraph"/>
              <w:numPr>
                <w:ilvl w:val="0"/>
                <w:numId w:val="11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Представља и заступа здравствену установу;</w:t>
            </w:r>
          </w:p>
          <w:p w:rsidR="002D3F5C" w:rsidRPr="00E1142A" w:rsidRDefault="002D3F5C" w:rsidP="00E1142A">
            <w:pPr>
              <w:pStyle w:val="ListParagraph"/>
              <w:numPr>
                <w:ilvl w:val="0"/>
                <w:numId w:val="11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Спроводи утврђену пословну и здравствену политику;</w:t>
            </w:r>
          </w:p>
        </w:tc>
      </w:tr>
      <w:tr w:rsidR="002D3F5C" w:rsidRPr="00E1142A" w:rsidTr="00E1142A">
        <w:tc>
          <w:tcPr>
            <w:tcW w:w="2370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7695" w:type="dxa"/>
          </w:tcPr>
          <w:p w:rsidR="002D3F5C" w:rsidRPr="00E1142A" w:rsidRDefault="002D3F5C" w:rsidP="002D3F5C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Високо образовање: </w:t>
            </w:r>
          </w:p>
          <w:p w:rsidR="002D3F5C" w:rsidRPr="00E1142A" w:rsidRDefault="002D3F5C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на интегрисаним академским студијама из области медицине, стоматологије и фармације по пропису који уређује високо образовање, почев од 10. септембра 2005. године;</w:t>
            </w:r>
          </w:p>
          <w:p w:rsidR="002D3F5C" w:rsidRPr="00E1142A" w:rsidRDefault="002D3F5C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на студијама другог степена (мастер академске студије) из других области по пропису који уређује високо образовање, почев од 10. септембра 2005. године;</w:t>
            </w:r>
          </w:p>
          <w:p w:rsidR="002D3F5C" w:rsidRPr="00E1142A" w:rsidRDefault="002D3F5C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на основним студијама из области медицине, стоматологије, у трајању од најмање пет година, односно фармације у трајању од најмање четири године, по пропису који је уређивао високо образовање до 10. септембра 2005. године;</w:t>
            </w:r>
          </w:p>
          <w:p w:rsidR="002D3F5C" w:rsidRPr="00E1142A" w:rsidRDefault="002D3F5C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из других области у трајању од најмање четири године, по пропису који је уређивао високо образовање до 10. септембра 2005. године.</w:t>
            </w:r>
          </w:p>
        </w:tc>
      </w:tr>
      <w:tr w:rsidR="002D3F5C" w:rsidRPr="00E1142A" w:rsidTr="00E1142A">
        <w:tc>
          <w:tcPr>
            <w:tcW w:w="2370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7695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За здравствене раднике: </w:t>
            </w:r>
          </w:p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групни испит; лиценца;  специјалистички испит;  акредитована едукација из здравственог менаџмента;  и</w:t>
            </w:r>
          </w:p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најмање 5 година радног искуства, као: руководилац здравствене установе, и/или руководилац организационе јединице у здравственој установи</w:t>
            </w:r>
          </w:p>
        </w:tc>
      </w:tr>
      <w:tr w:rsidR="002D3F5C" w:rsidRPr="00E1142A" w:rsidTr="00E1142A">
        <w:tc>
          <w:tcPr>
            <w:tcW w:w="2370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Број  извршилаца</w:t>
            </w:r>
          </w:p>
        </w:tc>
        <w:tc>
          <w:tcPr>
            <w:tcW w:w="7695" w:type="dxa"/>
          </w:tcPr>
          <w:p w:rsidR="002D3F5C" w:rsidRPr="00E1142A" w:rsidRDefault="002D3F5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1</w:t>
            </w:r>
          </w:p>
        </w:tc>
      </w:tr>
      <w:tr w:rsidR="002D3F5C" w:rsidRPr="00E1142A" w:rsidTr="00E1142A">
        <w:tc>
          <w:tcPr>
            <w:tcW w:w="2370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Планирани број извршиоца</w:t>
            </w:r>
          </w:p>
        </w:tc>
        <w:tc>
          <w:tcPr>
            <w:tcW w:w="7695" w:type="dxa"/>
          </w:tcPr>
          <w:p w:rsidR="002D3F5C" w:rsidRPr="00E1142A" w:rsidRDefault="002D3F5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1</w:t>
            </w:r>
          </w:p>
        </w:tc>
      </w:tr>
    </w:tbl>
    <w:p w:rsidR="002D3F5C" w:rsidRDefault="002D3F5C" w:rsidP="002D3F5C">
      <w:pPr>
        <w:pStyle w:val="ListParagraph"/>
        <w:tabs>
          <w:tab w:val="left" w:pos="45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2D3F5C" w:rsidRPr="00385D03" w:rsidRDefault="002D3F5C" w:rsidP="002D3F5C">
      <w:pPr>
        <w:pStyle w:val="ListParagraph"/>
        <w:tabs>
          <w:tab w:val="left" w:pos="45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2D3F5C" w:rsidRPr="00234218" w:rsidRDefault="002D3F5C" w:rsidP="002D3F5C">
      <w:pPr>
        <w:tabs>
          <w:tab w:val="left" w:pos="45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1.0.1.</w:t>
      </w:r>
      <w:r w:rsidRPr="00234218">
        <w:rPr>
          <w:rFonts w:ascii="Times New Roman" w:hAnsi="Times New Roman"/>
          <w:b/>
          <w:sz w:val="24"/>
          <w:szCs w:val="24"/>
          <w:lang w:val="ru-RU"/>
        </w:rPr>
        <w:t xml:space="preserve">ГЛАВНА СЕСТРА /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ГЛАВНИ </w:t>
      </w:r>
      <w:r w:rsidRPr="00234218">
        <w:rPr>
          <w:rFonts w:ascii="Times New Roman" w:hAnsi="Times New Roman"/>
          <w:b/>
          <w:sz w:val="24"/>
          <w:szCs w:val="24"/>
          <w:lang w:val="ru-RU"/>
        </w:rPr>
        <w:t>ТЕХНИЧАР ЗДРАВСТВЕНОГ ЦЕНТРА</w:t>
      </w:r>
    </w:p>
    <w:p w:rsidR="002D3F5C" w:rsidRPr="003C6CC4" w:rsidRDefault="002D3F5C" w:rsidP="002D3F5C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1006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7747"/>
      </w:tblGrid>
      <w:tr w:rsidR="002D3F5C" w:rsidRPr="00E1142A" w:rsidTr="00E1142A">
        <w:trPr>
          <w:trHeight w:val="526"/>
        </w:trPr>
        <w:tc>
          <w:tcPr>
            <w:tcW w:w="2318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47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ГЛАВНА СЕСТРА /ГЛАВНИ ТЕХНИЧАР  ЗДРАВСТВЕНОГ ЦЕНТРА </w:t>
            </w:r>
          </w:p>
        </w:tc>
      </w:tr>
      <w:tr w:rsidR="002D3F5C" w:rsidRPr="00E1142A" w:rsidTr="00E1142A">
        <w:trPr>
          <w:trHeight w:val="488"/>
        </w:trPr>
        <w:tc>
          <w:tcPr>
            <w:tcW w:w="2318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Шифра радног места</w:t>
            </w:r>
          </w:p>
        </w:tc>
        <w:tc>
          <w:tcPr>
            <w:tcW w:w="7747" w:type="dxa"/>
          </w:tcPr>
          <w:p w:rsidR="002D3F5C" w:rsidRPr="00E1142A" w:rsidRDefault="002D3F5C" w:rsidP="00E1142A">
            <w:pPr>
              <w:pStyle w:val="Bodytext60"/>
              <w:shd w:val="clear" w:color="auto" w:fill="auto"/>
              <w:spacing w:line="240" w:lineRule="auto"/>
              <w:ind w:left="720" w:firstLine="0"/>
              <w:rPr>
                <w:rStyle w:val="Bodytext6Exact"/>
                <w:lang w:val="ru-RU"/>
              </w:rPr>
            </w:pPr>
            <w:r w:rsidRPr="00E1142A">
              <w:rPr>
                <w:lang w:val="sr-Latn-CS"/>
              </w:rPr>
              <w:t>Z</w:t>
            </w:r>
            <w:r w:rsidRPr="00E1142A">
              <w:rPr>
                <w:lang w:val="sr-Cyrl-CS"/>
              </w:rPr>
              <w:t>010804</w:t>
            </w:r>
          </w:p>
        </w:tc>
      </w:tr>
      <w:tr w:rsidR="002D3F5C" w:rsidRPr="00E1142A" w:rsidTr="00E1142A">
        <w:trPr>
          <w:trHeight w:val="488"/>
        </w:trPr>
        <w:tc>
          <w:tcPr>
            <w:tcW w:w="2318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D3F5C" w:rsidRPr="00E1142A" w:rsidRDefault="002D3F5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2D3F5C" w:rsidRPr="00E1142A" w:rsidRDefault="002D3F5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опис посла</w:t>
            </w:r>
          </w:p>
        </w:tc>
        <w:tc>
          <w:tcPr>
            <w:tcW w:w="7747" w:type="dxa"/>
          </w:tcPr>
          <w:p w:rsidR="002D3F5C" w:rsidRPr="00E1142A" w:rsidRDefault="002D3F5C" w:rsidP="00E1142A">
            <w:pPr>
              <w:pStyle w:val="Bodytext60"/>
              <w:numPr>
                <w:ilvl w:val="0"/>
                <w:numId w:val="16"/>
              </w:numPr>
              <w:shd w:val="clear" w:color="auto" w:fill="auto"/>
              <w:spacing w:line="240" w:lineRule="auto"/>
              <w:rPr>
                <w:lang w:val="ru-RU"/>
              </w:rPr>
            </w:pPr>
            <w:r w:rsidRPr="00E1142A">
              <w:rPr>
                <w:rStyle w:val="Bodytext6Exact"/>
                <w:lang w:val="ru-RU"/>
              </w:rPr>
              <w:t>организује рад запосленог медицинског особља са вишом и средњом стручном спремом медицинског смера, прави распоред дежурстава за кадар за који је задужена, у сарадњи са непосредним руководиоцем организационе јединице и директором;</w:t>
            </w:r>
          </w:p>
          <w:p w:rsidR="002D3F5C" w:rsidRPr="00E1142A" w:rsidRDefault="002D3F5C" w:rsidP="00E1142A">
            <w:pPr>
              <w:pStyle w:val="Bodytext60"/>
              <w:numPr>
                <w:ilvl w:val="0"/>
                <w:numId w:val="16"/>
              </w:numPr>
              <w:shd w:val="clear" w:color="auto" w:fill="auto"/>
              <w:spacing w:line="240" w:lineRule="auto"/>
              <w:rPr>
                <w:lang w:val="ru-RU"/>
              </w:rPr>
            </w:pPr>
            <w:r w:rsidRPr="00E1142A">
              <w:rPr>
                <w:rStyle w:val="Bodytext6Exact"/>
                <w:lang w:val="ru-RU"/>
              </w:rPr>
              <w:t>планира, организује, води, координира, контролише и усклађује рад медицинских сестара / техничара у области процеса здравствене неге и подршке пацијената, у складу са програмом, циљевима и радом здравствене установе; врши унутрашњу проверу квалитета процеса рада медицинских сестара / техничара и за то одговара директору здравствене установе; надзире рад медицинског особља са вишом и средњом стручном спремом, учествује у процесу планирања, контроли и статистичком извештавању, као и праћењу квалитета рада у сарадњи са непосредним руководиоцем; надзире рад помоћног особља службе за одржавање, а у вези хигијене простора, опреме, медицинске одеће и сл.;</w:t>
            </w:r>
          </w:p>
          <w:p w:rsidR="002D3F5C" w:rsidRPr="00E1142A" w:rsidRDefault="002D3F5C" w:rsidP="00E1142A">
            <w:pPr>
              <w:pStyle w:val="Bodytext60"/>
              <w:numPr>
                <w:ilvl w:val="0"/>
                <w:numId w:val="16"/>
              </w:numPr>
              <w:shd w:val="clear" w:color="auto" w:fill="auto"/>
              <w:spacing w:line="240" w:lineRule="auto"/>
              <w:jc w:val="left"/>
              <w:rPr>
                <w:lang w:val="ru-RU"/>
              </w:rPr>
            </w:pPr>
            <w:r w:rsidRPr="00E1142A">
              <w:rPr>
                <w:rStyle w:val="Bodytext6Exact"/>
                <w:lang w:val="ru-RU"/>
              </w:rPr>
              <w:t>благовремено обезбеђује требовање потрошног материјала за све службе; организује и прати спровођење приправничке обуке приправника са вишом и средњом стручном спремом медицинског смера;</w:t>
            </w:r>
          </w:p>
          <w:p w:rsidR="002D3F5C" w:rsidRPr="00E1142A" w:rsidRDefault="002D3F5C" w:rsidP="00E1142A">
            <w:pPr>
              <w:pStyle w:val="Bodytext60"/>
              <w:numPr>
                <w:ilvl w:val="0"/>
                <w:numId w:val="16"/>
              </w:numPr>
              <w:shd w:val="clear" w:color="auto" w:fill="auto"/>
              <w:spacing w:line="240" w:lineRule="auto"/>
              <w:jc w:val="left"/>
              <w:rPr>
                <w:lang w:val="ru-RU"/>
              </w:rPr>
            </w:pPr>
            <w:r w:rsidRPr="00E1142A">
              <w:rPr>
                <w:rStyle w:val="Bodytext6Exact"/>
                <w:lang w:val="ru-RU"/>
              </w:rPr>
              <w:t>води евиденцију о радном времену и одсуствовању запослених с посла, у сарадњи са начелником и шефом службе, попуњава радне листе за обрачун зарада;</w:t>
            </w:r>
          </w:p>
          <w:p w:rsidR="002D3F5C" w:rsidRPr="00E1142A" w:rsidRDefault="002D3F5C" w:rsidP="00E1142A">
            <w:pPr>
              <w:pStyle w:val="Bodytext60"/>
              <w:numPr>
                <w:ilvl w:val="0"/>
                <w:numId w:val="16"/>
              </w:numPr>
              <w:shd w:val="clear" w:color="auto" w:fill="auto"/>
              <w:tabs>
                <w:tab w:val="left" w:pos="720"/>
              </w:tabs>
              <w:spacing w:line="240" w:lineRule="auto"/>
              <w:ind w:left="360" w:firstLine="0"/>
              <w:rPr>
                <w:rStyle w:val="Bodytext6Exact"/>
                <w:b/>
                <w:bCs/>
                <w:lang w:val="ru-RU"/>
              </w:rPr>
            </w:pPr>
            <w:r w:rsidRPr="00E1142A">
              <w:rPr>
                <w:rStyle w:val="Bodytext6Exact"/>
                <w:rFonts w:eastAsia="Calibri"/>
                <w:lang w:val="ru-RU"/>
              </w:rPr>
              <w:t xml:space="preserve">контролише спровођење поступака дезинфекције и стерилизације;  </w:t>
            </w:r>
          </w:p>
          <w:p w:rsidR="002D3F5C" w:rsidRPr="00E1142A" w:rsidRDefault="002D3F5C" w:rsidP="00E1142A">
            <w:pPr>
              <w:pStyle w:val="Bodytext60"/>
              <w:numPr>
                <w:ilvl w:val="0"/>
                <w:numId w:val="16"/>
              </w:numPr>
              <w:shd w:val="clear" w:color="auto" w:fill="auto"/>
              <w:tabs>
                <w:tab w:val="left" w:pos="720"/>
              </w:tabs>
              <w:spacing w:line="240" w:lineRule="auto"/>
              <w:ind w:left="724"/>
              <w:rPr>
                <w:rStyle w:val="Bodytext6Exact"/>
                <w:b/>
                <w:bCs/>
                <w:lang w:val="ru-RU"/>
              </w:rPr>
            </w:pPr>
            <w:r w:rsidRPr="00E1142A">
              <w:rPr>
                <w:rStyle w:val="Bodytext6Exact"/>
                <w:rFonts w:eastAsia="Calibri"/>
                <w:lang w:val="ru-RU"/>
              </w:rPr>
              <w:t xml:space="preserve">Координира са главним сестрама ОЈ Дом здравља и ОЈ Опште болнице, и начелницима служби око распореда рада, радне дисциплине одржавања хигијене у службама, врши контролу вођења медицинске документације и извештаја, контролуспровођења здрљавствених прегледа радника, учествује у раду Стручног савета Здравствнеог центра, учествује у изради плана рада, плана кадрова и плана сстручног усавршавања у установи, стара се о спровођењу плана стручнго усавршавања вишег и средњег медицинског кадра, одржава стручне састанке и даје упутства медицинским техничарима, прати и контролише спровођење приправничког стажа здравствених радника,  прати оптерећеност запослених, као и рационално коришћење радног времена, одговорна је за спровођење здравствено-васпитног рада вишег и средњег медицинског кадра, учествује у изради пројеката из области здравствене неге и здравственг васпања, прима од медицинских служби месечне евиденције, кварталне, полугодишње и годишње извештаје, обрађује их и шаље надлежном институту за јавно здравље а у вези са извршењем стручног плана, статистичким извештајима по дијагнозама болести (обољења, стања и повреде), статистичким извештајима о здравствено-васпитном раду, </w:t>
            </w:r>
          </w:p>
          <w:p w:rsidR="002D3F5C" w:rsidRPr="00E1142A" w:rsidRDefault="002D3F5C" w:rsidP="00E1142A">
            <w:pPr>
              <w:pStyle w:val="Bodytext60"/>
              <w:numPr>
                <w:ilvl w:val="0"/>
                <w:numId w:val="16"/>
              </w:numPr>
              <w:shd w:val="clear" w:color="auto" w:fill="auto"/>
              <w:tabs>
                <w:tab w:val="left" w:pos="720"/>
              </w:tabs>
              <w:spacing w:line="240" w:lineRule="auto"/>
              <w:ind w:left="724"/>
              <w:rPr>
                <w:rStyle w:val="Bodytext6Exact"/>
                <w:b/>
                <w:bCs/>
                <w:lang w:val="ru-RU"/>
              </w:rPr>
            </w:pPr>
            <w:r w:rsidRPr="00E1142A">
              <w:rPr>
                <w:rStyle w:val="Bodytext6Exact"/>
                <w:rFonts w:eastAsia="Calibri"/>
                <w:lang w:val="ru-RU"/>
              </w:rPr>
              <w:t xml:space="preserve">прати стручни план ЗЦ и указује на одређене неправилности, а посебно на неизвршење обавезни видова здравствене заштите, </w:t>
            </w:r>
          </w:p>
          <w:p w:rsidR="002D3F5C" w:rsidRPr="00E1142A" w:rsidRDefault="002D3F5C" w:rsidP="00E1142A">
            <w:pPr>
              <w:pStyle w:val="Bodytext60"/>
              <w:numPr>
                <w:ilvl w:val="0"/>
                <w:numId w:val="16"/>
              </w:numPr>
              <w:shd w:val="clear" w:color="auto" w:fill="auto"/>
              <w:tabs>
                <w:tab w:val="left" w:pos="720"/>
              </w:tabs>
              <w:spacing w:line="240" w:lineRule="auto"/>
              <w:ind w:left="724"/>
              <w:rPr>
                <w:rStyle w:val="Bodytext6Exact"/>
                <w:b/>
                <w:bCs/>
                <w:lang w:val="ru-RU"/>
              </w:rPr>
            </w:pPr>
            <w:r w:rsidRPr="00E1142A">
              <w:rPr>
                <w:rStyle w:val="Bodytext6Exact"/>
                <w:rFonts w:eastAsia="Calibri"/>
                <w:lang w:val="ru-RU"/>
              </w:rPr>
              <w:t>прима месечне податке у вези са хроничним масовним обољењима, обрађује их и даје потребне извештаје у вези са тим,</w:t>
            </w:r>
          </w:p>
          <w:p w:rsidR="002D3F5C" w:rsidRPr="00E1142A" w:rsidRDefault="002D3F5C" w:rsidP="00E1142A">
            <w:pPr>
              <w:pStyle w:val="Bodytext60"/>
              <w:shd w:val="clear" w:color="auto" w:fill="auto"/>
              <w:tabs>
                <w:tab w:val="left" w:pos="720"/>
              </w:tabs>
              <w:spacing w:line="240" w:lineRule="auto"/>
              <w:ind w:firstLine="0"/>
              <w:rPr>
                <w:lang w:val="ru-RU"/>
              </w:rPr>
            </w:pPr>
          </w:p>
        </w:tc>
      </w:tr>
      <w:tr w:rsidR="002D3F5C" w:rsidRPr="00E1142A" w:rsidTr="00E1142A">
        <w:tc>
          <w:tcPr>
            <w:tcW w:w="2318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7747" w:type="dxa"/>
          </w:tcPr>
          <w:p w:rsidR="002D3F5C" w:rsidRPr="00E1142A" w:rsidRDefault="002D3F5C" w:rsidP="002D3F5C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Високо образовање:</w:t>
            </w:r>
          </w:p>
          <w:p w:rsidR="002D3F5C" w:rsidRPr="00E1142A" w:rsidRDefault="002D3F5C" w:rsidP="002D3F5C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на основним студијама првог степена првог степена ( струковне / академске) по пропису који уређује високо образовање, почев од 10. септембра 2005. године; </w:t>
            </w:r>
          </w:p>
          <w:p w:rsidR="002D3F5C" w:rsidRPr="00E1142A" w:rsidRDefault="002D3F5C" w:rsidP="002D3F5C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на основним студијама у трајању од најмање две године, по пропису који је уређивао високо образовање до 10. септембра 2005. године </w:t>
            </w:r>
          </w:p>
          <w:p w:rsidR="002D3F5C" w:rsidRPr="00E1142A" w:rsidRDefault="002D3F5C" w:rsidP="002D3F5C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изузетно: </w:t>
            </w:r>
          </w:p>
          <w:p w:rsidR="002D3F5C" w:rsidRPr="00E1142A" w:rsidRDefault="002D3F5C" w:rsidP="002D3F5C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ако у здравственој установи не постоји кадар у радном односу са наведеном стручном спремом: </w:t>
            </w:r>
          </w:p>
          <w:p w:rsidR="002D3F5C" w:rsidRPr="00C50B46" w:rsidRDefault="002D3F5C" w:rsidP="00E1142A">
            <w:pPr>
              <w:pStyle w:val="Bodytext60"/>
              <w:shd w:val="clear" w:color="auto" w:fill="auto"/>
              <w:tabs>
                <w:tab w:val="left" w:pos="736"/>
              </w:tabs>
              <w:spacing w:line="240" w:lineRule="auto"/>
              <w:ind w:left="740" w:firstLine="0"/>
              <w:jc w:val="left"/>
            </w:pPr>
            <w:r w:rsidRPr="003C6CC4">
              <w:t xml:space="preserve">– </w:t>
            </w:r>
            <w:r w:rsidRPr="00E1142A">
              <w:rPr>
                <w:b w:val="0"/>
              </w:rPr>
              <w:t>средње образовање здравствене струке у трајању од четири године и најмање 20 година радног искуства у области здравствене заштите.</w:t>
            </w:r>
            <w:r w:rsidRPr="00E1142A">
              <w:rPr>
                <w:sz w:val="23"/>
                <w:szCs w:val="23"/>
              </w:rPr>
              <w:t xml:space="preserve"> </w:t>
            </w:r>
          </w:p>
        </w:tc>
      </w:tr>
      <w:tr w:rsidR="002D3F5C" w:rsidRPr="00E1142A" w:rsidTr="00E1142A">
        <w:tc>
          <w:tcPr>
            <w:tcW w:w="2318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7747" w:type="dxa"/>
          </w:tcPr>
          <w:p w:rsidR="002D3F5C" w:rsidRPr="00E1142A" w:rsidRDefault="002D3F5C" w:rsidP="00E1142A">
            <w:pPr>
              <w:pStyle w:val="Bodytext60"/>
              <w:numPr>
                <w:ilvl w:val="0"/>
                <w:numId w:val="15"/>
              </w:numPr>
              <w:shd w:val="clear" w:color="auto" w:fill="auto"/>
              <w:tabs>
                <w:tab w:val="left" w:pos="736"/>
              </w:tabs>
              <w:spacing w:line="240" w:lineRule="auto"/>
              <w:ind w:left="740" w:hanging="340"/>
              <w:jc w:val="left"/>
              <w:rPr>
                <w:rStyle w:val="Bodytext6Exact"/>
                <w:rFonts w:eastAsia="Calibri"/>
                <w:b/>
                <w:bCs/>
              </w:rPr>
            </w:pPr>
            <w:r w:rsidRPr="00C50B46">
              <w:rPr>
                <w:rStyle w:val="Bodytext6Exact"/>
              </w:rPr>
              <w:t>стручни испит; лиценца;</w:t>
            </w:r>
          </w:p>
          <w:p w:rsidR="002D3F5C" w:rsidRPr="00E1142A" w:rsidRDefault="002D3F5C" w:rsidP="00E1142A">
            <w:pPr>
              <w:pStyle w:val="Bodytext60"/>
              <w:numPr>
                <w:ilvl w:val="0"/>
                <w:numId w:val="15"/>
              </w:numPr>
              <w:shd w:val="clear" w:color="auto" w:fill="auto"/>
              <w:tabs>
                <w:tab w:val="left" w:pos="736"/>
              </w:tabs>
              <w:spacing w:line="240" w:lineRule="auto"/>
              <w:jc w:val="left"/>
              <w:rPr>
                <w:rStyle w:val="Bodytext6Exact"/>
                <w:rFonts w:eastAsia="Calibri"/>
                <w:bCs/>
                <w:color w:val="000000"/>
                <w:lang w:val="ru-RU"/>
              </w:rPr>
            </w:pPr>
            <w:r w:rsidRPr="00E1142A">
              <w:rPr>
                <w:rStyle w:val="Bodytext6Exact"/>
                <w:rFonts w:eastAsia="Calibri"/>
                <w:lang w:val="ru-RU"/>
              </w:rPr>
              <w:t xml:space="preserve">        -      </w:t>
            </w:r>
            <w:r w:rsidRPr="00E1142A">
              <w:rPr>
                <w:rStyle w:val="Bodytext6Exact"/>
                <w:rFonts w:eastAsia="Calibri"/>
                <w:color w:val="000000"/>
                <w:lang w:val="ru-RU"/>
              </w:rPr>
              <w:t>најмање пет година радног искуства у области здравствене заштите на пословима више медицинске сестре,</w:t>
            </w:r>
          </w:p>
          <w:p w:rsidR="002D3F5C" w:rsidRPr="00E1142A" w:rsidRDefault="002D3F5C" w:rsidP="00E1142A">
            <w:pPr>
              <w:pStyle w:val="Bodytext60"/>
              <w:numPr>
                <w:ilvl w:val="0"/>
                <w:numId w:val="15"/>
              </w:numPr>
              <w:shd w:val="clear" w:color="auto" w:fill="auto"/>
              <w:tabs>
                <w:tab w:val="left" w:pos="736"/>
              </w:tabs>
              <w:spacing w:line="240" w:lineRule="auto"/>
              <w:jc w:val="left"/>
              <w:rPr>
                <w:rFonts w:eastAsia="Calibri"/>
                <w:lang w:val="ru-RU"/>
              </w:rPr>
            </w:pPr>
          </w:p>
        </w:tc>
      </w:tr>
      <w:tr w:rsidR="002D3F5C" w:rsidRPr="00E1142A" w:rsidTr="00E1142A">
        <w:tc>
          <w:tcPr>
            <w:tcW w:w="2318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Број  извршилаца</w:t>
            </w:r>
          </w:p>
        </w:tc>
        <w:tc>
          <w:tcPr>
            <w:tcW w:w="7747" w:type="dxa"/>
          </w:tcPr>
          <w:p w:rsidR="002D3F5C" w:rsidRPr="00E1142A" w:rsidRDefault="002D3F5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2D3F5C" w:rsidRPr="002D3F5C" w:rsidRDefault="002D3F5C" w:rsidP="002D3F5C">
      <w:pPr>
        <w:tabs>
          <w:tab w:val="left" w:pos="45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D3F5C" w:rsidRDefault="002D3F5C" w:rsidP="002D3F5C">
      <w:pPr>
        <w:tabs>
          <w:tab w:val="left" w:pos="45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80499" w:rsidRDefault="00C80499" w:rsidP="002D3F5C">
      <w:pPr>
        <w:tabs>
          <w:tab w:val="left" w:pos="45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80499" w:rsidRDefault="00C80499" w:rsidP="002D3F5C">
      <w:pPr>
        <w:tabs>
          <w:tab w:val="left" w:pos="45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80499" w:rsidRDefault="00C80499" w:rsidP="002D3F5C">
      <w:pPr>
        <w:tabs>
          <w:tab w:val="left" w:pos="45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80499" w:rsidRDefault="00C80499" w:rsidP="002D3F5C">
      <w:pPr>
        <w:tabs>
          <w:tab w:val="left" w:pos="45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80499" w:rsidRPr="00C80499" w:rsidRDefault="00C80499" w:rsidP="002D3F5C">
      <w:pPr>
        <w:tabs>
          <w:tab w:val="left" w:pos="45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D3F5C" w:rsidRPr="00234218" w:rsidRDefault="002D3F5C" w:rsidP="002D3F5C">
      <w:pPr>
        <w:tabs>
          <w:tab w:val="left" w:pos="45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</w:rPr>
        <w:t>1.0.2.</w:t>
      </w:r>
      <w:r w:rsidRPr="00234218">
        <w:rPr>
          <w:rFonts w:ascii="Times New Roman" w:hAnsi="Times New Roman"/>
          <w:b/>
          <w:sz w:val="24"/>
          <w:szCs w:val="24"/>
          <w:lang w:val="sr-Cyrl-CS"/>
        </w:rPr>
        <w:t>ДИРЕКТОР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234218">
        <w:rPr>
          <w:rFonts w:ascii="Times New Roman" w:hAnsi="Times New Roman"/>
          <w:b/>
          <w:sz w:val="24"/>
          <w:szCs w:val="24"/>
          <w:lang w:val="sr-Cyrl-CS"/>
        </w:rPr>
        <w:t xml:space="preserve"> ОЈ ДОМ ЗДРАВЉА</w:t>
      </w:r>
    </w:p>
    <w:p w:rsidR="002D3F5C" w:rsidRDefault="002D3F5C" w:rsidP="002D3F5C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tbl>
      <w:tblPr>
        <w:tblW w:w="1006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0"/>
        <w:gridCol w:w="7695"/>
      </w:tblGrid>
      <w:tr w:rsidR="002D3F5C" w:rsidRPr="00E1142A" w:rsidTr="00E1142A">
        <w:trPr>
          <w:trHeight w:val="526"/>
        </w:trPr>
        <w:tc>
          <w:tcPr>
            <w:tcW w:w="2370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695" w:type="dxa"/>
          </w:tcPr>
          <w:p w:rsidR="002D3F5C" w:rsidRPr="00E1142A" w:rsidRDefault="002D3F5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ДИРЕКТОР- ОЈ ДОМ ЗДРАВЉА (Управник ОЈ Дома здравља)</w:t>
            </w:r>
          </w:p>
        </w:tc>
      </w:tr>
      <w:tr w:rsidR="002D3F5C" w:rsidRPr="00E1142A" w:rsidTr="00E1142A">
        <w:trPr>
          <w:trHeight w:val="488"/>
        </w:trPr>
        <w:tc>
          <w:tcPr>
            <w:tcW w:w="2370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Шифра радног места</w:t>
            </w:r>
          </w:p>
        </w:tc>
        <w:tc>
          <w:tcPr>
            <w:tcW w:w="7695" w:type="dxa"/>
          </w:tcPr>
          <w:p w:rsidR="002D3F5C" w:rsidRPr="00E1142A" w:rsidRDefault="002D3F5C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Z</w:t>
            </w: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010101</w:t>
            </w:r>
          </w:p>
        </w:tc>
      </w:tr>
      <w:tr w:rsidR="002D3F5C" w:rsidRPr="00E1142A" w:rsidTr="00E1142A">
        <w:trPr>
          <w:trHeight w:val="488"/>
        </w:trPr>
        <w:tc>
          <w:tcPr>
            <w:tcW w:w="2370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опис посла</w:t>
            </w:r>
          </w:p>
        </w:tc>
        <w:tc>
          <w:tcPr>
            <w:tcW w:w="7695" w:type="dxa"/>
          </w:tcPr>
          <w:p w:rsidR="002D3F5C" w:rsidRPr="00E1142A" w:rsidRDefault="002D3F5C" w:rsidP="00E1142A">
            <w:pPr>
              <w:pStyle w:val="ListParagraph"/>
              <w:numPr>
                <w:ilvl w:val="0"/>
                <w:numId w:val="11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Организује рад и руководи процесом рада у здравственој установи; </w:t>
            </w:r>
          </w:p>
          <w:p w:rsidR="002D3F5C" w:rsidRPr="00E1142A" w:rsidRDefault="002D3F5C" w:rsidP="00E1142A">
            <w:pPr>
              <w:pStyle w:val="ListParagraph"/>
              <w:numPr>
                <w:ilvl w:val="0"/>
                <w:numId w:val="11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Координира рад унутрашњих организационих јединица здравствене установе;</w:t>
            </w:r>
          </w:p>
          <w:p w:rsidR="002D3F5C" w:rsidRPr="00E1142A" w:rsidRDefault="002D3F5C" w:rsidP="00E1142A">
            <w:pPr>
              <w:pStyle w:val="ListParagraph"/>
              <w:numPr>
                <w:ilvl w:val="0"/>
                <w:numId w:val="11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Именује руководиоце унутрашњих организационих јединица;</w:t>
            </w:r>
          </w:p>
          <w:p w:rsidR="002D3F5C" w:rsidRPr="00E1142A" w:rsidRDefault="002D3F5C" w:rsidP="00E1142A">
            <w:pPr>
              <w:pStyle w:val="ListParagraph"/>
              <w:numPr>
                <w:ilvl w:val="0"/>
                <w:numId w:val="11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Доноси Правилник о организацији и систематизацији послова;</w:t>
            </w:r>
          </w:p>
          <w:p w:rsidR="002D3F5C" w:rsidRPr="00E1142A" w:rsidRDefault="002D3F5C" w:rsidP="00E1142A">
            <w:pPr>
              <w:pStyle w:val="ListParagraph"/>
              <w:numPr>
                <w:ilvl w:val="0"/>
                <w:numId w:val="11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Представља и заступа здравствену установу;</w:t>
            </w:r>
          </w:p>
          <w:p w:rsidR="002D3F5C" w:rsidRPr="00E1142A" w:rsidRDefault="002D3F5C" w:rsidP="00E1142A">
            <w:pPr>
              <w:pStyle w:val="ListParagraph"/>
              <w:numPr>
                <w:ilvl w:val="0"/>
                <w:numId w:val="11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Спроводи утврђену пословну и здравствену политику;</w:t>
            </w:r>
          </w:p>
        </w:tc>
      </w:tr>
      <w:tr w:rsidR="002D3F5C" w:rsidRPr="00E1142A" w:rsidTr="00E1142A">
        <w:tc>
          <w:tcPr>
            <w:tcW w:w="2370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7695" w:type="dxa"/>
          </w:tcPr>
          <w:p w:rsidR="002D3F5C" w:rsidRPr="00E1142A" w:rsidRDefault="002D3F5C" w:rsidP="00E1142A">
            <w:pPr>
              <w:pStyle w:val="ListParagraph"/>
              <w:numPr>
                <w:ilvl w:val="0"/>
                <w:numId w:val="11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На интегрисаним академским студијама из области медицине, стоматологије и фармације по пропису који уређује високо образоваање, почев од 10.септембра 2005.године и заврешна специјализација из одређених грана медицине, стоматологије или фармације,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2D3F5C" w:rsidRPr="00E1142A" w:rsidRDefault="002D3F5C" w:rsidP="00E1142A">
            <w:pPr>
              <w:pStyle w:val="ListParagraph"/>
              <w:numPr>
                <w:ilvl w:val="0"/>
                <w:numId w:val="11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На студијама 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II 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степена (мастер академске студије) из области права, економије и организационих наука, по пропису који уређује високо образовање, почев од 10.септембра 2005.године;</w:t>
            </w:r>
          </w:p>
          <w:p w:rsidR="002D3F5C" w:rsidRPr="00E1142A" w:rsidRDefault="002D3F5C" w:rsidP="00E1142A">
            <w:pPr>
              <w:pStyle w:val="ListParagraph"/>
              <w:numPr>
                <w:ilvl w:val="0"/>
                <w:numId w:val="11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На основним студијама из области права, економије и организационих наука у трајању од најмање 4 године, по пропису од 10.септембра 2005.године, акредитована едукација из области здравственог менаџмента.</w:t>
            </w:r>
          </w:p>
        </w:tc>
      </w:tr>
      <w:tr w:rsidR="002D3F5C" w:rsidRPr="00E1142A" w:rsidTr="00E1142A">
        <w:tc>
          <w:tcPr>
            <w:tcW w:w="2370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7695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За здравствене раднике: </w:t>
            </w:r>
          </w:p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групни испит; лиценца;  специјалистички испит;  акредитована едукација из здравственог менаџмента;  и</w:t>
            </w:r>
          </w:p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најмање 5 година радног искуства, као: руководилац здравствене установе, и/или руководилац организационе јединице у здравственој установи</w:t>
            </w:r>
          </w:p>
        </w:tc>
      </w:tr>
      <w:tr w:rsidR="002D3F5C" w:rsidRPr="00E1142A" w:rsidTr="00E1142A">
        <w:tc>
          <w:tcPr>
            <w:tcW w:w="2370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Број  извршилаца</w:t>
            </w:r>
          </w:p>
        </w:tc>
        <w:tc>
          <w:tcPr>
            <w:tcW w:w="7695" w:type="dxa"/>
          </w:tcPr>
          <w:p w:rsidR="002D3F5C" w:rsidRPr="00E1142A" w:rsidRDefault="002D3F5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1</w:t>
            </w:r>
          </w:p>
        </w:tc>
      </w:tr>
    </w:tbl>
    <w:p w:rsidR="002D3F5C" w:rsidRDefault="002D3F5C" w:rsidP="002D3F5C">
      <w:pPr>
        <w:pStyle w:val="ListParagraph"/>
        <w:tabs>
          <w:tab w:val="left" w:pos="450"/>
        </w:tabs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2D3F5C" w:rsidRPr="00234218" w:rsidRDefault="002D3F5C" w:rsidP="002D3F5C">
      <w:pPr>
        <w:tabs>
          <w:tab w:val="left" w:pos="45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</w:rPr>
        <w:t xml:space="preserve">1.0.2.1. ПОМОЋНИК </w:t>
      </w:r>
      <w:r w:rsidRPr="00234218">
        <w:rPr>
          <w:rFonts w:ascii="Times New Roman" w:hAnsi="Times New Roman"/>
          <w:b/>
          <w:sz w:val="24"/>
          <w:szCs w:val="24"/>
          <w:lang w:val="sr-Cyrl-CS"/>
        </w:rPr>
        <w:t>ДИРЕКТОР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-а </w:t>
      </w:r>
      <w:r w:rsidRPr="00234218">
        <w:rPr>
          <w:rFonts w:ascii="Times New Roman" w:hAnsi="Times New Roman"/>
          <w:b/>
          <w:sz w:val="24"/>
          <w:szCs w:val="24"/>
          <w:lang w:val="sr-Cyrl-CS"/>
        </w:rPr>
        <w:t xml:space="preserve"> ОЈ ДОМ ЗДРАВЉА</w:t>
      </w:r>
    </w:p>
    <w:p w:rsidR="002D3F5C" w:rsidRDefault="002D3F5C" w:rsidP="002D3F5C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tbl>
      <w:tblPr>
        <w:tblW w:w="1006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0"/>
        <w:gridCol w:w="7695"/>
      </w:tblGrid>
      <w:tr w:rsidR="002D3F5C" w:rsidRPr="00E1142A" w:rsidTr="00E1142A">
        <w:trPr>
          <w:trHeight w:val="526"/>
        </w:trPr>
        <w:tc>
          <w:tcPr>
            <w:tcW w:w="2370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695" w:type="dxa"/>
          </w:tcPr>
          <w:p w:rsidR="002D3F5C" w:rsidRPr="00E1142A" w:rsidRDefault="002D3F5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ПОМОЋНИК ДИРЕКТОР-а ОЈ ДОМ ЗДРАВЉА  ВРАЊА ЗА УНАПРЕЂЕЊЕ КВАЛИТЕТА РАДА И  ПРОЈЕКТНЕ АКТИВНОСТИ </w:t>
            </w:r>
          </w:p>
          <w:p w:rsidR="002D3F5C" w:rsidRPr="00E1142A" w:rsidRDefault="002D3F5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( Помоћник Управника ОЈ Дома здравља)</w:t>
            </w:r>
          </w:p>
        </w:tc>
      </w:tr>
      <w:tr w:rsidR="002D3F5C" w:rsidRPr="00E1142A" w:rsidTr="00E1142A">
        <w:trPr>
          <w:trHeight w:val="488"/>
        </w:trPr>
        <w:tc>
          <w:tcPr>
            <w:tcW w:w="2370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Шифра радног места</w:t>
            </w:r>
          </w:p>
        </w:tc>
        <w:tc>
          <w:tcPr>
            <w:tcW w:w="7695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</w:rPr>
              <w:t>Z010301</w:t>
            </w:r>
          </w:p>
        </w:tc>
      </w:tr>
      <w:tr w:rsidR="002D3F5C" w:rsidRPr="00E1142A" w:rsidTr="00E1142A">
        <w:trPr>
          <w:trHeight w:val="488"/>
        </w:trPr>
        <w:tc>
          <w:tcPr>
            <w:tcW w:w="2370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опис посла</w:t>
            </w:r>
          </w:p>
        </w:tc>
        <w:tc>
          <w:tcPr>
            <w:tcW w:w="7695" w:type="dxa"/>
          </w:tcPr>
          <w:p w:rsidR="002D3F5C" w:rsidRPr="00E1142A" w:rsidRDefault="002D3F5C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-Помаже Диркетору ОЈ Дома здравља Врање у унапређењу квалитета рада у примарној здравственој заштити;</w:t>
            </w:r>
          </w:p>
          <w:p w:rsidR="002D3F5C" w:rsidRPr="00E1142A" w:rsidRDefault="002D3F5C" w:rsidP="00E1142A">
            <w:pPr>
              <w:pStyle w:val="ListParagraph"/>
              <w:numPr>
                <w:ilvl w:val="0"/>
                <w:numId w:val="11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Координира рад унутрашњих организационих јединица здравствене установе у погледу подизања квалитета рада;</w:t>
            </w:r>
          </w:p>
          <w:p w:rsidR="002D3F5C" w:rsidRPr="00E1142A" w:rsidRDefault="002D3F5C" w:rsidP="00E1142A">
            <w:pPr>
              <w:pStyle w:val="ListParagraph"/>
              <w:numPr>
                <w:ilvl w:val="0"/>
                <w:numId w:val="11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Учествује у припреми и изради предлога пројеката у оквиру ОЈ Дома здрваља Врање Здравственог центра Врање;</w:t>
            </w:r>
          </w:p>
          <w:p w:rsidR="002D3F5C" w:rsidRPr="00E1142A" w:rsidRDefault="002D3F5C" w:rsidP="00E1142A">
            <w:pPr>
              <w:pStyle w:val="ListParagraph"/>
              <w:numPr>
                <w:ilvl w:val="0"/>
                <w:numId w:val="11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Активно учествује у спровођењу поступка акредитације ОЈ Дома здравља Врање;</w:t>
            </w:r>
          </w:p>
          <w:p w:rsidR="002D3F5C" w:rsidRPr="00E1142A" w:rsidRDefault="002D3F5C" w:rsidP="00E1142A">
            <w:pPr>
              <w:pStyle w:val="ListParagraph"/>
              <w:numPr>
                <w:ilvl w:val="0"/>
                <w:numId w:val="11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Рдаи и остале послове по налогу Дирктора</w:t>
            </w:r>
            <w:r w:rsidR="00153DC7"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 Управника)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ОЈ Д</w:t>
            </w:r>
            <w:r w:rsidR="00153DC7"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ома здравља Врање и Дирк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тора Здравственог центра Врање;</w:t>
            </w:r>
          </w:p>
          <w:p w:rsidR="002D3F5C" w:rsidRPr="00E1142A" w:rsidRDefault="002D3F5C" w:rsidP="00E1142A">
            <w:pPr>
              <w:pStyle w:val="ListParagraph"/>
              <w:numPr>
                <w:ilvl w:val="0"/>
                <w:numId w:val="11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Спроводи утврђену пословну и здравствену политику;</w:t>
            </w:r>
          </w:p>
        </w:tc>
      </w:tr>
      <w:tr w:rsidR="002D3F5C" w:rsidRPr="00E1142A" w:rsidTr="00E1142A">
        <w:tc>
          <w:tcPr>
            <w:tcW w:w="2370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7695" w:type="dxa"/>
          </w:tcPr>
          <w:p w:rsidR="002D3F5C" w:rsidRPr="00E1142A" w:rsidRDefault="002D3F5C" w:rsidP="00E1142A">
            <w:pPr>
              <w:pStyle w:val="ListParagraph"/>
              <w:numPr>
                <w:ilvl w:val="0"/>
                <w:numId w:val="11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На интегрисаним академским студијама из области медицине, стоматологије и фармације по пропису који уређује високо образоваање, почев од 10.септембра 2005.године и заврешна специјализација из одређених грана медицине, стоматологије или фармације,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2D3F5C" w:rsidRPr="00E1142A" w:rsidRDefault="002D3F5C" w:rsidP="00E1142A">
            <w:pPr>
              <w:pStyle w:val="ListParagraph"/>
              <w:numPr>
                <w:ilvl w:val="0"/>
                <w:numId w:val="11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На студијама 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II 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степена (мастер академске студије) из области права, економије и организационих наука, по пропису који уређује високо образовање, почев од 10.септембра 2005.године;</w:t>
            </w:r>
          </w:p>
          <w:p w:rsidR="002D3F5C" w:rsidRPr="00E1142A" w:rsidRDefault="002D3F5C" w:rsidP="00E1142A">
            <w:pPr>
              <w:pStyle w:val="ListParagraph"/>
              <w:numPr>
                <w:ilvl w:val="0"/>
                <w:numId w:val="11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На основним студијама из области права, економије и организационих наука у трајању од најмање 4 године, по пропису од 10.септембра 2005.године, акредитована едукација из области здравственог менаџмента.</w:t>
            </w:r>
          </w:p>
        </w:tc>
      </w:tr>
      <w:tr w:rsidR="002D3F5C" w:rsidRPr="00E1142A" w:rsidTr="00E1142A">
        <w:tc>
          <w:tcPr>
            <w:tcW w:w="2370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7695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За здравствене раднике: </w:t>
            </w:r>
          </w:p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групни испит; лиценца;  специјалистички испит;  акредитована едукација из здравственог менаџмента;  и</w:t>
            </w:r>
          </w:p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најмање 5 година радног искуства, као: руководилац здравствене установе, и/или руководилац организационе јединице у здравственој установи</w:t>
            </w:r>
          </w:p>
        </w:tc>
      </w:tr>
      <w:tr w:rsidR="002D3F5C" w:rsidRPr="00E1142A" w:rsidTr="00E1142A">
        <w:tc>
          <w:tcPr>
            <w:tcW w:w="2370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Број  извршилаца</w:t>
            </w:r>
          </w:p>
        </w:tc>
        <w:tc>
          <w:tcPr>
            <w:tcW w:w="7695" w:type="dxa"/>
          </w:tcPr>
          <w:p w:rsidR="002D3F5C" w:rsidRPr="00E1142A" w:rsidRDefault="002D3F5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1</w:t>
            </w:r>
          </w:p>
        </w:tc>
      </w:tr>
    </w:tbl>
    <w:p w:rsidR="002D3F5C" w:rsidRDefault="002D3F5C" w:rsidP="002D3F5C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D3F5C" w:rsidRPr="002D3F5C" w:rsidRDefault="002D3F5C" w:rsidP="002D3F5C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D3F5C" w:rsidRPr="00337E69" w:rsidRDefault="002D3F5C" w:rsidP="002D3F5C">
      <w:pPr>
        <w:tabs>
          <w:tab w:val="left" w:pos="45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</w:t>
      </w:r>
      <w:r w:rsidRPr="00337E69">
        <w:rPr>
          <w:rFonts w:ascii="Times New Roman" w:hAnsi="Times New Roman"/>
          <w:b/>
          <w:sz w:val="24"/>
          <w:szCs w:val="24"/>
          <w:u w:val="single"/>
        </w:rPr>
        <w:t>1.0.3.</w:t>
      </w:r>
      <w:r w:rsidRPr="00337E69">
        <w:rPr>
          <w:rFonts w:ascii="Times New Roman" w:hAnsi="Times New Roman"/>
          <w:b/>
          <w:sz w:val="24"/>
          <w:szCs w:val="24"/>
          <w:u w:val="single"/>
          <w:lang w:val="sr-Cyrl-CS"/>
        </w:rPr>
        <w:t>ДИРЕКТОР ОЈ ОПШТА БОЛНИЦА</w:t>
      </w:r>
    </w:p>
    <w:p w:rsidR="002D3F5C" w:rsidRDefault="002D3F5C" w:rsidP="002D3F5C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tbl>
      <w:tblPr>
        <w:tblW w:w="1006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0"/>
        <w:gridCol w:w="7695"/>
      </w:tblGrid>
      <w:tr w:rsidR="002D3F5C" w:rsidRPr="00E1142A" w:rsidTr="00E1142A">
        <w:trPr>
          <w:trHeight w:val="526"/>
        </w:trPr>
        <w:tc>
          <w:tcPr>
            <w:tcW w:w="2370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695" w:type="dxa"/>
          </w:tcPr>
          <w:p w:rsidR="002D3F5C" w:rsidRPr="00E1142A" w:rsidRDefault="002D3F5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ДИРЕКТОР ОЈ ОПШТА БОЛНИЦА</w:t>
            </w:r>
          </w:p>
          <w:p w:rsidR="002D3F5C" w:rsidRPr="00E1142A" w:rsidRDefault="002D3F5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(УПРАВНИК ОЈ ОПШТЕ БОЛНИЦЕ ВРАЊЕ)</w:t>
            </w:r>
          </w:p>
          <w:p w:rsidR="002D3F5C" w:rsidRPr="00E1142A" w:rsidRDefault="002D3F5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2D3F5C" w:rsidRPr="00E1142A" w:rsidTr="00E1142A">
        <w:trPr>
          <w:trHeight w:val="488"/>
        </w:trPr>
        <w:tc>
          <w:tcPr>
            <w:tcW w:w="2370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Шифра радног места</w:t>
            </w:r>
          </w:p>
        </w:tc>
        <w:tc>
          <w:tcPr>
            <w:tcW w:w="7695" w:type="dxa"/>
          </w:tcPr>
          <w:p w:rsidR="002D3F5C" w:rsidRPr="00E1142A" w:rsidRDefault="002D3F5C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Z</w:t>
            </w: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010103</w:t>
            </w:r>
          </w:p>
        </w:tc>
      </w:tr>
      <w:tr w:rsidR="002D3F5C" w:rsidRPr="00E1142A" w:rsidTr="00E1142A">
        <w:trPr>
          <w:trHeight w:val="488"/>
        </w:trPr>
        <w:tc>
          <w:tcPr>
            <w:tcW w:w="2370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опис посла</w:t>
            </w:r>
          </w:p>
        </w:tc>
        <w:tc>
          <w:tcPr>
            <w:tcW w:w="7695" w:type="dxa"/>
          </w:tcPr>
          <w:p w:rsidR="002D3F5C" w:rsidRPr="00E1142A" w:rsidRDefault="002D3F5C" w:rsidP="002D3F5C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3"/>
                <w:szCs w:val="23"/>
              </w:rPr>
              <w:t>-</w:t>
            </w:r>
            <w:r w:rsidRPr="00E1142A">
              <w:rPr>
                <w:sz w:val="20"/>
                <w:szCs w:val="20"/>
              </w:rPr>
              <w:t xml:space="preserve">учествује у планирању стратегије развоја здравствене установе; </w:t>
            </w:r>
          </w:p>
          <w:p w:rsidR="002D3F5C" w:rsidRPr="00E1142A" w:rsidRDefault="002D3F5C" w:rsidP="002D3F5C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учествује у планирању потреба за набавком опреме, лекова и медицинских средстава; </w:t>
            </w:r>
          </w:p>
          <w:p w:rsidR="002D3F5C" w:rsidRPr="00E1142A" w:rsidRDefault="002D3F5C" w:rsidP="002D3F5C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обавља послове образовне и научно - истраживачке делатности; </w:t>
            </w:r>
          </w:p>
          <w:p w:rsidR="002D3F5C" w:rsidRPr="00E1142A" w:rsidRDefault="002D3F5C" w:rsidP="002D3F5C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одговоран је за стручни рад организационе јединице; </w:t>
            </w:r>
          </w:p>
          <w:p w:rsidR="002D3F5C" w:rsidRPr="00E1142A" w:rsidRDefault="002D3F5C" w:rsidP="002D3F5C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стара се о извршењу Плана рада организационе јединице у свим његовим сегментима и преузима мере за њихово спровођење; </w:t>
            </w:r>
          </w:p>
          <w:p w:rsidR="002D3F5C" w:rsidRPr="00E1142A" w:rsidRDefault="002D3F5C" w:rsidP="002D3F5C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спроводи контролу спровођења Програма унапређења квалитета рада и Програма рационализације у организационе јединице; </w:t>
            </w:r>
          </w:p>
          <w:p w:rsidR="002D3F5C" w:rsidRPr="00E1142A" w:rsidRDefault="002D3F5C" w:rsidP="002D3F5C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организује и спроводи стручни надзор над радом здравствених и других радника организационе јединице; </w:t>
            </w:r>
          </w:p>
          <w:p w:rsidR="002D3F5C" w:rsidRPr="00E1142A" w:rsidRDefault="002D3F5C" w:rsidP="002D3F5C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утврђује оперативни распоред рада (распоред дежурстава, приправности, консултација, распоред запослених у сменском раду, план и распоред рада у допунском раду и др.) - медицинске организационе јединице; </w:t>
            </w:r>
          </w:p>
          <w:p w:rsidR="002D3F5C" w:rsidRPr="00E1142A" w:rsidRDefault="002D3F5C" w:rsidP="002D3F5C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предлаже годишњи план рада организационе јединце у свим сегментима плана, план стручног усавршавања запослених, план коришћења годишњих одмора и других одсуства запослених; </w:t>
            </w:r>
          </w:p>
          <w:p w:rsidR="002D3F5C" w:rsidRPr="00E1142A" w:rsidRDefault="002D3F5C" w:rsidP="002D3F5C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даје сагласност на све захтеве запослених за остваривање </w:t>
            </w:r>
          </w:p>
          <w:p w:rsidR="002D3F5C" w:rsidRPr="00E1142A" w:rsidRDefault="002D3F5C" w:rsidP="002D3F5C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–-За свој рад непосредно је одговоран Дирктору Здравственог центра Врање,</w:t>
            </w:r>
          </w:p>
          <w:p w:rsidR="002D3F5C" w:rsidRPr="00E1142A" w:rsidRDefault="002D3F5C" w:rsidP="002D3F5C">
            <w:pPr>
              <w:pStyle w:val="Default"/>
              <w:rPr>
                <w:sz w:val="23"/>
                <w:szCs w:val="23"/>
              </w:rPr>
            </w:pPr>
          </w:p>
        </w:tc>
      </w:tr>
      <w:tr w:rsidR="002D3F5C" w:rsidRPr="00E1142A" w:rsidTr="00E1142A">
        <w:tc>
          <w:tcPr>
            <w:tcW w:w="2370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7695" w:type="dxa"/>
          </w:tcPr>
          <w:p w:rsidR="002D3F5C" w:rsidRPr="00E1142A" w:rsidRDefault="002D3F5C" w:rsidP="00E1142A">
            <w:pPr>
              <w:pStyle w:val="ListParagraph"/>
              <w:numPr>
                <w:ilvl w:val="0"/>
                <w:numId w:val="11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На интегрисаним академским студијама из области медицине, стоматологије и фармације по пропису који уређује високо образоваање, почев од 10.септембра 2005.године и заврешна специјализација из одређених грана медицине, стоматологије или фармације,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2D3F5C" w:rsidRPr="00E1142A" w:rsidRDefault="002D3F5C" w:rsidP="00E1142A">
            <w:pPr>
              <w:pStyle w:val="ListParagraph"/>
              <w:numPr>
                <w:ilvl w:val="0"/>
                <w:numId w:val="11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На студијама 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II 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степена (мастер академске студије) из области права, економије и организационих наука, по пропису који уређује високо образовање, почев од 10.септембра 2005.године;</w:t>
            </w:r>
          </w:p>
          <w:p w:rsidR="002D3F5C" w:rsidRPr="00E1142A" w:rsidRDefault="002D3F5C" w:rsidP="00E1142A">
            <w:pPr>
              <w:pStyle w:val="ListParagraph"/>
              <w:numPr>
                <w:ilvl w:val="0"/>
                <w:numId w:val="11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На основним студијама из области медицине, стоматологије или фармације у трајању од најмање пет година, по пропису који је уређивао високо образовање, од 10.септембра 2005.године, и завршена специјализација из одређених грана медицине, стоматологије или фармације,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2D3F5C" w:rsidRPr="00E1142A" w:rsidRDefault="002D3F5C" w:rsidP="00E1142A">
            <w:pPr>
              <w:pStyle w:val="ListParagraph"/>
              <w:numPr>
                <w:ilvl w:val="0"/>
                <w:numId w:val="11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На основним студијама из области права, економије и организационих наука у трајању од најмање 4 године, по пропису од 10.септембра 2005.године, акредитована едукација из области здравственог менаџмента.</w:t>
            </w:r>
          </w:p>
        </w:tc>
      </w:tr>
      <w:tr w:rsidR="002D3F5C" w:rsidRPr="00E1142A" w:rsidTr="00E1142A">
        <w:tc>
          <w:tcPr>
            <w:tcW w:w="2370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7695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За здравствене раднике: </w:t>
            </w:r>
          </w:p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групни испит; лиценца;  специјалистички испит;  акредитована едукација из здравственог менаџмента;  и</w:t>
            </w:r>
          </w:p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најмање 5 година радног искуства, као: руководилац здравствене установе, и/или руководилац организационе јединице у здравственој установи</w:t>
            </w:r>
          </w:p>
        </w:tc>
      </w:tr>
      <w:tr w:rsidR="002D3F5C" w:rsidRPr="00E1142A" w:rsidTr="00E1142A">
        <w:tc>
          <w:tcPr>
            <w:tcW w:w="2370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Број  извршилаца</w:t>
            </w:r>
          </w:p>
        </w:tc>
        <w:tc>
          <w:tcPr>
            <w:tcW w:w="7695" w:type="dxa"/>
          </w:tcPr>
          <w:p w:rsidR="002D3F5C" w:rsidRPr="00E1142A" w:rsidRDefault="002D3F5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1</w:t>
            </w:r>
          </w:p>
        </w:tc>
      </w:tr>
    </w:tbl>
    <w:p w:rsidR="002D3F5C" w:rsidRDefault="002D3F5C" w:rsidP="002D3F5C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D3F5C" w:rsidRPr="002D3F5C" w:rsidRDefault="002D3F5C" w:rsidP="002D3F5C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D3F5C" w:rsidRPr="00337E69" w:rsidRDefault="002D3F5C" w:rsidP="002D3F5C">
      <w:pPr>
        <w:tabs>
          <w:tab w:val="left" w:pos="45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 w:rsidRPr="00337E69">
        <w:rPr>
          <w:rFonts w:ascii="Times New Roman" w:hAnsi="Times New Roman"/>
          <w:b/>
          <w:sz w:val="24"/>
          <w:szCs w:val="24"/>
          <w:u w:val="single"/>
        </w:rPr>
        <w:t>1.0.4.</w:t>
      </w:r>
      <w:r w:rsidRPr="00337E69">
        <w:rPr>
          <w:rFonts w:ascii="Times New Roman" w:hAnsi="Times New Roman"/>
          <w:b/>
          <w:sz w:val="24"/>
          <w:szCs w:val="24"/>
          <w:u w:val="single"/>
          <w:lang w:val="sr-Cyrl-CS"/>
        </w:rPr>
        <w:t>ГЛАВНА СЕСТРА/ГЛАВНИ ТЕХНИЧАР  ОЈ ДОМА ЗДРАВЉА ВРАЊЕ</w:t>
      </w:r>
    </w:p>
    <w:p w:rsidR="002D3F5C" w:rsidRPr="00C50B46" w:rsidRDefault="002D3F5C" w:rsidP="002D3F5C">
      <w:pPr>
        <w:pStyle w:val="ListParagraph"/>
        <w:tabs>
          <w:tab w:val="left" w:pos="450"/>
        </w:tabs>
        <w:spacing w:after="0" w:line="240" w:lineRule="auto"/>
        <w:ind w:left="36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1006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7747"/>
      </w:tblGrid>
      <w:tr w:rsidR="002D3F5C" w:rsidRPr="00E1142A" w:rsidTr="00E1142A">
        <w:trPr>
          <w:trHeight w:val="526"/>
        </w:trPr>
        <w:tc>
          <w:tcPr>
            <w:tcW w:w="2318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47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ГЛАВНА СЕСТРА /ГЛАВНИ ТЕХНИЧАР  ОЈ ДОМ ЗДРАВЉА </w:t>
            </w:r>
          </w:p>
        </w:tc>
      </w:tr>
      <w:tr w:rsidR="002D3F5C" w:rsidRPr="00E1142A" w:rsidTr="00E1142A">
        <w:trPr>
          <w:trHeight w:val="488"/>
        </w:trPr>
        <w:tc>
          <w:tcPr>
            <w:tcW w:w="2318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Шифра радног места</w:t>
            </w:r>
          </w:p>
        </w:tc>
        <w:tc>
          <w:tcPr>
            <w:tcW w:w="7747" w:type="dxa"/>
          </w:tcPr>
          <w:p w:rsidR="002D3F5C" w:rsidRPr="00E1142A" w:rsidRDefault="002D3F5C" w:rsidP="00E1142A">
            <w:pPr>
              <w:pStyle w:val="Bodytext60"/>
              <w:shd w:val="clear" w:color="auto" w:fill="auto"/>
              <w:spacing w:line="240" w:lineRule="auto"/>
              <w:ind w:left="720" w:firstLine="0"/>
              <w:rPr>
                <w:rStyle w:val="Bodytext6Exact"/>
                <w:lang w:val="ru-RU"/>
              </w:rPr>
            </w:pPr>
            <w:r w:rsidRPr="00E1142A">
              <w:rPr>
                <w:lang w:val="sr-Latn-CS"/>
              </w:rPr>
              <w:t>Z</w:t>
            </w:r>
            <w:r w:rsidRPr="00E1142A">
              <w:rPr>
                <w:lang w:val="sr-Cyrl-CS"/>
              </w:rPr>
              <w:t>010801</w:t>
            </w:r>
          </w:p>
        </w:tc>
      </w:tr>
      <w:tr w:rsidR="002D3F5C" w:rsidRPr="00E1142A" w:rsidTr="00E1142A">
        <w:trPr>
          <w:trHeight w:val="488"/>
        </w:trPr>
        <w:tc>
          <w:tcPr>
            <w:tcW w:w="2318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D3F5C" w:rsidRPr="00E1142A" w:rsidRDefault="002D3F5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2D3F5C" w:rsidRPr="00E1142A" w:rsidRDefault="002D3F5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опис посла</w:t>
            </w:r>
          </w:p>
        </w:tc>
        <w:tc>
          <w:tcPr>
            <w:tcW w:w="7747" w:type="dxa"/>
          </w:tcPr>
          <w:p w:rsidR="002D3F5C" w:rsidRPr="00E1142A" w:rsidRDefault="002D3F5C" w:rsidP="00E1142A">
            <w:pPr>
              <w:pStyle w:val="Bodytext60"/>
              <w:shd w:val="clear" w:color="auto" w:fill="auto"/>
              <w:spacing w:line="240" w:lineRule="auto"/>
              <w:ind w:left="720" w:firstLine="0"/>
              <w:rPr>
                <w:rStyle w:val="Bodytext6Exact"/>
                <w:b/>
                <w:bCs/>
                <w:lang w:val="ru-RU"/>
              </w:rPr>
            </w:pPr>
          </w:p>
          <w:p w:rsidR="002D3F5C" w:rsidRPr="00E1142A" w:rsidRDefault="002D3F5C" w:rsidP="00E1142A">
            <w:pPr>
              <w:pStyle w:val="normal0"/>
              <w:numPr>
                <w:ilvl w:val="0"/>
                <w:numId w:val="119"/>
              </w:numPr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  <w:lang w:val="sr-Cyrl-CS"/>
              </w:rPr>
            </w:pPr>
            <w:r w:rsidRPr="00E1142A">
              <w:rPr>
                <w:color w:val="333333"/>
                <w:sz w:val="20"/>
                <w:szCs w:val="20"/>
                <w:lang w:val="sr-Cyrl-CS"/>
              </w:rPr>
              <w:t>организује рад запосленог медицинског особља са вишом и средњом стручном спремом медицинског смера, прави распоред дежурстава за кадар за који је задужена, у сарадњи са непосредним руководиоцем организационе јединице и директором;</w:t>
            </w:r>
          </w:p>
          <w:p w:rsidR="002D3F5C" w:rsidRPr="00E1142A" w:rsidRDefault="002D3F5C" w:rsidP="00E1142A">
            <w:pPr>
              <w:pStyle w:val="normal0"/>
              <w:numPr>
                <w:ilvl w:val="0"/>
                <w:numId w:val="119"/>
              </w:numPr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  <w:lang w:val="sr-Cyrl-CS"/>
              </w:rPr>
            </w:pPr>
            <w:r w:rsidRPr="00E1142A">
              <w:rPr>
                <w:color w:val="333333"/>
                <w:sz w:val="20"/>
                <w:szCs w:val="20"/>
                <w:lang w:val="sr-Cyrl-CS"/>
              </w:rPr>
              <w:t>планира, организује, води, координира, контролише и усклађује рад медицинских сестара / техничара у области процеса здравствене неге и подршке пацијената, у складу са програмом, циљевима и радом здравствене установе;</w:t>
            </w:r>
          </w:p>
          <w:p w:rsidR="002D3F5C" w:rsidRPr="00E1142A" w:rsidRDefault="002D3F5C" w:rsidP="00E1142A">
            <w:pPr>
              <w:pStyle w:val="normal0"/>
              <w:numPr>
                <w:ilvl w:val="0"/>
                <w:numId w:val="119"/>
              </w:numPr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  <w:lang w:val="sr-Cyrl-CS"/>
              </w:rPr>
            </w:pPr>
            <w:r w:rsidRPr="00E1142A">
              <w:rPr>
                <w:color w:val="333333"/>
                <w:sz w:val="20"/>
                <w:szCs w:val="20"/>
                <w:lang w:val="sr-Cyrl-CS"/>
              </w:rPr>
              <w:t>врши унутрашњу проверу квалитета процеса рада медицинских сестара / техничара и за то одговара директору здравствене установе;</w:t>
            </w:r>
          </w:p>
          <w:p w:rsidR="002D3F5C" w:rsidRPr="00E1142A" w:rsidRDefault="002D3F5C" w:rsidP="00E1142A">
            <w:pPr>
              <w:pStyle w:val="normal0"/>
              <w:numPr>
                <w:ilvl w:val="0"/>
                <w:numId w:val="119"/>
              </w:numPr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  <w:lang w:val="sr-Cyrl-CS"/>
              </w:rPr>
            </w:pPr>
            <w:r w:rsidRPr="00E1142A">
              <w:rPr>
                <w:color w:val="333333"/>
                <w:sz w:val="20"/>
                <w:szCs w:val="20"/>
                <w:lang w:val="sr-Cyrl-CS"/>
              </w:rPr>
              <w:t>надзире рад медицинског особља са вишом и средњом стручном спремом, учествује у процесу планирања, контроли и статистичком извештавању, као и праћењу квалитета рада у сарадњи са непосредним руководиоцем;</w:t>
            </w:r>
          </w:p>
          <w:p w:rsidR="002D3F5C" w:rsidRPr="00E1142A" w:rsidRDefault="002D3F5C" w:rsidP="00E1142A">
            <w:pPr>
              <w:pStyle w:val="normal0"/>
              <w:numPr>
                <w:ilvl w:val="0"/>
                <w:numId w:val="119"/>
              </w:numPr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  <w:lang w:val="sr-Cyrl-CS"/>
              </w:rPr>
            </w:pPr>
            <w:r w:rsidRPr="00E1142A">
              <w:rPr>
                <w:color w:val="333333"/>
                <w:sz w:val="20"/>
                <w:szCs w:val="20"/>
                <w:lang w:val="sr-Cyrl-CS"/>
              </w:rPr>
              <w:t>надзире рад помоћног особља службе за одржавање, а у вези хигијене простора, опреме, медицинске одеће и сл.;</w:t>
            </w:r>
          </w:p>
          <w:p w:rsidR="002D3F5C" w:rsidRPr="00E1142A" w:rsidRDefault="002D3F5C" w:rsidP="00E1142A">
            <w:pPr>
              <w:pStyle w:val="normal0"/>
              <w:numPr>
                <w:ilvl w:val="0"/>
                <w:numId w:val="119"/>
              </w:numPr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  <w:lang w:val="sr-Cyrl-CS"/>
              </w:rPr>
            </w:pPr>
            <w:r w:rsidRPr="00E1142A">
              <w:rPr>
                <w:color w:val="333333"/>
                <w:sz w:val="20"/>
                <w:szCs w:val="20"/>
                <w:lang w:val="sr-Cyrl-CS"/>
              </w:rPr>
              <w:t>благовремено обезбеђује требовање потрошног материјала за све службе;</w:t>
            </w:r>
          </w:p>
          <w:p w:rsidR="002D3F5C" w:rsidRPr="00E1142A" w:rsidRDefault="002D3F5C" w:rsidP="00E1142A">
            <w:pPr>
              <w:pStyle w:val="normal0"/>
              <w:numPr>
                <w:ilvl w:val="0"/>
                <w:numId w:val="119"/>
              </w:numPr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  <w:lang w:val="sr-Cyrl-CS"/>
              </w:rPr>
            </w:pPr>
            <w:r w:rsidRPr="00E1142A">
              <w:rPr>
                <w:color w:val="333333"/>
                <w:sz w:val="20"/>
                <w:szCs w:val="20"/>
                <w:lang w:val="sr-Cyrl-CS"/>
              </w:rPr>
              <w:t>организује и прати спровођење приправничке обуке приправника са вишом и средњом стручном спремом медицинског смера;</w:t>
            </w:r>
          </w:p>
          <w:p w:rsidR="002D3F5C" w:rsidRPr="00E1142A" w:rsidRDefault="002D3F5C" w:rsidP="00E1142A">
            <w:pPr>
              <w:pStyle w:val="normal0"/>
              <w:numPr>
                <w:ilvl w:val="0"/>
                <w:numId w:val="119"/>
              </w:numPr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  <w:lang w:val="sr-Cyrl-CS"/>
              </w:rPr>
            </w:pPr>
            <w:r w:rsidRPr="00E1142A">
              <w:rPr>
                <w:color w:val="333333"/>
                <w:sz w:val="20"/>
                <w:szCs w:val="20"/>
                <w:lang w:val="sr-Cyrl-CS"/>
              </w:rPr>
              <w:t>води евиденцију о радном времену и одсуствовању запослених с посла, у сарадњи са начелником и шефом службе, попуњава радне листе за обрачун зарада;</w:t>
            </w:r>
          </w:p>
          <w:p w:rsidR="002D3F5C" w:rsidRPr="00E1142A" w:rsidRDefault="002D3F5C" w:rsidP="00E1142A">
            <w:pPr>
              <w:pStyle w:val="normal0"/>
              <w:numPr>
                <w:ilvl w:val="0"/>
                <w:numId w:val="119"/>
              </w:numPr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  <w:lang w:val="sr-Cyrl-CS"/>
              </w:rPr>
            </w:pPr>
            <w:r w:rsidRPr="00E1142A">
              <w:rPr>
                <w:color w:val="333333"/>
                <w:sz w:val="20"/>
                <w:szCs w:val="20"/>
                <w:lang w:val="sr-Cyrl-CS"/>
              </w:rPr>
              <w:t>контролише поштовање утврђених процедура за управљање медицинским отпадом;</w:t>
            </w:r>
          </w:p>
          <w:p w:rsidR="002D3F5C" w:rsidRPr="00E1142A" w:rsidRDefault="002D3F5C" w:rsidP="00E1142A">
            <w:pPr>
              <w:pStyle w:val="normal0"/>
              <w:numPr>
                <w:ilvl w:val="0"/>
                <w:numId w:val="119"/>
              </w:numPr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  <w:lang w:val="sr-Cyrl-CS"/>
              </w:rPr>
            </w:pPr>
            <w:r w:rsidRPr="00E1142A">
              <w:rPr>
                <w:color w:val="333333"/>
                <w:sz w:val="20"/>
                <w:szCs w:val="20"/>
                <w:lang w:val="sr-Cyrl-CS"/>
              </w:rPr>
              <w:t>контролише спровођење утврђених процедура у циљу раног откривања, спречавања и сузбијања болничких инфекција;</w:t>
            </w:r>
          </w:p>
          <w:p w:rsidR="002D3F5C" w:rsidRPr="00E1142A" w:rsidRDefault="002D3F5C" w:rsidP="00E1142A">
            <w:pPr>
              <w:pStyle w:val="normal0"/>
              <w:numPr>
                <w:ilvl w:val="0"/>
                <w:numId w:val="119"/>
              </w:numPr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  <w:lang w:val="sr-Cyrl-CS"/>
              </w:rPr>
            </w:pPr>
            <w:r w:rsidRPr="00E1142A">
              <w:rPr>
                <w:color w:val="333333"/>
                <w:sz w:val="20"/>
                <w:szCs w:val="20"/>
                <w:lang w:val="sr-Cyrl-CS"/>
              </w:rPr>
              <w:t>контролише спровођење поступака дезинфекције и стерилизације;</w:t>
            </w:r>
          </w:p>
          <w:p w:rsidR="002D3F5C" w:rsidRPr="00E1142A" w:rsidRDefault="002D3F5C" w:rsidP="00E1142A">
            <w:pPr>
              <w:pStyle w:val="normal0"/>
              <w:numPr>
                <w:ilvl w:val="0"/>
                <w:numId w:val="119"/>
              </w:numPr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  <w:lang w:val="sr-Cyrl-CS"/>
              </w:rPr>
            </w:pPr>
            <w:r w:rsidRPr="00E1142A">
              <w:rPr>
                <w:color w:val="333333"/>
                <w:sz w:val="20"/>
                <w:szCs w:val="20"/>
                <w:lang w:val="sr-Cyrl-CS"/>
              </w:rPr>
              <w:t>у зависности од сложености организационе стртуктуре, специфичности здравствене установе и нивоа здравствене заштите препознају се горе наведена радна места.</w:t>
            </w:r>
          </w:p>
          <w:p w:rsidR="002D3F5C" w:rsidRPr="00E1142A" w:rsidRDefault="002D3F5C" w:rsidP="00E1142A">
            <w:pPr>
              <w:pStyle w:val="Bodytext60"/>
              <w:shd w:val="clear" w:color="auto" w:fill="auto"/>
              <w:tabs>
                <w:tab w:val="left" w:pos="720"/>
              </w:tabs>
              <w:spacing w:line="240" w:lineRule="auto"/>
              <w:ind w:firstLine="0"/>
              <w:rPr>
                <w:lang w:val="sr-Cyrl-CS"/>
              </w:rPr>
            </w:pPr>
          </w:p>
          <w:p w:rsidR="002D3F5C" w:rsidRPr="00E1142A" w:rsidRDefault="002D3F5C" w:rsidP="00E1142A">
            <w:pPr>
              <w:pStyle w:val="Bodytext60"/>
              <w:shd w:val="clear" w:color="auto" w:fill="auto"/>
              <w:tabs>
                <w:tab w:val="left" w:pos="720"/>
              </w:tabs>
              <w:spacing w:line="240" w:lineRule="auto"/>
              <w:ind w:firstLine="0"/>
              <w:rPr>
                <w:lang w:val="sr-Cyrl-CS"/>
              </w:rPr>
            </w:pPr>
          </w:p>
        </w:tc>
      </w:tr>
      <w:tr w:rsidR="002D3F5C" w:rsidRPr="00E1142A" w:rsidTr="00E1142A">
        <w:tc>
          <w:tcPr>
            <w:tcW w:w="2318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7747" w:type="dxa"/>
          </w:tcPr>
          <w:p w:rsidR="002D3F5C" w:rsidRPr="00C50B46" w:rsidRDefault="002D3F5C" w:rsidP="00E1142A">
            <w:pPr>
              <w:pStyle w:val="Bodytext60"/>
              <w:shd w:val="clear" w:color="auto" w:fill="auto"/>
              <w:spacing w:line="240" w:lineRule="auto"/>
              <w:ind w:firstLine="0"/>
            </w:pPr>
            <w:r w:rsidRPr="00C50B46">
              <w:rPr>
                <w:rStyle w:val="Bodytext6Exact"/>
              </w:rPr>
              <w:t>Високо образовање:</w:t>
            </w:r>
          </w:p>
          <w:p w:rsidR="002D3F5C" w:rsidRPr="00E1142A" w:rsidRDefault="002D3F5C" w:rsidP="00E1142A">
            <w:pPr>
              <w:pStyle w:val="Bodytext60"/>
              <w:numPr>
                <w:ilvl w:val="0"/>
                <w:numId w:val="15"/>
              </w:numPr>
              <w:shd w:val="clear" w:color="auto" w:fill="auto"/>
              <w:tabs>
                <w:tab w:val="left" w:pos="736"/>
              </w:tabs>
              <w:spacing w:line="240" w:lineRule="auto"/>
              <w:ind w:left="740" w:hanging="340"/>
              <w:jc w:val="left"/>
              <w:rPr>
                <w:lang w:val="ru-RU"/>
              </w:rPr>
            </w:pPr>
            <w:r w:rsidRPr="00E1142A">
              <w:rPr>
                <w:rStyle w:val="Bodytext6Exact"/>
                <w:lang w:val="ru-RU"/>
              </w:rPr>
              <w:t>на основним студијама првог степена ( струковне / академске) по пропису који уређује високо образовање, почев од 10. септембра 2005. године;</w:t>
            </w:r>
          </w:p>
          <w:p w:rsidR="002D3F5C" w:rsidRPr="00E1142A" w:rsidRDefault="002D3F5C" w:rsidP="00E1142A">
            <w:pPr>
              <w:pStyle w:val="Bodytext60"/>
              <w:numPr>
                <w:ilvl w:val="0"/>
                <w:numId w:val="15"/>
              </w:numPr>
              <w:shd w:val="clear" w:color="auto" w:fill="auto"/>
              <w:tabs>
                <w:tab w:val="left" w:pos="736"/>
              </w:tabs>
              <w:spacing w:line="240" w:lineRule="auto"/>
              <w:ind w:left="740" w:hanging="340"/>
              <w:jc w:val="left"/>
              <w:rPr>
                <w:rStyle w:val="Bodytext6Exact"/>
                <w:b/>
                <w:bCs/>
              </w:rPr>
            </w:pPr>
            <w:r w:rsidRPr="00E1142A">
              <w:rPr>
                <w:rStyle w:val="Bodytext6Exact"/>
                <w:lang w:val="ru-RU"/>
              </w:rPr>
              <w:t xml:space="preserve">на основним студијама у трајању од најмање две године, по пропису који је уређивао високо образовање до 10. септембра 2005. </w:t>
            </w:r>
            <w:r w:rsidRPr="00E1142A">
              <w:rPr>
                <w:rStyle w:val="Bodytext6Exact"/>
                <w:lang w:val="sr-Cyrl-CS"/>
              </w:rPr>
              <w:t>године</w:t>
            </w:r>
          </w:p>
          <w:p w:rsidR="002D3F5C" w:rsidRPr="00E1142A" w:rsidRDefault="002D3F5C" w:rsidP="00E1142A">
            <w:pPr>
              <w:pStyle w:val="normal0"/>
              <w:shd w:val="clear" w:color="auto" w:fill="FFFFFF"/>
              <w:spacing w:before="0" w:beforeAutospacing="0" w:after="0" w:afterAutospacing="0"/>
              <w:ind w:left="720"/>
              <w:rPr>
                <w:color w:val="333333"/>
                <w:sz w:val="20"/>
                <w:szCs w:val="20"/>
                <w:lang w:val="sr-Cyrl-CS"/>
              </w:rPr>
            </w:pPr>
            <w:r w:rsidRPr="00E1142A">
              <w:rPr>
                <w:color w:val="333333"/>
                <w:sz w:val="20"/>
                <w:szCs w:val="20"/>
                <w:lang w:val="sr-Cyrl-CS"/>
              </w:rPr>
              <w:t>Изузетно:</w:t>
            </w:r>
          </w:p>
          <w:p w:rsidR="002D3F5C" w:rsidRPr="00E1142A" w:rsidRDefault="002D3F5C" w:rsidP="00E1142A">
            <w:pPr>
              <w:pStyle w:val="normal0"/>
              <w:shd w:val="clear" w:color="auto" w:fill="FFFFFF"/>
              <w:spacing w:before="0" w:beforeAutospacing="0" w:after="0" w:afterAutospacing="0"/>
              <w:ind w:left="720"/>
              <w:rPr>
                <w:color w:val="333333"/>
                <w:sz w:val="20"/>
                <w:szCs w:val="20"/>
                <w:lang w:val="sr-Cyrl-CS"/>
              </w:rPr>
            </w:pPr>
            <w:r w:rsidRPr="00E1142A">
              <w:rPr>
                <w:color w:val="333333"/>
                <w:sz w:val="20"/>
                <w:szCs w:val="20"/>
                <w:lang w:val="sr-Cyrl-CS"/>
              </w:rPr>
              <w:t>ако у здравственој установи не постоји кадар у радном односу са наведеном стручном спремом:</w:t>
            </w:r>
          </w:p>
          <w:p w:rsidR="002D3F5C" w:rsidRPr="00E1142A" w:rsidRDefault="002D3F5C" w:rsidP="00E1142A">
            <w:pPr>
              <w:pStyle w:val="normal0"/>
              <w:shd w:val="clear" w:color="auto" w:fill="FFFFFF"/>
              <w:spacing w:before="0" w:beforeAutospacing="0" w:after="0" w:afterAutospacing="0"/>
              <w:ind w:left="720"/>
              <w:rPr>
                <w:color w:val="333333"/>
                <w:sz w:val="20"/>
                <w:szCs w:val="20"/>
                <w:lang w:val="sr-Cyrl-CS"/>
              </w:rPr>
            </w:pPr>
            <w:r w:rsidRPr="00E1142A">
              <w:rPr>
                <w:color w:val="333333"/>
                <w:sz w:val="20"/>
                <w:szCs w:val="20"/>
                <w:lang w:val="sr-Cyrl-CS"/>
              </w:rPr>
              <w:t>средње образовање здравствене струке у трајању од четири године и најмање 20 година радног искуства у области здравствене заштите.</w:t>
            </w:r>
          </w:p>
        </w:tc>
      </w:tr>
      <w:tr w:rsidR="002D3F5C" w:rsidRPr="00E1142A" w:rsidTr="00E1142A">
        <w:tc>
          <w:tcPr>
            <w:tcW w:w="2318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7747" w:type="dxa"/>
          </w:tcPr>
          <w:p w:rsidR="002D3F5C" w:rsidRPr="00E1142A" w:rsidRDefault="002D3F5C" w:rsidP="00E1142A">
            <w:pPr>
              <w:pStyle w:val="Bodytext60"/>
              <w:numPr>
                <w:ilvl w:val="0"/>
                <w:numId w:val="15"/>
              </w:numPr>
              <w:shd w:val="clear" w:color="auto" w:fill="auto"/>
              <w:tabs>
                <w:tab w:val="left" w:pos="736"/>
              </w:tabs>
              <w:spacing w:line="240" w:lineRule="auto"/>
              <w:ind w:left="740" w:hanging="340"/>
              <w:jc w:val="left"/>
              <w:rPr>
                <w:rStyle w:val="Bodytext6Exact"/>
                <w:rFonts w:eastAsia="Calibri"/>
                <w:b/>
                <w:bCs/>
              </w:rPr>
            </w:pPr>
            <w:r w:rsidRPr="00C50B46">
              <w:rPr>
                <w:rStyle w:val="Bodytext6Exact"/>
              </w:rPr>
              <w:t xml:space="preserve">стручни испит; </w:t>
            </w:r>
          </w:p>
          <w:p w:rsidR="002D3F5C" w:rsidRPr="00E1142A" w:rsidRDefault="002D3F5C" w:rsidP="00E1142A">
            <w:pPr>
              <w:pStyle w:val="Bodytext60"/>
              <w:numPr>
                <w:ilvl w:val="0"/>
                <w:numId w:val="15"/>
              </w:numPr>
              <w:shd w:val="clear" w:color="auto" w:fill="auto"/>
              <w:tabs>
                <w:tab w:val="left" w:pos="736"/>
              </w:tabs>
              <w:spacing w:line="240" w:lineRule="auto"/>
              <w:ind w:left="740" w:hanging="340"/>
              <w:jc w:val="left"/>
              <w:rPr>
                <w:rStyle w:val="Bodytext6Exact"/>
                <w:rFonts w:eastAsia="Calibri"/>
                <w:b/>
                <w:bCs/>
              </w:rPr>
            </w:pPr>
            <w:r w:rsidRPr="00C50B46">
              <w:rPr>
                <w:rStyle w:val="Bodytext6Exact"/>
              </w:rPr>
              <w:t>лиценца;</w:t>
            </w:r>
          </w:p>
          <w:p w:rsidR="002D3F5C" w:rsidRPr="00E1142A" w:rsidRDefault="002D3F5C" w:rsidP="00E1142A">
            <w:pPr>
              <w:pStyle w:val="Bodytext60"/>
              <w:numPr>
                <w:ilvl w:val="0"/>
                <w:numId w:val="15"/>
              </w:numPr>
              <w:tabs>
                <w:tab w:val="left" w:pos="736"/>
              </w:tabs>
              <w:spacing w:line="240" w:lineRule="auto"/>
              <w:jc w:val="left"/>
              <w:rPr>
                <w:rFonts w:eastAsia="Calibri"/>
                <w:lang w:val="ru-RU"/>
              </w:rPr>
            </w:pPr>
            <w:r w:rsidRPr="00E1142A">
              <w:rPr>
                <w:rStyle w:val="Bodytext6Exact"/>
                <w:rFonts w:eastAsia="Calibri"/>
                <w:lang w:val="ru-RU"/>
              </w:rPr>
              <w:t xml:space="preserve">        -      најмање пет година радног искуства у области здравствене заштите </w:t>
            </w:r>
          </w:p>
        </w:tc>
      </w:tr>
      <w:tr w:rsidR="002D3F5C" w:rsidRPr="00E1142A" w:rsidTr="00E1142A">
        <w:tc>
          <w:tcPr>
            <w:tcW w:w="2318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Постојећи </w:t>
            </w: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б</w:t>
            </w: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рој  извршилаца</w:t>
            </w:r>
          </w:p>
        </w:tc>
        <w:tc>
          <w:tcPr>
            <w:tcW w:w="7747" w:type="dxa"/>
          </w:tcPr>
          <w:p w:rsidR="002D3F5C" w:rsidRPr="00E1142A" w:rsidRDefault="002D3F5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2D3F5C" w:rsidRPr="002D3F5C" w:rsidRDefault="002D3F5C" w:rsidP="002D3F5C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3F5C" w:rsidRPr="00337E69" w:rsidRDefault="002D3F5C" w:rsidP="002D3F5C">
      <w:pPr>
        <w:tabs>
          <w:tab w:val="left" w:pos="45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 w:rsidRPr="00337E69">
        <w:rPr>
          <w:rFonts w:ascii="Times New Roman" w:hAnsi="Times New Roman"/>
          <w:b/>
          <w:sz w:val="24"/>
          <w:szCs w:val="24"/>
          <w:u w:val="single"/>
        </w:rPr>
        <w:t>1.0.5.</w:t>
      </w:r>
      <w:r w:rsidRPr="00337E69">
        <w:rPr>
          <w:rFonts w:ascii="Times New Roman" w:hAnsi="Times New Roman"/>
          <w:b/>
          <w:sz w:val="24"/>
          <w:szCs w:val="24"/>
          <w:u w:val="single"/>
          <w:lang w:val="sr-Cyrl-CS"/>
        </w:rPr>
        <w:t>ГЛАВНА СЕСТРА / ГЛАВНИ ТЕХНИЧАР  ОЈ ОПШТА БОЛНИЦА</w:t>
      </w:r>
    </w:p>
    <w:p w:rsidR="002D3F5C" w:rsidRPr="00C50B46" w:rsidRDefault="002D3F5C" w:rsidP="002D3F5C">
      <w:pPr>
        <w:pStyle w:val="ListParagraph"/>
        <w:tabs>
          <w:tab w:val="left" w:pos="450"/>
        </w:tabs>
        <w:spacing w:after="0" w:line="240" w:lineRule="auto"/>
        <w:ind w:left="36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1006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7747"/>
      </w:tblGrid>
      <w:tr w:rsidR="002D3F5C" w:rsidRPr="00E1142A" w:rsidTr="00E1142A">
        <w:trPr>
          <w:trHeight w:val="526"/>
        </w:trPr>
        <w:tc>
          <w:tcPr>
            <w:tcW w:w="2318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47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       ГЛАВНА СЕСТРА /ГЛАВНИ ТЕХНИЧАР  ОЈ ОПШТА БОЛНИЦА </w:t>
            </w:r>
          </w:p>
        </w:tc>
      </w:tr>
      <w:tr w:rsidR="002D3F5C" w:rsidRPr="00E1142A" w:rsidTr="00E1142A">
        <w:trPr>
          <w:trHeight w:val="343"/>
        </w:trPr>
        <w:tc>
          <w:tcPr>
            <w:tcW w:w="2318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Шифра радног места</w:t>
            </w:r>
          </w:p>
        </w:tc>
        <w:tc>
          <w:tcPr>
            <w:tcW w:w="7747" w:type="dxa"/>
          </w:tcPr>
          <w:p w:rsidR="002D3F5C" w:rsidRPr="00E1142A" w:rsidRDefault="002D3F5C" w:rsidP="00E1142A">
            <w:pPr>
              <w:pStyle w:val="Bodytext60"/>
              <w:shd w:val="clear" w:color="auto" w:fill="auto"/>
              <w:spacing w:line="240" w:lineRule="auto"/>
              <w:ind w:left="720" w:firstLine="0"/>
              <w:rPr>
                <w:rStyle w:val="Bodytext6Exact"/>
                <w:lang w:val="ru-RU"/>
              </w:rPr>
            </w:pPr>
            <w:r w:rsidRPr="00E1142A">
              <w:rPr>
                <w:lang w:val="sr-Latn-CS"/>
              </w:rPr>
              <w:t>Z</w:t>
            </w:r>
            <w:r w:rsidRPr="00E1142A">
              <w:rPr>
                <w:lang w:val="sr-Cyrl-CS"/>
              </w:rPr>
              <w:t>010802</w:t>
            </w:r>
          </w:p>
        </w:tc>
      </w:tr>
      <w:tr w:rsidR="002D3F5C" w:rsidRPr="00E1142A" w:rsidTr="00E1142A">
        <w:trPr>
          <w:trHeight w:val="488"/>
        </w:trPr>
        <w:tc>
          <w:tcPr>
            <w:tcW w:w="2318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D3F5C" w:rsidRPr="00E1142A" w:rsidRDefault="002D3F5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2D3F5C" w:rsidRPr="00E1142A" w:rsidRDefault="002D3F5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опис посла</w:t>
            </w:r>
          </w:p>
        </w:tc>
        <w:tc>
          <w:tcPr>
            <w:tcW w:w="7747" w:type="dxa"/>
          </w:tcPr>
          <w:p w:rsidR="002D3F5C" w:rsidRPr="00E1142A" w:rsidRDefault="002D3F5C" w:rsidP="00E1142A">
            <w:pPr>
              <w:pStyle w:val="Bodytext60"/>
              <w:shd w:val="clear" w:color="auto" w:fill="auto"/>
              <w:spacing w:line="240" w:lineRule="auto"/>
              <w:ind w:left="720" w:firstLine="0"/>
              <w:rPr>
                <w:rStyle w:val="Bodytext6Exact"/>
                <w:b/>
                <w:bCs/>
                <w:lang w:val="ru-RU"/>
              </w:rPr>
            </w:pPr>
          </w:p>
          <w:p w:rsidR="002D3F5C" w:rsidRPr="00E1142A" w:rsidRDefault="002D3F5C" w:rsidP="00E1142A">
            <w:pPr>
              <w:pStyle w:val="normal0"/>
              <w:numPr>
                <w:ilvl w:val="0"/>
                <w:numId w:val="119"/>
              </w:numPr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  <w:lang w:val="sr-Cyrl-CS"/>
              </w:rPr>
            </w:pPr>
            <w:r w:rsidRPr="00E1142A">
              <w:rPr>
                <w:color w:val="333333"/>
                <w:sz w:val="20"/>
                <w:szCs w:val="20"/>
                <w:lang w:val="sr-Cyrl-CS"/>
              </w:rPr>
              <w:t>организује рад запосленог медицинског особља са вишом и средњом стручном спремом медицинског смера, прави распоред дежурстава за кадар за који је задужена, у сарадњи са непосредним руководиоцем организационе јединице и директором;</w:t>
            </w:r>
          </w:p>
          <w:p w:rsidR="002D3F5C" w:rsidRPr="00E1142A" w:rsidRDefault="002D3F5C" w:rsidP="00E1142A">
            <w:pPr>
              <w:pStyle w:val="normal0"/>
              <w:numPr>
                <w:ilvl w:val="0"/>
                <w:numId w:val="119"/>
              </w:numPr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  <w:lang w:val="sr-Cyrl-CS"/>
              </w:rPr>
            </w:pPr>
            <w:r w:rsidRPr="00E1142A">
              <w:rPr>
                <w:color w:val="333333"/>
                <w:sz w:val="20"/>
                <w:szCs w:val="20"/>
                <w:lang w:val="sr-Cyrl-CS"/>
              </w:rPr>
              <w:t>планира, организује, води, координира, контролише и усклађује рад медицинских сестара / техничара у области процеса здравствене неге и подршке пацијената, у складу са програмом, циљевима и радом здравствене установе;</w:t>
            </w:r>
          </w:p>
          <w:p w:rsidR="002D3F5C" w:rsidRPr="00E1142A" w:rsidRDefault="002D3F5C" w:rsidP="00E1142A">
            <w:pPr>
              <w:pStyle w:val="normal0"/>
              <w:numPr>
                <w:ilvl w:val="0"/>
                <w:numId w:val="119"/>
              </w:numPr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  <w:lang w:val="sr-Cyrl-CS"/>
              </w:rPr>
            </w:pPr>
            <w:r w:rsidRPr="00E1142A">
              <w:rPr>
                <w:color w:val="333333"/>
                <w:sz w:val="20"/>
                <w:szCs w:val="20"/>
                <w:lang w:val="sr-Cyrl-CS"/>
              </w:rPr>
              <w:t>врши унутрашњу проверу квалитета процеса рада медицинских сестара / техничара и за то одговара директору здравствене установе;</w:t>
            </w:r>
          </w:p>
          <w:p w:rsidR="002D3F5C" w:rsidRPr="00E1142A" w:rsidRDefault="002D3F5C" w:rsidP="00E1142A">
            <w:pPr>
              <w:pStyle w:val="normal0"/>
              <w:numPr>
                <w:ilvl w:val="0"/>
                <w:numId w:val="119"/>
              </w:numPr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  <w:lang w:val="sr-Cyrl-CS"/>
              </w:rPr>
            </w:pPr>
            <w:r w:rsidRPr="00E1142A">
              <w:rPr>
                <w:color w:val="333333"/>
                <w:sz w:val="20"/>
                <w:szCs w:val="20"/>
                <w:lang w:val="sr-Cyrl-CS"/>
              </w:rPr>
              <w:t>надзире рад медицинског особља са вишом и средњом стручном спремом, учествује у процесу планирања, контроли и статистичком извештавању, као и праћењу квалитета рада у сарадњи са непосредним руководиоцем;</w:t>
            </w:r>
          </w:p>
          <w:p w:rsidR="002D3F5C" w:rsidRPr="00E1142A" w:rsidRDefault="002D3F5C" w:rsidP="00E1142A">
            <w:pPr>
              <w:pStyle w:val="normal0"/>
              <w:numPr>
                <w:ilvl w:val="0"/>
                <w:numId w:val="119"/>
              </w:numPr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  <w:lang w:val="sr-Cyrl-CS"/>
              </w:rPr>
            </w:pPr>
            <w:r w:rsidRPr="00E1142A">
              <w:rPr>
                <w:color w:val="333333"/>
                <w:sz w:val="20"/>
                <w:szCs w:val="20"/>
                <w:lang w:val="sr-Cyrl-CS"/>
              </w:rPr>
              <w:t>надзире рад помоћног особља службе за одржавање, а у вези хигијене простора, опреме, медицинске одеће и сл.;</w:t>
            </w:r>
          </w:p>
          <w:p w:rsidR="002D3F5C" w:rsidRPr="00E1142A" w:rsidRDefault="002D3F5C" w:rsidP="00E1142A">
            <w:pPr>
              <w:pStyle w:val="normal0"/>
              <w:numPr>
                <w:ilvl w:val="0"/>
                <w:numId w:val="119"/>
              </w:numPr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  <w:lang w:val="sr-Cyrl-CS"/>
              </w:rPr>
            </w:pPr>
            <w:r w:rsidRPr="00E1142A">
              <w:rPr>
                <w:color w:val="333333"/>
                <w:sz w:val="20"/>
                <w:szCs w:val="20"/>
                <w:lang w:val="sr-Cyrl-CS"/>
              </w:rPr>
              <w:t>благовремено обезбеђује требовање потрошног материјала за све службе;</w:t>
            </w:r>
          </w:p>
          <w:p w:rsidR="002D3F5C" w:rsidRPr="00E1142A" w:rsidRDefault="002D3F5C" w:rsidP="00E1142A">
            <w:pPr>
              <w:pStyle w:val="normal0"/>
              <w:numPr>
                <w:ilvl w:val="0"/>
                <w:numId w:val="119"/>
              </w:numPr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  <w:lang w:val="sr-Cyrl-CS"/>
              </w:rPr>
            </w:pPr>
            <w:r w:rsidRPr="00E1142A">
              <w:rPr>
                <w:color w:val="333333"/>
                <w:sz w:val="20"/>
                <w:szCs w:val="20"/>
                <w:lang w:val="sr-Cyrl-CS"/>
              </w:rPr>
              <w:t>организује и прати спровођење приправничке обуке приправника са вишом и средњом стручном спремом медицинског смера;</w:t>
            </w:r>
          </w:p>
          <w:p w:rsidR="002D3F5C" w:rsidRPr="00E1142A" w:rsidRDefault="002D3F5C" w:rsidP="00E1142A">
            <w:pPr>
              <w:pStyle w:val="normal0"/>
              <w:numPr>
                <w:ilvl w:val="0"/>
                <w:numId w:val="119"/>
              </w:numPr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  <w:lang w:val="sr-Cyrl-CS"/>
              </w:rPr>
            </w:pPr>
            <w:r w:rsidRPr="00E1142A">
              <w:rPr>
                <w:color w:val="333333"/>
                <w:sz w:val="20"/>
                <w:szCs w:val="20"/>
                <w:lang w:val="sr-Cyrl-CS"/>
              </w:rPr>
              <w:t>води евиденцију о радном времену и одсуствовању запослених с посла, у сарадњи са начелником и шефом службе, попуњава радне листе за обрачун зарада;</w:t>
            </w:r>
          </w:p>
          <w:p w:rsidR="002D3F5C" w:rsidRPr="00E1142A" w:rsidRDefault="002D3F5C" w:rsidP="00E1142A">
            <w:pPr>
              <w:pStyle w:val="normal0"/>
              <w:numPr>
                <w:ilvl w:val="0"/>
                <w:numId w:val="119"/>
              </w:numPr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  <w:lang w:val="sr-Cyrl-CS"/>
              </w:rPr>
            </w:pPr>
            <w:r w:rsidRPr="00E1142A">
              <w:rPr>
                <w:color w:val="333333"/>
                <w:sz w:val="20"/>
                <w:szCs w:val="20"/>
                <w:lang w:val="sr-Cyrl-CS"/>
              </w:rPr>
              <w:t>контролише поштовање утврђених процедура за управљање медицинским отпадом;</w:t>
            </w:r>
          </w:p>
          <w:p w:rsidR="002D3F5C" w:rsidRPr="00E1142A" w:rsidRDefault="002D3F5C" w:rsidP="00E1142A">
            <w:pPr>
              <w:pStyle w:val="normal0"/>
              <w:numPr>
                <w:ilvl w:val="0"/>
                <w:numId w:val="119"/>
              </w:numPr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  <w:lang w:val="sr-Cyrl-CS"/>
              </w:rPr>
            </w:pPr>
            <w:r w:rsidRPr="00E1142A">
              <w:rPr>
                <w:color w:val="333333"/>
                <w:sz w:val="20"/>
                <w:szCs w:val="20"/>
                <w:lang w:val="sr-Cyrl-CS"/>
              </w:rPr>
              <w:t>контролише спровођење утврђених процедура у циљу раног откривања, спречавања и сузбијања болничких инфекција;</w:t>
            </w:r>
          </w:p>
          <w:p w:rsidR="002D3F5C" w:rsidRPr="00E1142A" w:rsidRDefault="002D3F5C" w:rsidP="00E1142A">
            <w:pPr>
              <w:pStyle w:val="normal0"/>
              <w:numPr>
                <w:ilvl w:val="0"/>
                <w:numId w:val="119"/>
              </w:numPr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  <w:lang w:val="sr-Cyrl-CS"/>
              </w:rPr>
            </w:pPr>
            <w:r w:rsidRPr="00E1142A">
              <w:rPr>
                <w:color w:val="333333"/>
                <w:sz w:val="20"/>
                <w:szCs w:val="20"/>
                <w:lang w:val="sr-Cyrl-CS"/>
              </w:rPr>
              <w:t>контролише спровођење поступака дезинфекције и стерилизације;</w:t>
            </w:r>
          </w:p>
          <w:p w:rsidR="002D3F5C" w:rsidRPr="00E1142A" w:rsidRDefault="002D3F5C" w:rsidP="00E1142A">
            <w:pPr>
              <w:pStyle w:val="normal0"/>
              <w:numPr>
                <w:ilvl w:val="0"/>
                <w:numId w:val="119"/>
              </w:numPr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  <w:lang w:val="sr-Cyrl-CS"/>
              </w:rPr>
            </w:pPr>
            <w:r w:rsidRPr="00E1142A">
              <w:rPr>
                <w:color w:val="333333"/>
                <w:sz w:val="20"/>
                <w:szCs w:val="20"/>
                <w:lang w:val="sr-Cyrl-CS"/>
              </w:rPr>
              <w:t>у зависности од сложености организационе стртуктуре, специфичности здравствене установе и нивоа здравствене заштите препознају се горе наведена радна места.</w:t>
            </w:r>
          </w:p>
          <w:p w:rsidR="002D3F5C" w:rsidRPr="00E1142A" w:rsidRDefault="002D3F5C" w:rsidP="00E1142A">
            <w:pPr>
              <w:pStyle w:val="Bodytext60"/>
              <w:shd w:val="clear" w:color="auto" w:fill="auto"/>
              <w:tabs>
                <w:tab w:val="left" w:pos="720"/>
              </w:tabs>
              <w:spacing w:line="240" w:lineRule="auto"/>
              <w:ind w:firstLine="0"/>
              <w:rPr>
                <w:lang w:val="sr-Cyrl-CS"/>
              </w:rPr>
            </w:pPr>
          </w:p>
        </w:tc>
      </w:tr>
      <w:tr w:rsidR="002D3F5C" w:rsidRPr="00E1142A" w:rsidTr="00E1142A">
        <w:tc>
          <w:tcPr>
            <w:tcW w:w="2318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7747" w:type="dxa"/>
          </w:tcPr>
          <w:p w:rsidR="002D3F5C" w:rsidRPr="00C50B46" w:rsidRDefault="002D3F5C" w:rsidP="00E1142A">
            <w:pPr>
              <w:pStyle w:val="Bodytext60"/>
              <w:shd w:val="clear" w:color="auto" w:fill="auto"/>
              <w:spacing w:line="240" w:lineRule="auto"/>
              <w:ind w:firstLine="0"/>
            </w:pPr>
            <w:r w:rsidRPr="00C50B46">
              <w:rPr>
                <w:rStyle w:val="Bodytext6Exact"/>
              </w:rPr>
              <w:t>Високо образовање:</w:t>
            </w:r>
          </w:p>
          <w:p w:rsidR="002D3F5C" w:rsidRPr="00E1142A" w:rsidRDefault="002D3F5C" w:rsidP="00E1142A">
            <w:pPr>
              <w:pStyle w:val="Bodytext60"/>
              <w:numPr>
                <w:ilvl w:val="0"/>
                <w:numId w:val="15"/>
              </w:numPr>
              <w:shd w:val="clear" w:color="auto" w:fill="auto"/>
              <w:tabs>
                <w:tab w:val="left" w:pos="736"/>
              </w:tabs>
              <w:spacing w:line="240" w:lineRule="auto"/>
              <w:ind w:left="740" w:hanging="340"/>
              <w:jc w:val="left"/>
              <w:rPr>
                <w:lang w:val="ru-RU"/>
              </w:rPr>
            </w:pPr>
            <w:r w:rsidRPr="00E1142A">
              <w:rPr>
                <w:rStyle w:val="Bodytext6Exact"/>
                <w:lang w:val="ru-RU"/>
              </w:rPr>
              <w:t>на основним студијама првог степена ( струковне / академске) по пропису који уређује високо образовање, почев од 10. септембра 2005. године;</w:t>
            </w:r>
          </w:p>
          <w:p w:rsidR="002D3F5C" w:rsidRPr="00E1142A" w:rsidRDefault="002D3F5C" w:rsidP="00E1142A">
            <w:pPr>
              <w:pStyle w:val="Bodytext60"/>
              <w:numPr>
                <w:ilvl w:val="0"/>
                <w:numId w:val="15"/>
              </w:numPr>
              <w:shd w:val="clear" w:color="auto" w:fill="auto"/>
              <w:tabs>
                <w:tab w:val="left" w:pos="736"/>
              </w:tabs>
              <w:spacing w:line="240" w:lineRule="auto"/>
              <w:ind w:left="740" w:hanging="340"/>
              <w:jc w:val="left"/>
              <w:rPr>
                <w:rStyle w:val="Bodytext6Exact"/>
                <w:b/>
                <w:bCs/>
              </w:rPr>
            </w:pPr>
            <w:r w:rsidRPr="00E1142A">
              <w:rPr>
                <w:rStyle w:val="Bodytext6Exact"/>
                <w:lang w:val="ru-RU"/>
              </w:rPr>
              <w:t xml:space="preserve">на основним студијама у трајању од најмање две године, по пропису који је уређивао високо образовање до 10. септембра 2005. </w:t>
            </w:r>
            <w:r w:rsidRPr="00E1142A">
              <w:rPr>
                <w:rStyle w:val="Bodytext6Exact"/>
                <w:lang w:val="sr-Cyrl-CS"/>
              </w:rPr>
              <w:t>године</w:t>
            </w:r>
          </w:p>
          <w:p w:rsidR="002D3F5C" w:rsidRPr="00E1142A" w:rsidRDefault="002D3F5C" w:rsidP="00E1142A">
            <w:pPr>
              <w:pStyle w:val="normal0"/>
              <w:shd w:val="clear" w:color="auto" w:fill="FFFFFF"/>
              <w:spacing w:before="0" w:beforeAutospacing="0" w:after="0" w:afterAutospacing="0"/>
              <w:ind w:left="720"/>
              <w:rPr>
                <w:color w:val="333333"/>
                <w:sz w:val="20"/>
                <w:szCs w:val="20"/>
                <w:lang w:val="sr-Cyrl-CS"/>
              </w:rPr>
            </w:pPr>
            <w:r w:rsidRPr="00E1142A">
              <w:rPr>
                <w:color w:val="333333"/>
                <w:sz w:val="20"/>
                <w:szCs w:val="20"/>
                <w:lang w:val="sr-Cyrl-CS"/>
              </w:rPr>
              <w:t>Изузетно:</w:t>
            </w:r>
          </w:p>
          <w:p w:rsidR="002D3F5C" w:rsidRPr="00E1142A" w:rsidRDefault="002D3F5C" w:rsidP="00E1142A">
            <w:pPr>
              <w:pStyle w:val="normal0"/>
              <w:shd w:val="clear" w:color="auto" w:fill="FFFFFF"/>
              <w:spacing w:before="0" w:beforeAutospacing="0" w:after="0" w:afterAutospacing="0"/>
              <w:ind w:left="720"/>
              <w:rPr>
                <w:color w:val="333333"/>
                <w:sz w:val="20"/>
                <w:szCs w:val="20"/>
                <w:lang w:val="sr-Cyrl-CS"/>
              </w:rPr>
            </w:pPr>
            <w:r w:rsidRPr="00E1142A">
              <w:rPr>
                <w:color w:val="333333"/>
                <w:sz w:val="20"/>
                <w:szCs w:val="20"/>
                <w:lang w:val="sr-Cyrl-CS"/>
              </w:rPr>
              <w:t>ако у здравственој установи не постоји кадар у радном односу са наведеном стручном спремом:</w:t>
            </w:r>
          </w:p>
          <w:p w:rsidR="002D3F5C" w:rsidRPr="00E1142A" w:rsidRDefault="002D3F5C" w:rsidP="00E1142A">
            <w:pPr>
              <w:pStyle w:val="normal0"/>
              <w:shd w:val="clear" w:color="auto" w:fill="FFFFFF"/>
              <w:spacing w:before="0" w:beforeAutospacing="0" w:after="0" w:afterAutospacing="0"/>
              <w:ind w:left="720"/>
              <w:rPr>
                <w:color w:val="333333"/>
                <w:sz w:val="20"/>
                <w:szCs w:val="20"/>
                <w:lang w:val="sr-Cyrl-CS"/>
              </w:rPr>
            </w:pPr>
            <w:r w:rsidRPr="00E1142A">
              <w:rPr>
                <w:color w:val="333333"/>
                <w:sz w:val="20"/>
                <w:szCs w:val="20"/>
                <w:lang w:val="sr-Cyrl-CS"/>
              </w:rPr>
              <w:t>средње образовање здравствене струке у трајању од четири године и најмање 20 година радног искуства у области здравствене заштите.</w:t>
            </w:r>
          </w:p>
        </w:tc>
      </w:tr>
      <w:tr w:rsidR="002D3F5C" w:rsidRPr="00E1142A" w:rsidTr="00E1142A">
        <w:tc>
          <w:tcPr>
            <w:tcW w:w="2318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7747" w:type="dxa"/>
          </w:tcPr>
          <w:p w:rsidR="002D3F5C" w:rsidRPr="00E1142A" w:rsidRDefault="002D3F5C" w:rsidP="00E1142A">
            <w:pPr>
              <w:pStyle w:val="Bodytext60"/>
              <w:numPr>
                <w:ilvl w:val="0"/>
                <w:numId w:val="15"/>
              </w:numPr>
              <w:shd w:val="clear" w:color="auto" w:fill="auto"/>
              <w:tabs>
                <w:tab w:val="left" w:pos="736"/>
              </w:tabs>
              <w:spacing w:line="240" w:lineRule="auto"/>
              <w:ind w:left="740" w:hanging="340"/>
              <w:jc w:val="left"/>
              <w:rPr>
                <w:rStyle w:val="Bodytext6Exact"/>
                <w:rFonts w:eastAsia="Calibri"/>
                <w:b/>
                <w:bCs/>
              </w:rPr>
            </w:pPr>
            <w:r w:rsidRPr="00C50B46">
              <w:rPr>
                <w:rStyle w:val="Bodytext6Exact"/>
              </w:rPr>
              <w:t xml:space="preserve">стручни испит; </w:t>
            </w:r>
          </w:p>
          <w:p w:rsidR="002D3F5C" w:rsidRPr="00E1142A" w:rsidRDefault="002D3F5C" w:rsidP="00E1142A">
            <w:pPr>
              <w:pStyle w:val="Bodytext60"/>
              <w:numPr>
                <w:ilvl w:val="0"/>
                <w:numId w:val="15"/>
              </w:numPr>
              <w:shd w:val="clear" w:color="auto" w:fill="auto"/>
              <w:tabs>
                <w:tab w:val="left" w:pos="736"/>
              </w:tabs>
              <w:spacing w:line="240" w:lineRule="auto"/>
              <w:ind w:left="740" w:hanging="340"/>
              <w:jc w:val="left"/>
              <w:rPr>
                <w:rStyle w:val="Bodytext6Exact"/>
                <w:rFonts w:eastAsia="Calibri"/>
                <w:b/>
                <w:bCs/>
              </w:rPr>
            </w:pPr>
            <w:r w:rsidRPr="00C50B46">
              <w:rPr>
                <w:rStyle w:val="Bodytext6Exact"/>
              </w:rPr>
              <w:t>лиценца;</w:t>
            </w:r>
          </w:p>
          <w:p w:rsidR="002D3F5C" w:rsidRPr="00E1142A" w:rsidRDefault="002D3F5C" w:rsidP="00E1142A">
            <w:pPr>
              <w:pStyle w:val="Bodytext60"/>
              <w:numPr>
                <w:ilvl w:val="0"/>
                <w:numId w:val="15"/>
              </w:numPr>
              <w:tabs>
                <w:tab w:val="left" w:pos="736"/>
              </w:tabs>
              <w:spacing w:line="240" w:lineRule="auto"/>
              <w:jc w:val="left"/>
              <w:rPr>
                <w:rFonts w:eastAsia="Calibri"/>
                <w:lang w:val="ru-RU"/>
              </w:rPr>
            </w:pPr>
            <w:r w:rsidRPr="00E1142A">
              <w:rPr>
                <w:rStyle w:val="Bodytext6Exact"/>
                <w:rFonts w:eastAsia="Calibri"/>
                <w:lang w:val="ru-RU"/>
              </w:rPr>
              <w:t xml:space="preserve">        -      најмање пет година радног искуства у области здравствене заштите </w:t>
            </w:r>
          </w:p>
        </w:tc>
      </w:tr>
      <w:tr w:rsidR="002D3F5C" w:rsidRPr="00E1142A" w:rsidTr="00E1142A">
        <w:tc>
          <w:tcPr>
            <w:tcW w:w="2318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Број  извршилаца</w:t>
            </w:r>
          </w:p>
        </w:tc>
        <w:tc>
          <w:tcPr>
            <w:tcW w:w="7747" w:type="dxa"/>
          </w:tcPr>
          <w:p w:rsidR="002D3F5C" w:rsidRPr="00E1142A" w:rsidRDefault="002D3F5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2D3F5C" w:rsidRPr="00385D03" w:rsidRDefault="002D3F5C" w:rsidP="002D3F5C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3F5C" w:rsidRDefault="002D3F5C" w:rsidP="002D3F5C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3F5C" w:rsidRPr="005404C2" w:rsidRDefault="002D3F5C" w:rsidP="002D3F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sr-Latn-CS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sr-Latn-CS"/>
        </w:rPr>
        <w:t>1.1.0.</w:t>
      </w:r>
      <w:r w:rsidRPr="005404C2">
        <w:rPr>
          <w:rFonts w:ascii="Times New Roman" w:eastAsia="Times New Roman" w:hAnsi="Times New Roman"/>
          <w:b/>
          <w:bCs/>
          <w:color w:val="333333"/>
          <w:sz w:val="24"/>
          <w:szCs w:val="24"/>
          <w:lang w:val="sr-Cyrl-CS" w:eastAsia="sr-Latn-CS"/>
        </w:rPr>
        <w:t>ПРИМАРНА ЗДРАВСТВЕНА ЗАШТИТА</w:t>
      </w:r>
    </w:p>
    <w:p w:rsidR="002D3F5C" w:rsidRPr="00385D03" w:rsidRDefault="002D3F5C" w:rsidP="002D3F5C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949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10"/>
        <w:gridCol w:w="1841"/>
        <w:gridCol w:w="888"/>
        <w:gridCol w:w="1426"/>
        <w:gridCol w:w="6084"/>
      </w:tblGrid>
      <w:tr w:rsidR="002D3F5C" w:rsidRPr="00E1142A" w:rsidTr="00A40F1F">
        <w:trPr>
          <w:trHeight w:val="135"/>
          <w:tblCellSpacing w:w="7" w:type="dxa"/>
        </w:trPr>
        <w:tc>
          <w:tcPr>
            <w:tcW w:w="10921" w:type="dxa"/>
            <w:gridSpan w:val="5"/>
            <w:tcBorders>
              <w:top w:val="double" w:sz="4" w:space="0" w:color="auto"/>
              <w:left w:val="double" w:sz="4" w:space="0" w:color="auto"/>
              <w:bottom w:val="outset" w:sz="6" w:space="0" w:color="000000"/>
              <w:right w:val="double" w:sz="4" w:space="0" w:color="auto"/>
            </w:tcBorders>
            <w:shd w:val="clear" w:color="auto" w:fill="00FFFF"/>
            <w:vAlign w:val="center"/>
            <w:hideMark/>
          </w:tcPr>
          <w:p w:rsidR="002D3F5C" w:rsidRPr="00385D03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ОЈ  </w:t>
            </w: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sr-Latn-CS" w:eastAsia="sr-Latn-CS"/>
              </w:rPr>
              <w:t xml:space="preserve">Д О М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 </w:t>
            </w: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sr-Latn-CS" w:eastAsia="sr-Latn-CS"/>
              </w:rPr>
              <w:t>З Д Р А В Љ А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В Р А Њ Е</w:t>
            </w:r>
          </w:p>
        </w:tc>
      </w:tr>
      <w:tr w:rsidR="002D3F5C" w:rsidRPr="00E1142A" w:rsidTr="00A40F1F">
        <w:trPr>
          <w:trHeight w:val="405"/>
          <w:tblCellSpacing w:w="7" w:type="dxa"/>
        </w:trPr>
        <w:tc>
          <w:tcPr>
            <w:tcW w:w="689" w:type="dxa"/>
            <w:tcBorders>
              <w:top w:val="outset" w:sz="6" w:space="0" w:color="000000"/>
              <w:left w:val="doub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Р.бр.</w:t>
            </w:r>
          </w:p>
        </w:tc>
        <w:tc>
          <w:tcPr>
            <w:tcW w:w="1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Назив радног места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Бр. изврш.</w:t>
            </w:r>
          </w:p>
        </w:tc>
        <w:tc>
          <w:tcPr>
            <w:tcW w:w="14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Стручна спрема</w:t>
            </w:r>
          </w:p>
        </w:tc>
        <w:tc>
          <w:tcPr>
            <w:tcW w:w="60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double" w:sz="4" w:space="0" w:color="auto"/>
            </w:tcBorders>
            <w:vAlign w:val="center"/>
            <w:hideMark/>
          </w:tcPr>
          <w:p w:rsidR="002D3F5C" w:rsidRPr="008748BD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Посебни услов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r-Latn-CS"/>
              </w:rPr>
              <w:t>и</w:t>
            </w:r>
          </w:p>
        </w:tc>
      </w:tr>
      <w:tr w:rsidR="002D3F5C" w:rsidRPr="00E1142A" w:rsidTr="00A40F1F">
        <w:trPr>
          <w:trHeight w:val="405"/>
          <w:tblCellSpacing w:w="7" w:type="dxa"/>
        </w:trPr>
        <w:tc>
          <w:tcPr>
            <w:tcW w:w="689" w:type="dxa"/>
            <w:tcBorders>
              <w:top w:val="outset" w:sz="6" w:space="0" w:color="000000"/>
              <w:left w:val="double" w:sz="4" w:space="0" w:color="auto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1.</w:t>
            </w:r>
          </w:p>
        </w:tc>
        <w:tc>
          <w:tcPr>
            <w:tcW w:w="1827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Директор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Дома здравља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412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Мед.фак.</w:t>
            </w:r>
          </w:p>
        </w:tc>
        <w:tc>
          <w:tcPr>
            <w:tcW w:w="6063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double" w:sz="4" w:space="0" w:color="auto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за здравствене раднике: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специјалистички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за здравствене раднике и остала наведена образовања:</w:t>
            </w:r>
          </w:p>
          <w:p w:rsidR="002D3F5C" w:rsidRPr="00337E69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акредитована едукација из здравственог менаџмента;</w:t>
            </w:r>
          </w:p>
        </w:tc>
      </w:tr>
      <w:tr w:rsidR="002D3F5C" w:rsidRPr="00E1142A" w:rsidTr="00A40F1F">
        <w:trPr>
          <w:trHeight w:val="2053"/>
          <w:tblCellSpacing w:w="7" w:type="dxa"/>
        </w:trPr>
        <w:tc>
          <w:tcPr>
            <w:tcW w:w="689" w:type="dxa"/>
            <w:tcBorders>
              <w:top w:val="outset" w:sz="6" w:space="0" w:color="000000"/>
              <w:left w:val="double" w:sz="4" w:space="0" w:color="auto"/>
              <w:bottom w:val="double" w:sz="4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2.</w:t>
            </w:r>
          </w:p>
        </w:tc>
        <w:tc>
          <w:tcPr>
            <w:tcW w:w="1827" w:type="dxa"/>
            <w:tcBorders>
              <w:top w:val="outset" w:sz="6" w:space="0" w:color="000000"/>
              <w:left w:val="outset" w:sz="6" w:space="0" w:color="000000"/>
              <w:bottom w:val="double" w:sz="4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Главна сестра Дома здравља Врање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double" w:sz="4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412" w:type="dxa"/>
            <w:tcBorders>
              <w:top w:val="outset" w:sz="6" w:space="0" w:color="000000"/>
              <w:left w:val="outset" w:sz="6" w:space="0" w:color="000000"/>
              <w:bottom w:val="double" w:sz="4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6 степен-Виша мед.шк.</w:t>
            </w:r>
          </w:p>
        </w:tc>
        <w:tc>
          <w:tcPr>
            <w:tcW w:w="6063" w:type="dxa"/>
            <w:tcBorders>
              <w:top w:val="outset" w:sz="6" w:space="0" w:color="000000"/>
              <w:left w:val="outset" w:sz="6" w:space="0" w:color="000000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пет година радног искуства у области здравствене заштите.</w:t>
            </w:r>
          </w:p>
          <w:p w:rsidR="002D3F5C" w:rsidRPr="00337E69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</w:tc>
      </w:tr>
    </w:tbl>
    <w:p w:rsidR="002D3F5C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 w:eastAsia="sr-Latn-CS"/>
        </w:rPr>
      </w:pPr>
    </w:p>
    <w:p w:rsidR="002D3F5C" w:rsidRPr="005404C2" w:rsidRDefault="002D3F5C" w:rsidP="002D3F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sr-Latn-CS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sr-Latn-CS"/>
        </w:rPr>
        <w:t xml:space="preserve">           1.1.1. </w:t>
      </w:r>
      <w:r w:rsidRPr="005404C2">
        <w:rPr>
          <w:rFonts w:ascii="Times New Roman" w:eastAsia="Times New Roman" w:hAnsi="Times New Roman"/>
          <w:b/>
          <w:bCs/>
          <w:color w:val="333333"/>
          <w:sz w:val="24"/>
          <w:szCs w:val="24"/>
          <w:lang w:val="sr-Cyrl-CS" w:eastAsia="sr-Latn-CS"/>
        </w:rPr>
        <w:t>ПРИМАРНА ЗДРАВСТВЕНА ЗАШТИТА</w:t>
      </w:r>
    </w:p>
    <w:p w:rsidR="002D3F5C" w:rsidRPr="008748BD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1025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94"/>
        <w:gridCol w:w="1680"/>
        <w:gridCol w:w="809"/>
        <w:gridCol w:w="1541"/>
        <w:gridCol w:w="6201"/>
      </w:tblGrid>
      <w:tr w:rsidR="002D3F5C" w:rsidRPr="00E1142A" w:rsidTr="002D3F5C">
        <w:trPr>
          <w:tblCellSpacing w:w="7" w:type="dxa"/>
        </w:trPr>
        <w:tc>
          <w:tcPr>
            <w:tcW w:w="10997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00"/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1. СЛУЖБА ЗА ЗДРАВСТВЕНУ ЗАШТИТУ ДЕЦЕ</w:t>
            </w:r>
          </w:p>
        </w:tc>
      </w:tr>
      <w:tr w:rsidR="002D3F5C" w:rsidRPr="00E1142A" w:rsidTr="002D3F5C">
        <w:trPr>
          <w:trHeight w:val="30"/>
          <w:tblCellSpacing w:w="7" w:type="dxa"/>
        </w:trPr>
        <w:tc>
          <w:tcPr>
            <w:tcW w:w="773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Р.бр.</w:t>
            </w:r>
          </w:p>
        </w:tc>
        <w:tc>
          <w:tcPr>
            <w:tcW w:w="1666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Назив радног места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Бр. изврш.</w:t>
            </w:r>
          </w:p>
        </w:tc>
        <w:tc>
          <w:tcPr>
            <w:tcW w:w="1527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Стручна спрема</w:t>
            </w:r>
          </w:p>
        </w:tc>
        <w:tc>
          <w:tcPr>
            <w:tcW w:w="6180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Посебни услови</w:t>
            </w:r>
          </w:p>
          <w:p w:rsidR="002D3F5C" w:rsidRPr="00A6212D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</w:tc>
      </w:tr>
      <w:tr w:rsidR="002D3F5C" w:rsidRPr="00E1142A" w:rsidTr="002D3F5C">
        <w:trPr>
          <w:trHeight w:val="30"/>
          <w:tblCellSpacing w:w="7" w:type="dxa"/>
        </w:trPr>
        <w:tc>
          <w:tcPr>
            <w:tcW w:w="7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1.</w:t>
            </w:r>
          </w:p>
        </w:tc>
        <w:tc>
          <w:tcPr>
            <w:tcW w:w="16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748BD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Доктор медицине специјалиста изабрани лекар за децу - Начелник служ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.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7.степен - Мед.фак. </w:t>
            </w:r>
          </w:p>
        </w:tc>
        <w:tc>
          <w:tcPr>
            <w:tcW w:w="6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специјалистички испит из педијатрије;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три године и шест месеци радног искуства у звању доктора медицине.</w:t>
            </w:r>
          </w:p>
        </w:tc>
      </w:tr>
      <w:tr w:rsidR="002D3F5C" w:rsidRPr="00E1142A" w:rsidTr="002D3F5C">
        <w:trPr>
          <w:trHeight w:val="360"/>
          <w:tblCellSpacing w:w="7" w:type="dxa"/>
        </w:trPr>
        <w:tc>
          <w:tcPr>
            <w:tcW w:w="773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A40F1F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2</w:t>
            </w:r>
            <w:r w:rsidR="00A40F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.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Главна сестра службе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4 степен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средњамед.шк.</w:t>
            </w:r>
          </w:p>
        </w:tc>
        <w:tc>
          <w:tcPr>
            <w:tcW w:w="6180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A6212D" w:rsidRDefault="002D3F5C" w:rsidP="002D3F5C">
            <w:pPr>
              <w:pStyle w:val="Default"/>
              <w:rPr>
                <w:sz w:val="20"/>
                <w:szCs w:val="20"/>
              </w:rPr>
            </w:pPr>
            <w:r w:rsidRPr="00A6212D">
              <w:rPr>
                <w:sz w:val="20"/>
                <w:szCs w:val="20"/>
              </w:rPr>
              <w:t xml:space="preserve">стручни испит; </w:t>
            </w:r>
          </w:p>
          <w:p w:rsidR="002D3F5C" w:rsidRPr="00A6212D" w:rsidRDefault="002D3F5C" w:rsidP="002D3F5C">
            <w:pPr>
              <w:pStyle w:val="Default"/>
              <w:rPr>
                <w:sz w:val="20"/>
                <w:szCs w:val="20"/>
              </w:rPr>
            </w:pPr>
            <w:r w:rsidRPr="00A6212D">
              <w:rPr>
                <w:sz w:val="20"/>
                <w:szCs w:val="20"/>
              </w:rPr>
              <w:t xml:space="preserve">– лиценца; 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најмање шест месеци радног искуства у звању медицинске сестре / техничара.</w:t>
            </w:r>
            <w:r w:rsidRPr="00E1142A">
              <w:rPr>
                <w:sz w:val="23"/>
                <w:szCs w:val="23"/>
              </w:rPr>
              <w:t xml:space="preserve"> </w:t>
            </w:r>
          </w:p>
        </w:tc>
      </w:tr>
      <w:tr w:rsidR="002D3F5C" w:rsidRPr="00E1142A" w:rsidTr="002D3F5C">
        <w:trPr>
          <w:trHeight w:val="30"/>
          <w:tblCellSpacing w:w="7" w:type="dxa"/>
        </w:trPr>
        <w:tc>
          <w:tcPr>
            <w:tcW w:w="7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3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.</w:t>
            </w:r>
          </w:p>
        </w:tc>
        <w:tc>
          <w:tcPr>
            <w:tcW w:w="16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Доктор медицине специјалиста изабрани лекар за децу-шеф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одсека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развојног саветовалишта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Мед.фак.</w:t>
            </w:r>
          </w:p>
        </w:tc>
        <w:tc>
          <w:tcPr>
            <w:tcW w:w="6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специјалистички испит из педијатрије;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три године и шест месеци радног искуства у звању доктора медицине.</w:t>
            </w:r>
          </w:p>
        </w:tc>
      </w:tr>
      <w:tr w:rsidR="002D3F5C" w:rsidRPr="00E1142A" w:rsidTr="002D3F5C">
        <w:trPr>
          <w:trHeight w:val="30"/>
          <w:tblCellSpacing w:w="7" w:type="dxa"/>
        </w:trPr>
        <w:tc>
          <w:tcPr>
            <w:tcW w:w="773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0B5C01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4.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0B5C01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Доктор медицине специјалиста изабрани лекар за децу-шеф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одељења за превентивну здравствену заштиту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Мед.фак.</w:t>
            </w:r>
          </w:p>
        </w:tc>
        <w:tc>
          <w:tcPr>
            <w:tcW w:w="6180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специјалистички испит из педијатрије;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три године и шест месеци радног искуства у звању доктора медицине.</w:t>
            </w:r>
          </w:p>
        </w:tc>
      </w:tr>
      <w:tr w:rsidR="002D3F5C" w:rsidRPr="00E1142A" w:rsidTr="002D3F5C">
        <w:trPr>
          <w:trHeight w:val="30"/>
          <w:tblCellSpacing w:w="7" w:type="dxa"/>
        </w:trPr>
        <w:tc>
          <w:tcPr>
            <w:tcW w:w="773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5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.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0B5C01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Доктор медицине специјалиста изабрани лекар за децу-шеф одсека за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вакцинацију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Мед.фак.</w:t>
            </w:r>
          </w:p>
        </w:tc>
        <w:tc>
          <w:tcPr>
            <w:tcW w:w="6180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специјалистички испит из педијатрије;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три године и шест месеци радног искуства у звању доктора медицине.</w:t>
            </w:r>
          </w:p>
        </w:tc>
      </w:tr>
      <w:tr w:rsidR="002D3F5C" w:rsidRPr="00E1142A" w:rsidTr="002D3F5C">
        <w:trPr>
          <w:trHeight w:val="30"/>
          <w:tblCellSpacing w:w="7" w:type="dxa"/>
        </w:trPr>
        <w:tc>
          <w:tcPr>
            <w:tcW w:w="773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365B9B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6.</w:t>
            </w:r>
          </w:p>
        </w:tc>
        <w:tc>
          <w:tcPr>
            <w:tcW w:w="1666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365B9B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Доктор медицине специјалиста 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забрани лекар за децу-шеф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одељења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за куратив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ну здравствену заштиту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527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Мед.фак.</w:t>
            </w:r>
          </w:p>
        </w:tc>
        <w:tc>
          <w:tcPr>
            <w:tcW w:w="6180" w:type="dxa"/>
            <w:tcBorders>
              <w:top w:val="outset" w:sz="6" w:space="0" w:color="000000"/>
              <w:left w:val="outset" w:sz="6" w:space="0" w:color="auto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специјалистички испит из педијатрије;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три године и шест месеци радног искуства у звању доктора медицине.</w:t>
            </w:r>
          </w:p>
        </w:tc>
      </w:tr>
      <w:tr w:rsidR="002D3F5C" w:rsidRPr="00E1142A" w:rsidTr="002D3F5C">
        <w:trPr>
          <w:trHeight w:val="30"/>
          <w:tblCellSpacing w:w="7" w:type="dxa"/>
        </w:trPr>
        <w:tc>
          <w:tcPr>
            <w:tcW w:w="773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</w:t>
            </w:r>
          </w:p>
        </w:tc>
        <w:tc>
          <w:tcPr>
            <w:tcW w:w="1666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Доктор медицине специјалиста изабрани лекар за децу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370DE7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5</w:t>
            </w:r>
          </w:p>
        </w:tc>
        <w:tc>
          <w:tcPr>
            <w:tcW w:w="1527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Мед.фак.</w:t>
            </w:r>
          </w:p>
        </w:tc>
        <w:tc>
          <w:tcPr>
            <w:tcW w:w="6180" w:type="dxa"/>
            <w:tcBorders>
              <w:top w:val="outset" w:sz="6" w:space="0" w:color="000000"/>
              <w:left w:val="outset" w:sz="6" w:space="0" w:color="auto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специјалистички испит из педијатрије;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три године и шест месеци радног искуства у звању доктора медицине.</w:t>
            </w:r>
          </w:p>
        </w:tc>
      </w:tr>
      <w:tr w:rsidR="002D3F5C" w:rsidRPr="00E1142A" w:rsidTr="002D3F5C">
        <w:trPr>
          <w:trHeight w:val="30"/>
          <w:tblCellSpacing w:w="7" w:type="dxa"/>
        </w:trPr>
        <w:tc>
          <w:tcPr>
            <w:tcW w:w="773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C80499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8</w:t>
            </w:r>
            <w:r w:rsidR="002D3F5C"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.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51534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Медицинска сестра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у амбуланти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C80499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</w:t>
            </w:r>
            <w:r w:rsidR="00C804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6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4.степен -Мед.школа</w:t>
            </w:r>
          </w:p>
        </w:tc>
        <w:tc>
          <w:tcPr>
            <w:tcW w:w="6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шест месеци радног искуства у звању медицинске сестре / техничара.</w:t>
            </w:r>
          </w:p>
        </w:tc>
      </w:tr>
      <w:tr w:rsidR="00C80499" w:rsidRPr="00E1142A" w:rsidTr="002D3F5C">
        <w:trPr>
          <w:trHeight w:val="30"/>
          <w:tblCellSpacing w:w="7" w:type="dxa"/>
        </w:trPr>
        <w:tc>
          <w:tcPr>
            <w:tcW w:w="773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C80499" w:rsidRPr="00C80499" w:rsidRDefault="00C80499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9.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C80499" w:rsidRPr="0051534C" w:rsidRDefault="00C80499" w:rsidP="00D273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Педијатријска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сестра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у амбуланти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C80499" w:rsidRPr="00C80499" w:rsidRDefault="00C80499" w:rsidP="00D273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2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C80499" w:rsidRPr="0089309E" w:rsidRDefault="00C80499" w:rsidP="00D273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4.степен -Мед.школа</w:t>
            </w:r>
          </w:p>
        </w:tc>
        <w:tc>
          <w:tcPr>
            <w:tcW w:w="6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C80499" w:rsidRPr="0089309E" w:rsidRDefault="00C80499" w:rsidP="00D273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C80499" w:rsidRPr="0089309E" w:rsidRDefault="00C80499" w:rsidP="00D273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C80499" w:rsidRPr="00337E69" w:rsidRDefault="00C80499" w:rsidP="00D273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шест месеци ра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дног искуства у звању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педијатријске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сестре / техничара.</w:t>
            </w:r>
          </w:p>
        </w:tc>
      </w:tr>
      <w:tr w:rsidR="002D3F5C" w:rsidRPr="00E1142A" w:rsidTr="002D3F5C">
        <w:trPr>
          <w:trHeight w:val="30"/>
          <w:tblCellSpacing w:w="7" w:type="dxa"/>
        </w:trPr>
        <w:tc>
          <w:tcPr>
            <w:tcW w:w="773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A40F1F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10</w:t>
            </w:r>
            <w:r w:rsidR="00A40F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.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0162D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Медицинска сестра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у развојном саветовалишту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370DE7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4.степен -Мед.школа</w:t>
            </w:r>
          </w:p>
        </w:tc>
        <w:tc>
          <w:tcPr>
            <w:tcW w:w="6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шест месеци радног искуства у звању медицинске сестре / техничара.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7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.</w:t>
            </w:r>
          </w:p>
        </w:tc>
        <w:tc>
          <w:tcPr>
            <w:tcW w:w="16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Психолог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Филозофски фак.</w:t>
            </w:r>
          </w:p>
        </w:tc>
        <w:tc>
          <w:tcPr>
            <w:tcW w:w="6180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CS" w:eastAsia="sr-Latn-CS"/>
              </w:rPr>
              <w:t xml:space="preserve">–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стручни испит, у складу са законом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773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2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.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Дефектолог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052C20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2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Дефектолошки фак.</w:t>
            </w:r>
          </w:p>
        </w:tc>
        <w:tc>
          <w:tcPr>
            <w:tcW w:w="6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CS" w:eastAsia="sr-Latn-CS"/>
              </w:rPr>
              <w:t xml:space="preserve">–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стручни испит, у складу са законом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sr-Latn-CS" w:eastAsia="sr-Latn-CS"/>
              </w:rPr>
              <w:t> </w:t>
            </w:r>
          </w:p>
        </w:tc>
      </w:tr>
      <w:tr w:rsidR="002D3F5C" w:rsidRPr="00E1142A" w:rsidTr="002D3F5C">
        <w:trPr>
          <w:trHeight w:val="30"/>
          <w:tblCellSpacing w:w="7" w:type="dxa"/>
        </w:trPr>
        <w:tc>
          <w:tcPr>
            <w:tcW w:w="7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3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.</w:t>
            </w:r>
          </w:p>
        </w:tc>
        <w:tc>
          <w:tcPr>
            <w:tcW w:w="16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Социјални радник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Филозофски фак.</w:t>
            </w:r>
          </w:p>
        </w:tc>
        <w:tc>
          <w:tcPr>
            <w:tcW w:w="6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CS" w:eastAsia="sr-Latn-CS"/>
              </w:rPr>
              <w:t xml:space="preserve">–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стручни испит, у складу са законом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4"/>
                <w:szCs w:val="24"/>
                <w:lang w:val="sr-Latn-CS" w:eastAsia="sr-Latn-CS"/>
              </w:rPr>
            </w:pPr>
          </w:p>
        </w:tc>
      </w:tr>
      <w:tr w:rsidR="002D3F5C" w:rsidRPr="00E1142A" w:rsidTr="002D3F5C">
        <w:trPr>
          <w:trHeight w:val="315"/>
          <w:tblCellSpacing w:w="7" w:type="dxa"/>
        </w:trPr>
        <w:tc>
          <w:tcPr>
            <w:tcW w:w="773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4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.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Специјални педагог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Филозофски фак.</w:t>
            </w:r>
          </w:p>
        </w:tc>
        <w:tc>
          <w:tcPr>
            <w:tcW w:w="6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 у складу са законом</w:t>
            </w:r>
          </w:p>
        </w:tc>
      </w:tr>
      <w:tr w:rsidR="002D3F5C" w:rsidRPr="00E1142A" w:rsidTr="002D3F5C">
        <w:trPr>
          <w:trHeight w:val="1025"/>
          <w:tblCellSpacing w:w="7" w:type="dxa"/>
        </w:trPr>
        <w:tc>
          <w:tcPr>
            <w:tcW w:w="773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5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.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Логопед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2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Дефектолошки факултет</w:t>
            </w:r>
          </w:p>
        </w:tc>
        <w:tc>
          <w:tcPr>
            <w:tcW w:w="6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CS" w:eastAsia="sr-Latn-CS"/>
              </w:rPr>
              <w:t xml:space="preserve">–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стручни испит, у складу са законом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</w:tr>
    </w:tbl>
    <w:p w:rsidR="002D3F5C" w:rsidRPr="009E49F8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95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2"/>
        <w:gridCol w:w="8643"/>
      </w:tblGrid>
      <w:tr w:rsidR="002D3F5C" w:rsidRPr="00E1142A" w:rsidTr="002D3F5C">
        <w:trPr>
          <w:trHeight w:val="270"/>
          <w:tblCellSpacing w:w="7" w:type="dxa"/>
        </w:trPr>
        <w:tc>
          <w:tcPr>
            <w:tcW w:w="23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6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 xml:space="preserve">                                     </w:t>
            </w: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ДОКТОР МЕДИЦИНЕ СПЕЦИЈАЛИСТА-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Доктор медицине специјалиста изабрани лекар за децу-начелник службе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5C7CE9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6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5C7CE9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r-Latn-CS"/>
              </w:rPr>
            </w:pPr>
            <w:r w:rsidRPr="005C7CE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r-Latn-CS"/>
              </w:rPr>
              <w:t>Z 020108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6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Руководи стручним и организационим пословима службе, односно организује и координира рад службе и стара се о извршењу послова и задатака у оквиру службе.</w:t>
            </w:r>
          </w:p>
          <w:p w:rsidR="002D3F5C" w:rsidRPr="0089309E" w:rsidRDefault="002D3F5C" w:rsidP="002D3F5C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Координира дијагностички и терапијски рад службе, врши распоред лекара и осталих радника на послове и радне задатке у оквиру службе. </w:t>
            </w:r>
          </w:p>
          <w:p w:rsidR="002D3F5C" w:rsidRPr="0089309E" w:rsidRDefault="002D3F5C" w:rsidP="002D3F5C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Организује стручно методолошки рад службе. </w:t>
            </w:r>
          </w:p>
          <w:p w:rsidR="002D3F5C" w:rsidRPr="0089309E" w:rsidRDefault="002D3F5C" w:rsidP="002D3F5C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Организује негу, испитивање и лечење болесника. </w:t>
            </w:r>
          </w:p>
          <w:p w:rsidR="002D3F5C" w:rsidRPr="0089309E" w:rsidRDefault="002D3F5C" w:rsidP="002D3F5C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Обавља конзилијарне и консултативне прегледе у оквиру службе и Здравственог центра. </w:t>
            </w:r>
          </w:p>
          <w:p w:rsidR="002D3F5C" w:rsidRPr="0089309E" w:rsidRDefault="002D3F5C" w:rsidP="002D3F5C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Обавезан је да стручним радом доприноси афирмацији службе и радника. </w:t>
            </w:r>
          </w:p>
          <w:p w:rsidR="002D3F5C" w:rsidRPr="0089309E" w:rsidRDefault="002D3F5C" w:rsidP="002D3F5C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Прати новине у медицинској науци и техници и стара се о њиховој примени уз претходној консултацији Стручног колегијума. </w:t>
            </w:r>
          </w:p>
          <w:p w:rsidR="002D3F5C" w:rsidRPr="0089309E" w:rsidRDefault="002D3F5C" w:rsidP="002D3F5C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економично и рационално пословање службе. </w:t>
            </w:r>
          </w:p>
          <w:p w:rsidR="002D3F5C" w:rsidRPr="0089309E" w:rsidRDefault="002D3F5C" w:rsidP="002D3F5C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спроводјење хигијенско техничке заштите, санитарно хигијенских и других прописа који се односе на службу. </w:t>
            </w:r>
          </w:p>
          <w:p w:rsidR="002D3F5C" w:rsidRPr="0089309E" w:rsidRDefault="002D3F5C" w:rsidP="002D3F5C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Одговоран је за спровођење мера из области послова од интереса за стручно усавршавање кадрова. </w:t>
            </w:r>
          </w:p>
          <w:p w:rsidR="002D3F5C" w:rsidRPr="0089309E" w:rsidRDefault="002D3F5C" w:rsidP="002D3F5C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Иницира увођење нових метода лечења. </w:t>
            </w:r>
          </w:p>
          <w:p w:rsidR="002D3F5C" w:rsidRPr="0089309E" w:rsidRDefault="002D3F5C" w:rsidP="002D3F5C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стање инвентара и опреме и предлаже набавку нове опреме у циљу савременије дијагностике и лечење болесника. </w:t>
            </w:r>
          </w:p>
          <w:p w:rsidR="002D3F5C" w:rsidRPr="0089309E" w:rsidRDefault="002D3F5C" w:rsidP="002D3F5C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Обавезан је да учествује у пословима од заједничког интереса у својој служби као и заједничког интереса за организациону јединицу. </w:t>
            </w:r>
          </w:p>
          <w:p w:rsidR="002D3F5C" w:rsidRPr="0089309E" w:rsidRDefault="002D3F5C" w:rsidP="002D3F5C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Стара се о перманентној едукацији запослених. </w:t>
            </w:r>
          </w:p>
          <w:p w:rsidR="002D3F5C" w:rsidRPr="0089309E" w:rsidRDefault="002D3F5C" w:rsidP="002D3F5C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Одговоран је за спровођење одлука директора. </w:t>
            </w:r>
          </w:p>
          <w:p w:rsidR="002D3F5C" w:rsidRPr="0089309E" w:rsidRDefault="002D3F5C" w:rsidP="002D3F5C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превенира, дијагностикује и лечи болести, повреде и друге физичке и менталне поремећаје коришћењем специјализованих метода и техника, кроз примену принципа и процедура савремене медицине, о чему води прописану медицинску документацију; </w:t>
            </w:r>
          </w:p>
          <w:p w:rsidR="002D3F5C" w:rsidRPr="0089309E" w:rsidRDefault="002D3F5C" w:rsidP="002D3F5C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организује и спроводи мере на очувању и унапређењу здравља појединца и породице, ради на откривању и сузбијању фактора ризика за настанак болести, прати здравствено стање становништва на свом подручју и осигурава податке за потребе здравствене статистике, утврђује ризике за здравље, предлаже и спроводи мере за њихово отклањање, спроводи здраствено - васпитне активности и остварује сарадњу са кључним појединцима и организацијама у заједници; </w:t>
            </w:r>
          </w:p>
          <w:p w:rsidR="002D3F5C" w:rsidRPr="0089309E" w:rsidRDefault="002D3F5C" w:rsidP="002D3F5C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ради у превентивним саветовалиштима; </w:t>
            </w:r>
          </w:p>
          <w:p w:rsidR="002D3F5C" w:rsidRPr="0089309E" w:rsidRDefault="002D3F5C" w:rsidP="002D3F5C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организује и спроводи прописане систематске, циљане и скрининг прегледе; </w:t>
            </w:r>
          </w:p>
          <w:p w:rsidR="002D3F5C" w:rsidRPr="0089309E" w:rsidRDefault="002D3F5C" w:rsidP="002D3F5C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учествује у посебним програмима (вакцинација, мере у току епидемија и масовних несрећа, мере за рано откривање болести); </w:t>
            </w:r>
          </w:p>
          <w:p w:rsidR="002D3F5C" w:rsidRPr="0089309E" w:rsidRDefault="002D3F5C" w:rsidP="002D3F5C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обавља послове радиолошке, лабораторијске и друге дијагностике за коју је специјализован, о чему сачињава специјалистички извештај; </w:t>
            </w:r>
          </w:p>
          <w:p w:rsidR="002D3F5C" w:rsidRPr="0089309E" w:rsidRDefault="002D3F5C" w:rsidP="002D3F5C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обавља специјалистичке прегледе и упућује на даљу дијагностику и прегледе,одређује начин и врсту лечења, прати ток лечења и усклађује мишљење и предлоге за наставак лечења,одређује врсту и дужину кућног лечења и прати његово спровођење, одређује дужину привремене спречености за рад због болести или повреде; </w:t>
            </w:r>
          </w:p>
          <w:p w:rsidR="002D3F5C" w:rsidRPr="0089309E" w:rsidRDefault="002D3F5C" w:rsidP="002D3F5C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прописује лекове и медицинска средства, као и медицинско - техничка помагала; </w:t>
            </w:r>
          </w:p>
          <w:p w:rsidR="002D3F5C" w:rsidRPr="0089309E" w:rsidRDefault="002D3F5C" w:rsidP="002D3F5C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даје оцену о здравственом стању и упућује на оцену радне способности, иде у кућне посете у оквиру теренског рада; </w:t>
            </w:r>
          </w:p>
          <w:p w:rsidR="002D3F5C" w:rsidRPr="0089309E" w:rsidRDefault="002D3F5C" w:rsidP="002D3F5C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спроводи здравствену заштиту одређених категорија становништва, односно пацијената оболелих од болести за чију превенцију, дијагностику и лечење је специјализован; </w:t>
            </w:r>
          </w:p>
          <w:p w:rsidR="002D3F5C" w:rsidRPr="0089309E" w:rsidRDefault="002D3F5C" w:rsidP="002D3F5C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обавља послове лабораторијске, радиолошке и друге дијагностике за коју је специјализован, о чему сачињава специјалистички извештај; </w:t>
            </w:r>
          </w:p>
          <w:p w:rsidR="002D3F5C" w:rsidRPr="0089309E" w:rsidRDefault="002D3F5C" w:rsidP="002D3F5C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учествује у унапређењу квалитета здравствене заштите; </w:t>
            </w:r>
          </w:p>
          <w:p w:rsidR="002D3F5C" w:rsidRPr="0089309E" w:rsidRDefault="002D3F5C" w:rsidP="002D3F5C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обавља консултације са другим здравственим радницима и здравственим сарадницима; </w:t>
            </w:r>
          </w:p>
          <w:p w:rsidR="002D3F5C" w:rsidRPr="0089309E" w:rsidRDefault="002D3F5C" w:rsidP="002D3F5C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планира, надзире и евалуира спровођење здравствене заштите; </w:t>
            </w:r>
          </w:p>
          <w:p w:rsidR="002D3F5C" w:rsidRPr="0089309E" w:rsidRDefault="002D3F5C" w:rsidP="002D3F5C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За свој рад одговоран је Управник Дома Здравља Врање и директору</w:t>
            </w:r>
          </w:p>
          <w:p w:rsidR="002D3F5C" w:rsidRPr="008748BD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Здравственог центра Врање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C804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6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5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Високо образовање:</w:t>
            </w:r>
          </w:p>
          <w:p w:rsidR="002D3F5C" w:rsidRPr="0089309E" w:rsidRDefault="002D3F5C" w:rsidP="002D3F5C">
            <w:pPr>
              <w:numPr>
                <w:ilvl w:val="0"/>
                <w:numId w:val="5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на интегрисаним академским студијама, по пропису који уређује високо образовање, почев од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сарадника; </w:t>
            </w:r>
          </w:p>
          <w:p w:rsidR="002D3F5C" w:rsidRPr="0089309E" w:rsidRDefault="002D3F5C" w:rsidP="002D3F5C">
            <w:pPr>
              <w:numPr>
                <w:ilvl w:val="0"/>
                <w:numId w:val="5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на основним студијама у трајању од најмање пет година по пропису који је уређивао високо образовање до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сарадника.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C804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6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5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стручни испит; </w:t>
            </w:r>
          </w:p>
          <w:p w:rsidR="002D3F5C" w:rsidRPr="0089309E" w:rsidRDefault="002D3F5C" w:rsidP="002D3F5C">
            <w:pPr>
              <w:numPr>
                <w:ilvl w:val="0"/>
                <w:numId w:val="5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лиценца; </w:t>
            </w:r>
          </w:p>
          <w:p w:rsidR="002D3F5C" w:rsidRPr="0089309E" w:rsidRDefault="002D3F5C" w:rsidP="002D3F5C">
            <w:pPr>
              <w:numPr>
                <w:ilvl w:val="0"/>
                <w:numId w:val="5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специјалистички испит; </w:t>
            </w:r>
          </w:p>
          <w:p w:rsidR="002D3F5C" w:rsidRPr="0089309E" w:rsidRDefault="002D3F5C" w:rsidP="002D3F5C">
            <w:pPr>
              <w:numPr>
                <w:ilvl w:val="0"/>
                <w:numId w:val="5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најмање три године и шест месеци радног искуства у звању доктора медицине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6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432F7B" w:rsidRDefault="002D3F5C" w:rsidP="002D3F5C">
            <w:pPr>
              <w:spacing w:after="0" w:line="240" w:lineRule="auto"/>
              <w:ind w:left="720" w:hanging="363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432F7B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1</w:t>
            </w:r>
          </w:p>
        </w:tc>
      </w:tr>
    </w:tbl>
    <w:p w:rsidR="002D3F5C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337E69" w:rsidRDefault="00337E69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337E69" w:rsidRDefault="00337E69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337E69" w:rsidRDefault="00337E69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337E69" w:rsidRPr="00337E69" w:rsidRDefault="00337E69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80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3"/>
        <w:gridCol w:w="8627"/>
      </w:tblGrid>
      <w:tr w:rsidR="002D3F5C" w:rsidRPr="00E1142A" w:rsidTr="002D3F5C">
        <w:trPr>
          <w:trHeight w:val="270"/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МЕДИЦИНСКА СЕСТРА - ТЕХНИЧАР </w:t>
            </w:r>
          </w:p>
          <w:p w:rsidR="002D3F5C" w:rsidRPr="008748BD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медицинска сестра-техничар у амбуланти-главна сестра службе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5C7CE9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Z022101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C80499" w:rsidRDefault="00C80499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C80499" w:rsidRDefault="00C80499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C80499" w:rsidRDefault="00C80499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C80499" w:rsidRDefault="00C80499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C80499" w:rsidRDefault="00C80499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C80499" w:rsidRDefault="00C80499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C80499" w:rsidRDefault="00C80499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C80499" w:rsidRDefault="00C80499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C80499" w:rsidRDefault="00C80499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C80499" w:rsidRDefault="00C80499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C80499" w:rsidRPr="00C80499" w:rsidRDefault="00C80499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Организује и координира рад особља у служби.</w:t>
            </w:r>
          </w:p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Врши јутарњи обилазак свих просторија службе и стара се о њиховој хигијенско техничкој исправности. </w:t>
            </w:r>
          </w:p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Прави распоред рада здравствених радника и осталог особља службе. </w:t>
            </w:r>
          </w:p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Контролише рационалност и благовременост у давању терапије као и контролу стерилизације инструмената, материјала и апарата. </w:t>
            </w:r>
          </w:p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Врши требовање лекова, санитетског материјала и другог материјала потребног за рад службе. </w:t>
            </w:r>
          </w:p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Води целокупну статистичку и медицинску документацију службе као и дневну евиденцију о доласку на посао. </w:t>
            </w:r>
          </w:p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Активно учествује у спр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ово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ђ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ењу здравствено васпитног рада, учеструје у стручном оспособљавању здравствених радника. </w:t>
            </w:r>
          </w:p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Преноси искуства на младје сестре и уводи у рад приправнике и новопримљене сестре. </w:t>
            </w:r>
          </w:p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Задужује се са основним средствима и ситним инвентаром и врши контролу над њиховим утрошком. </w:t>
            </w:r>
          </w:p>
          <w:p w:rsidR="002D3F5C" w:rsidRPr="00E42A77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Координира рад са начелником службе. </w:t>
            </w:r>
          </w:p>
          <w:p w:rsidR="002D3F5C" w:rsidRPr="0089309E" w:rsidRDefault="002D3F5C" w:rsidP="002D3F5C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планира и пружа услуге процеса здравствене неге и подршке пацијентима, у складу са праксом и стандардима савремене здравствене неге, о чему води прописану медицинску документацију; </w:t>
            </w:r>
          </w:p>
          <w:p w:rsidR="002D3F5C" w:rsidRPr="0089309E" w:rsidRDefault="002D3F5C" w:rsidP="002D3F5C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спроводи превентивне и куративне мере, по налогу доктора медицине или доктора медицине специјалисте у тиму или самостално, у здравственој установи и у оквиру теренског рада; </w:t>
            </w:r>
          </w:p>
          <w:p w:rsidR="002D3F5C" w:rsidRPr="0089309E" w:rsidRDefault="002D3F5C" w:rsidP="002D3F5C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сарађује са другим учесницима у пружању здравствене заштите и службама у заједници; </w:t>
            </w:r>
          </w:p>
          <w:p w:rsidR="002D3F5C" w:rsidRPr="0089309E" w:rsidRDefault="002D3F5C" w:rsidP="002D3F5C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обучава новопримљене здравствене раднике и контролише обуку приправника; </w:t>
            </w:r>
          </w:p>
          <w:p w:rsidR="002D3F5C" w:rsidRPr="0089309E" w:rsidRDefault="002D3F5C" w:rsidP="002D3F5C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континуирано спроводи надзор процеса статистичког извештавања; </w:t>
            </w:r>
          </w:p>
          <w:p w:rsidR="002D3F5C" w:rsidRPr="0089309E" w:rsidRDefault="002D3F5C" w:rsidP="002D3F5C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требује потрошни материјал за службу; </w:t>
            </w:r>
          </w:p>
          <w:p w:rsidR="002D3F5C" w:rsidRPr="0089309E" w:rsidRDefault="002D3F5C" w:rsidP="002D3F5C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контролише одлагање медицинског отпада на прописан начин; </w:t>
            </w:r>
          </w:p>
          <w:p w:rsidR="002D3F5C" w:rsidRPr="0089309E" w:rsidRDefault="002D3F5C" w:rsidP="002D3F5C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спроводи и контролише поступак дезинфекције и стерилизације опреме и материјала; </w:t>
            </w:r>
          </w:p>
          <w:p w:rsidR="002D3F5C" w:rsidRPr="0089309E" w:rsidRDefault="002D3F5C" w:rsidP="002D3F5C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асистира доктору стоматологије током спровођења стоматолошке здравствене заштите; </w:t>
            </w:r>
          </w:p>
          <w:p w:rsidR="002D3F5C" w:rsidRPr="008748BD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                              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За свој рад одговоран је начелнику службе и главној сестри ДЗ.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42A77" w:rsidRDefault="002D3F5C" w:rsidP="002D3F5C">
            <w:pPr>
              <w:numPr>
                <w:ilvl w:val="0"/>
                <w:numId w:val="5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средње образовање: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5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стручни испит;</w:t>
            </w:r>
          </w:p>
          <w:p w:rsidR="002D3F5C" w:rsidRPr="0089309E" w:rsidRDefault="002D3F5C" w:rsidP="002D3F5C">
            <w:pPr>
              <w:numPr>
                <w:ilvl w:val="0"/>
                <w:numId w:val="5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лиценца;</w:t>
            </w:r>
          </w:p>
          <w:p w:rsidR="002D3F5C" w:rsidRPr="0089309E" w:rsidRDefault="002D3F5C" w:rsidP="002D3F5C">
            <w:pPr>
              <w:numPr>
                <w:ilvl w:val="0"/>
                <w:numId w:val="5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најмање шест месеци радног искуства у звању медицинске сестре/техничара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A6212D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A6212D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1</w:t>
            </w:r>
          </w:p>
        </w:tc>
      </w:tr>
    </w:tbl>
    <w:p w:rsidR="002D3F5C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C80499" w:rsidRDefault="00C80499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C80499" w:rsidRDefault="00C80499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C80499" w:rsidRDefault="00C80499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C80499" w:rsidRDefault="00C80499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C80499" w:rsidRDefault="00C80499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C80499" w:rsidRPr="00C80499" w:rsidRDefault="00C80499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95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2"/>
        <w:gridCol w:w="8617"/>
        <w:gridCol w:w="26"/>
      </w:tblGrid>
      <w:tr w:rsidR="002D3F5C" w:rsidRPr="00E1142A" w:rsidTr="002D3F5C">
        <w:trPr>
          <w:trHeight w:val="270"/>
          <w:tblCellSpacing w:w="7" w:type="dxa"/>
        </w:trPr>
        <w:tc>
          <w:tcPr>
            <w:tcW w:w="23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62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 xml:space="preserve">                                         </w:t>
            </w: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ДОКТОР МЕДИЦИНЕ СПЕЦИЈАЛИСТА-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Доктор медицине специјалиста изабрани лекар за децу-шеф одсека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5C7CE9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62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5C7CE9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Z020108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62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Руководи стручним 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организационим пословима одсек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а, односно организује и координира рад одсека и стара се о извршењу послова и задатака у оквиру одсека.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Координира дијагностички и терапијски рад у одсеку, врши распоред лекара и осталих радника на послове и радне задатке у оквиру одсека.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Организује стручно методолошки рад одсека.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Организује негу, испитивање и лечење болесника.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Обавезан је да стручним радом доприноси афирмацији одсека и радника.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Одговоран је за економично и рационално пословање одсека;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спроводјење хигијенско техничке заштите, санитарно хигијенских и других прописа који се односе на службу.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Одговоран је за спровођење мера из области послова од интереса за стручно усавршавање кадрова.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Иницира увођење нових метода лечења.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стање инвентара и опреме и предлаже набавку нове опреме у циљу савременије дијагностике и лечење болесника.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Обавезан је да учествује у пословима од заједничког интереса у својој служби као и заједничког интереса за организациону јединицу.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Стара се о пе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рманентној едукацији запослених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,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Одговоран је за спровођење одлука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Управника ОЈ Дома здрвавља Врање и Диркетора Здравственог центра Врање,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превенира, дијагностикује и лечи болести, повреде и друге физичке и менталне поремећаје коришћењем специјализованих метода и техника, кроз примену принципа и процедура савремене медицине, о чему води прописану медицинску документацију;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организује и спроводи мере на очувању и унапређењу здравља појединца и породице, ради на откривању и сузбијању фактора ризика за настанак болести, прати здравствено стање становништва на свом подручју и осигурава податке за потребе здравствене статистике, утврђује ризике за здравље, предлаже и спроводи мере за њихово отклањање, спроводи здраствено - васпитне активности и остварује сарадњу са кључним појединцима и организацијама у заједници;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ради у превентивним саветовалиштима;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организује и спроводи прописане систематске, циљане и скрининг прегледе;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учествује у посебним програмима (вакцинација, мере у току епидемија и масовних несрећа, мере за рано откривање болести);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обавља специјалистичке прегледе и упућује на даљу дијагностику и прегледе,одређује начин и врсту лечења, прати ток лечења и усклађује мишљење и предлоге за наставак лечења,одређује врсту и дужину кућног лечења и прати његово спровођење, одређује дужину привремене спречености за рад због болести или повреде;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прописује лекове и медицинска средства, као и медицинско - техничка помагала;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спроводи здравствену заштиту одређених категорија становништва, односно пацијената оболелих од болести за чију превенцију, дијагностику и лечење је специјализован;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обавља послове лабораторијске, радиолошке и друге дијагностике за коју је специјализован, о чему сачињава специјалистички извештај; </w:t>
            </w:r>
          </w:p>
          <w:p w:rsidR="002D3F5C" w:rsidRPr="0089309E" w:rsidRDefault="002D3F5C" w:rsidP="002D3F5C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учествује у унапређењу квалитета здравствене заштите;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обавља консултације са другим здравственим радницима и здравственим сарадницима; </w:t>
            </w:r>
          </w:p>
          <w:p w:rsidR="002D3F5C" w:rsidRPr="008748BD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планира, надзире и евалуира спровођење здравствене заштите; 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За свој рад одговоран је Управник Дома Здравља Врање и директору</w:t>
            </w:r>
          </w:p>
          <w:p w:rsidR="002D3F5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Здравственог центра Врање</w:t>
            </w:r>
          </w:p>
          <w:p w:rsidR="00337E69" w:rsidRPr="00337E69" w:rsidRDefault="00337E69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</w:tc>
      </w:tr>
      <w:tr w:rsidR="002D3F5C" w:rsidRPr="00E1142A" w:rsidTr="002D3F5C">
        <w:trPr>
          <w:tblCellSpacing w:w="7" w:type="dxa"/>
        </w:trPr>
        <w:tc>
          <w:tcPr>
            <w:tcW w:w="23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62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5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Високо образовање:</w:t>
            </w:r>
          </w:p>
          <w:p w:rsidR="002D3F5C" w:rsidRPr="0089309E" w:rsidRDefault="002D3F5C" w:rsidP="002D3F5C">
            <w:pPr>
              <w:numPr>
                <w:ilvl w:val="0"/>
                <w:numId w:val="5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на интегрисаним академским студијама, по пропису који уређује високо образовање, почев од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сарадника; </w:t>
            </w:r>
          </w:p>
          <w:p w:rsidR="002D3F5C" w:rsidRPr="0089309E" w:rsidRDefault="002D3F5C" w:rsidP="002D3F5C">
            <w:pPr>
              <w:numPr>
                <w:ilvl w:val="0"/>
                <w:numId w:val="5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на основним студијама у трајању од најмање пет година по пропису који је уређивао високо образовање до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сарадника.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62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6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стручни испит; </w:t>
            </w:r>
          </w:p>
          <w:p w:rsidR="002D3F5C" w:rsidRPr="0089309E" w:rsidRDefault="002D3F5C" w:rsidP="002D3F5C">
            <w:pPr>
              <w:numPr>
                <w:ilvl w:val="0"/>
                <w:numId w:val="6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лиценца; </w:t>
            </w:r>
          </w:p>
          <w:p w:rsidR="002D3F5C" w:rsidRPr="0089309E" w:rsidRDefault="002D3F5C" w:rsidP="002D3F5C">
            <w:pPr>
              <w:numPr>
                <w:ilvl w:val="0"/>
                <w:numId w:val="6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специјалистички испит; </w:t>
            </w:r>
          </w:p>
          <w:p w:rsidR="002D3F5C" w:rsidRPr="0089309E" w:rsidRDefault="002D3F5C" w:rsidP="002D3F5C">
            <w:pPr>
              <w:numPr>
                <w:ilvl w:val="0"/>
                <w:numId w:val="6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најмање три године и шест месеци радног искуства у звању доктора медицине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62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9E49F8" w:rsidRDefault="002D3F5C" w:rsidP="002D3F5C">
            <w:pPr>
              <w:spacing w:after="0" w:line="240" w:lineRule="auto"/>
              <w:ind w:left="720" w:hanging="363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9E49F8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4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10967" w:type="dxa"/>
            <w:gridSpan w:val="3"/>
            <w:tcBorders>
              <w:top w:val="outset" w:sz="6" w:space="0" w:color="000000"/>
              <w:left w:val="nil"/>
              <w:bottom w:val="nil"/>
              <w:right w:val="nil"/>
            </w:tcBorders>
            <w:hideMark/>
          </w:tcPr>
          <w:p w:rsidR="002D3F5C" w:rsidRPr="00337E69" w:rsidRDefault="002D3F5C" w:rsidP="00337E69">
            <w:pPr>
              <w:tabs>
                <w:tab w:val="left" w:pos="775"/>
              </w:tabs>
              <w:spacing w:after="0" w:line="240" w:lineRule="auto"/>
              <w:ind w:left="720" w:hanging="363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</w:tc>
      </w:tr>
      <w:tr w:rsidR="002D3F5C" w:rsidRPr="00E1142A" w:rsidTr="00C80499">
        <w:trPr>
          <w:gridAfter w:val="1"/>
          <w:wAfter w:w="5" w:type="dxa"/>
          <w:trHeight w:val="270"/>
          <w:tblCellSpacing w:w="7" w:type="dxa"/>
        </w:trPr>
        <w:tc>
          <w:tcPr>
            <w:tcW w:w="2331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603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 xml:space="preserve">                                      </w:t>
            </w: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ДОКТОР МЕДИЦИНЕ СПЕЦИЈАЛИСТА-</w:t>
            </w:r>
          </w:p>
          <w:p w:rsidR="002D3F5C" w:rsidRPr="00F9130F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Доктор медицине специјалиста изабрани лекар за децу</w:t>
            </w:r>
          </w:p>
        </w:tc>
      </w:tr>
      <w:tr w:rsidR="002D3F5C" w:rsidRPr="00E1142A" w:rsidTr="002D3F5C">
        <w:trPr>
          <w:gridAfter w:val="1"/>
          <w:wAfter w:w="5" w:type="dxa"/>
          <w:trHeight w:val="270"/>
          <w:tblCellSpacing w:w="7" w:type="dxa"/>
        </w:trPr>
        <w:tc>
          <w:tcPr>
            <w:tcW w:w="23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5C7CE9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6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5C7CE9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Z020108</w:t>
            </w:r>
          </w:p>
        </w:tc>
      </w:tr>
      <w:tr w:rsidR="002D3F5C" w:rsidRPr="00E1142A" w:rsidTr="002D3F5C">
        <w:trPr>
          <w:gridAfter w:val="1"/>
          <w:wAfter w:w="5" w:type="dxa"/>
          <w:trHeight w:val="270"/>
          <w:tblCellSpacing w:w="7" w:type="dxa"/>
        </w:trPr>
        <w:tc>
          <w:tcPr>
            <w:tcW w:w="23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6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6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превенира, дијагностикује и лечи болести, повреде и друге физичке и менталне поремећаје коришћењем специјализованих метода и техника, кроз примену принципа и процедура савремене медицине, о чему води прописану медицинску документацију; </w:t>
            </w:r>
          </w:p>
          <w:p w:rsidR="002D3F5C" w:rsidRPr="0089309E" w:rsidRDefault="002D3F5C" w:rsidP="002D3F5C">
            <w:pPr>
              <w:numPr>
                <w:ilvl w:val="0"/>
                <w:numId w:val="6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организује и спроводи мере на очувању и унапређењу здравља појединца и породице, ради на откривању и сузбијању фактора ризика за настанак болести, прати здравствено стање становништва на свом подручју и осигурава податке за потребе здравствене статистике, утврђује ризике за здравље, предлаже и спроводи мере за њихово отклањање, спроводи здраствено - васпитне активности и остварује сарадњу са кључним појединцима и организацијама у заједници; </w:t>
            </w:r>
          </w:p>
          <w:p w:rsidR="002D3F5C" w:rsidRPr="0089309E" w:rsidRDefault="002D3F5C" w:rsidP="002D3F5C">
            <w:pPr>
              <w:numPr>
                <w:ilvl w:val="0"/>
                <w:numId w:val="6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ради у превентивним саветовалиштима; </w:t>
            </w:r>
          </w:p>
          <w:p w:rsidR="002D3F5C" w:rsidRPr="0089309E" w:rsidRDefault="002D3F5C" w:rsidP="002D3F5C">
            <w:pPr>
              <w:numPr>
                <w:ilvl w:val="0"/>
                <w:numId w:val="6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организује и спроводи прописане систематске, циљане и скрининг прегледе; </w:t>
            </w:r>
          </w:p>
          <w:p w:rsidR="002D3F5C" w:rsidRPr="0089309E" w:rsidRDefault="002D3F5C" w:rsidP="002D3F5C">
            <w:pPr>
              <w:numPr>
                <w:ilvl w:val="0"/>
                <w:numId w:val="6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учествује у посебним програмима (вакцинација, мере у току епидемија и масовних несрећа, мере за рано откривање болести); </w:t>
            </w:r>
          </w:p>
          <w:p w:rsidR="002D3F5C" w:rsidRPr="0089309E" w:rsidRDefault="002D3F5C" w:rsidP="002D3F5C">
            <w:pPr>
              <w:numPr>
                <w:ilvl w:val="0"/>
                <w:numId w:val="6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обавља послове радиолошке, лабораторијске и друге дијагностике за коју је специјализован, о чему сачињава специјалистички извештај; </w:t>
            </w:r>
          </w:p>
          <w:p w:rsidR="002D3F5C" w:rsidRPr="0089309E" w:rsidRDefault="002D3F5C" w:rsidP="002D3F5C">
            <w:pPr>
              <w:numPr>
                <w:ilvl w:val="0"/>
                <w:numId w:val="6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обавља специјалистичке прегледе и упућује на даљу дијагностику и прегледе,одређује начин и врсту лечења, прати ток лечења и усклађује мишљење и предлоге за наставак лечења,одређује врсту и дужину кућног лечења и прати његово спровођење, одређује дужину привремене спречености за рад због болести или повреде; </w:t>
            </w:r>
          </w:p>
          <w:p w:rsidR="002D3F5C" w:rsidRPr="0089309E" w:rsidRDefault="002D3F5C" w:rsidP="002D3F5C">
            <w:pPr>
              <w:numPr>
                <w:ilvl w:val="0"/>
                <w:numId w:val="6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прописује лекове и медицинска средства, као и медицинско - техничка помагала; </w:t>
            </w:r>
          </w:p>
          <w:p w:rsidR="002D3F5C" w:rsidRPr="0089309E" w:rsidRDefault="002D3F5C" w:rsidP="002D3F5C">
            <w:pPr>
              <w:numPr>
                <w:ilvl w:val="0"/>
                <w:numId w:val="6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даје оцену о здравственом стању и упућује на оцену радне способности, иде у кућне посете у оквиру теренског рада; </w:t>
            </w:r>
          </w:p>
          <w:p w:rsidR="002D3F5C" w:rsidRPr="0089309E" w:rsidRDefault="002D3F5C" w:rsidP="002D3F5C">
            <w:pPr>
              <w:numPr>
                <w:ilvl w:val="0"/>
                <w:numId w:val="6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спроводи здравствену заштиту одређених категорија становништва, односно пацијената оболелих од болести за чију превенцију, дијагностику и лечење је специјализован; </w:t>
            </w:r>
          </w:p>
          <w:p w:rsidR="002D3F5C" w:rsidRPr="0089309E" w:rsidRDefault="002D3F5C" w:rsidP="002D3F5C">
            <w:pPr>
              <w:numPr>
                <w:ilvl w:val="0"/>
                <w:numId w:val="6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обавља послове </w:t>
            </w: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дијагностике за коју је специјализован, о чему сачињава специјалистички извештај; </w:t>
            </w:r>
          </w:p>
          <w:p w:rsidR="002D3F5C" w:rsidRPr="0089309E" w:rsidRDefault="002D3F5C" w:rsidP="002D3F5C">
            <w:pPr>
              <w:numPr>
                <w:ilvl w:val="0"/>
                <w:numId w:val="6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учествује у унапређењу квалитета здравствене заштите; </w:t>
            </w:r>
          </w:p>
          <w:p w:rsidR="002D3F5C" w:rsidRPr="0089309E" w:rsidRDefault="002D3F5C" w:rsidP="002D3F5C">
            <w:pPr>
              <w:numPr>
                <w:ilvl w:val="0"/>
                <w:numId w:val="6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обавља консултације са другим здравственим радницима и здравственим сарадницима; </w:t>
            </w:r>
          </w:p>
          <w:p w:rsidR="002D3F5C" w:rsidRPr="00385D03" w:rsidRDefault="002D3F5C" w:rsidP="002D3F5C">
            <w:pPr>
              <w:numPr>
                <w:ilvl w:val="0"/>
                <w:numId w:val="6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планира, надзире и евалуира спровођење здравствене заштите; 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За свој рад одговоран је Управник Дома Здравља Врање и директору</w:t>
            </w:r>
          </w:p>
          <w:p w:rsidR="002D3F5C" w:rsidRPr="008748BD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Здравственог центра Врање</w:t>
            </w:r>
          </w:p>
        </w:tc>
      </w:tr>
      <w:tr w:rsidR="002D3F5C" w:rsidRPr="00E1142A" w:rsidTr="002D3F5C">
        <w:trPr>
          <w:gridAfter w:val="1"/>
          <w:wAfter w:w="5" w:type="dxa"/>
          <w:tblCellSpacing w:w="7" w:type="dxa"/>
        </w:trPr>
        <w:tc>
          <w:tcPr>
            <w:tcW w:w="23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6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6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Високо образовање:</w:t>
            </w:r>
          </w:p>
          <w:p w:rsidR="002D3F5C" w:rsidRPr="0089309E" w:rsidRDefault="002D3F5C" w:rsidP="002D3F5C">
            <w:pPr>
              <w:numPr>
                <w:ilvl w:val="0"/>
                <w:numId w:val="6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на интегрисаним академским студијама, по пропису који уређује високо образовање, почев од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сарадника; </w:t>
            </w:r>
          </w:p>
          <w:p w:rsidR="002D3F5C" w:rsidRPr="0089309E" w:rsidRDefault="002D3F5C" w:rsidP="002D3F5C">
            <w:pPr>
              <w:numPr>
                <w:ilvl w:val="0"/>
                <w:numId w:val="6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на основним студијама у трајању од најмање пет година по пропису који је уређивао високо образовање до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сарадника. </w:t>
            </w:r>
          </w:p>
        </w:tc>
      </w:tr>
      <w:tr w:rsidR="002D3F5C" w:rsidRPr="00E1142A" w:rsidTr="002D3F5C">
        <w:trPr>
          <w:gridAfter w:val="1"/>
          <w:wAfter w:w="5" w:type="dxa"/>
          <w:tblCellSpacing w:w="7" w:type="dxa"/>
        </w:trPr>
        <w:tc>
          <w:tcPr>
            <w:tcW w:w="23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6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6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стручни испит; </w:t>
            </w:r>
          </w:p>
          <w:p w:rsidR="002D3F5C" w:rsidRPr="0089309E" w:rsidRDefault="002D3F5C" w:rsidP="002D3F5C">
            <w:pPr>
              <w:numPr>
                <w:ilvl w:val="0"/>
                <w:numId w:val="6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лиценца; </w:t>
            </w:r>
          </w:p>
          <w:p w:rsidR="002D3F5C" w:rsidRPr="0089309E" w:rsidRDefault="002D3F5C" w:rsidP="002D3F5C">
            <w:pPr>
              <w:numPr>
                <w:ilvl w:val="0"/>
                <w:numId w:val="6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специјалистички испит; </w:t>
            </w:r>
          </w:p>
          <w:p w:rsidR="002D3F5C" w:rsidRPr="0089309E" w:rsidRDefault="002D3F5C" w:rsidP="002D3F5C">
            <w:pPr>
              <w:numPr>
                <w:ilvl w:val="0"/>
                <w:numId w:val="6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најмање три године и шест месеци радног искуства у звању доктора медицине</w:t>
            </w:r>
          </w:p>
        </w:tc>
      </w:tr>
      <w:tr w:rsidR="002D3F5C" w:rsidRPr="00E1142A" w:rsidTr="002D3F5C">
        <w:trPr>
          <w:gridAfter w:val="1"/>
          <w:wAfter w:w="5" w:type="dxa"/>
          <w:tblCellSpacing w:w="7" w:type="dxa"/>
        </w:trPr>
        <w:tc>
          <w:tcPr>
            <w:tcW w:w="23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6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376DCB" w:rsidRDefault="002D3F5C" w:rsidP="002D3F5C">
            <w:pPr>
              <w:spacing w:after="0" w:line="240" w:lineRule="auto"/>
              <w:ind w:left="720" w:hanging="363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376DCB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5</w:t>
            </w:r>
          </w:p>
        </w:tc>
      </w:tr>
    </w:tbl>
    <w:p w:rsidR="002D3F5C" w:rsidRPr="008748BD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80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3"/>
        <w:gridCol w:w="8627"/>
      </w:tblGrid>
      <w:tr w:rsidR="002D3F5C" w:rsidRPr="00E1142A" w:rsidTr="002D3F5C">
        <w:trPr>
          <w:trHeight w:val="270"/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  <w:t xml:space="preserve">МЕДИЦИНСКА СЕСТРА - ТЕХНИЧАР 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  <w:t>медицинска сестра-техничар у амбуланти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5C7CE9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  <w:r w:rsidRPr="005C7CE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  <w:t>Z022101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  <w:t>опис посла</w:t>
            </w:r>
          </w:p>
        </w:tc>
        <w:tc>
          <w:tcPr>
            <w:tcW w:w="8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6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пружа услуге здравствене неге и подршке лицима којима је потребна нега као последица старења, повређивања, болести или других физичких и менталних поремећаја, или потенцијалих ризика за здравље у складу са праксом и стандардима савремене неге и о томе води прописану медицинску документацију;</w:t>
            </w:r>
          </w:p>
          <w:p w:rsidR="002D3F5C" w:rsidRPr="0089309E" w:rsidRDefault="002D3F5C" w:rsidP="002D3F5C">
            <w:pPr>
              <w:numPr>
                <w:ilvl w:val="0"/>
                <w:numId w:val="6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у тиму са докторима медицине и другима или самостално, спроводи превентивне и куративне мере, по налогу доктора медицине или доктора медицине специјалисте у установи и на терену,у оквиту теренског рада; </w:t>
            </w:r>
          </w:p>
          <w:p w:rsidR="002D3F5C" w:rsidRPr="0089309E" w:rsidRDefault="002D3F5C" w:rsidP="002D3F5C">
            <w:pPr>
              <w:numPr>
                <w:ilvl w:val="0"/>
                <w:numId w:val="6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припрема болесника за дијагностичко терапијске процедуре и припрема</w:t>
            </w:r>
            <w:r w:rsidRPr="0089309E">
              <w:rPr>
                <w:rFonts w:ascii="Times New Roman" w:eastAsia="Times New Roman" w:hAnsi="Times New Roman"/>
                <w:color w:val="000000"/>
                <w:lang w:eastAsia="sr-Latn-CS"/>
              </w:rPr>
              <w:t xml:space="preserve"> ординацију, опрему и уређаје за рад; </w:t>
            </w:r>
          </w:p>
          <w:p w:rsidR="002D3F5C" w:rsidRPr="00A6212D" w:rsidRDefault="002D3F5C" w:rsidP="002D3F5C">
            <w:pPr>
              <w:numPr>
                <w:ilvl w:val="0"/>
                <w:numId w:val="64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A621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учествује у дијагностици (ЕКГ, одређивање шећера у крви и др.) и врши антропометријска мерења; </w:t>
            </w:r>
          </w:p>
          <w:p w:rsidR="002D3F5C" w:rsidRPr="0089309E" w:rsidRDefault="002D3F5C" w:rsidP="002D3F5C">
            <w:pPr>
              <w:numPr>
                <w:ilvl w:val="0"/>
                <w:numId w:val="6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врши дезинфекцију и стерилизацију материјала и инструмената; </w:t>
            </w:r>
          </w:p>
          <w:p w:rsidR="002D3F5C" w:rsidRPr="00F9130F" w:rsidRDefault="002D3F5C" w:rsidP="002D3F5C">
            <w:pPr>
              <w:numPr>
                <w:ilvl w:val="0"/>
                <w:numId w:val="6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правилно одлаже медицински отпад;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748BD" w:rsidRDefault="002D3F5C" w:rsidP="002D3F5C">
            <w:pPr>
              <w:numPr>
                <w:ilvl w:val="0"/>
                <w:numId w:val="6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lang w:eastAsia="sr-Latn-CS"/>
              </w:rPr>
              <w:t>средње образовање: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6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lang w:eastAsia="sr-Latn-CS"/>
              </w:rPr>
              <w:t>стручни испит;</w:t>
            </w:r>
          </w:p>
          <w:p w:rsidR="002D3F5C" w:rsidRPr="0089309E" w:rsidRDefault="002D3F5C" w:rsidP="002D3F5C">
            <w:pPr>
              <w:numPr>
                <w:ilvl w:val="0"/>
                <w:numId w:val="6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lang w:eastAsia="sr-Latn-CS"/>
              </w:rPr>
              <w:t>лиценца;</w:t>
            </w:r>
          </w:p>
          <w:p w:rsidR="002D3F5C" w:rsidRPr="0089309E" w:rsidRDefault="002D3F5C" w:rsidP="002D3F5C">
            <w:pPr>
              <w:numPr>
                <w:ilvl w:val="0"/>
                <w:numId w:val="6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lang w:eastAsia="sr-Latn-CS"/>
              </w:rPr>
              <w:t>најмање шест месеци радног искуства у звању медицинске сестре/техничара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  <w:t>Број извршилаца</w:t>
            </w:r>
          </w:p>
        </w:tc>
        <w:tc>
          <w:tcPr>
            <w:tcW w:w="8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2870A5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376DC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1</w:t>
            </w:r>
            <w:r w:rsidR="002870A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6</w:t>
            </w:r>
          </w:p>
        </w:tc>
      </w:tr>
    </w:tbl>
    <w:p w:rsidR="002D3F5C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2870A5" w:rsidRDefault="002870A5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2870A5" w:rsidRDefault="002870A5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2870A5" w:rsidRDefault="002870A5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80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3"/>
        <w:gridCol w:w="8627"/>
      </w:tblGrid>
      <w:tr w:rsidR="002870A5" w:rsidRPr="00E1142A" w:rsidTr="00D273CA">
        <w:trPr>
          <w:trHeight w:val="270"/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70A5" w:rsidRPr="0089309E" w:rsidRDefault="002870A5" w:rsidP="00D273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  <w:t>Назив радног места</w:t>
            </w:r>
          </w:p>
          <w:p w:rsidR="002870A5" w:rsidRPr="0089309E" w:rsidRDefault="002870A5" w:rsidP="00D273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70A5" w:rsidRPr="0089309E" w:rsidRDefault="002870A5" w:rsidP="00D273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sr-Latn-CS"/>
              </w:rPr>
              <w:t>ПЕДИЈАТРИЈСКА</w:t>
            </w:r>
            <w:r w:rsidRPr="0089309E"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  <w:t xml:space="preserve"> СЕСТРА - ТЕХНИЧАР </w:t>
            </w:r>
          </w:p>
          <w:p w:rsidR="002870A5" w:rsidRPr="0089309E" w:rsidRDefault="002870A5" w:rsidP="00D273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  <w:t>медицинска сестра-техничар у амбуланти</w:t>
            </w:r>
          </w:p>
        </w:tc>
      </w:tr>
      <w:tr w:rsidR="002870A5" w:rsidRPr="00E1142A" w:rsidTr="00D273CA">
        <w:trPr>
          <w:trHeight w:val="270"/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70A5" w:rsidRPr="005C7CE9" w:rsidRDefault="002870A5" w:rsidP="00D273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  <w:r w:rsidRPr="005C7CE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70A5" w:rsidRPr="0089309E" w:rsidRDefault="002870A5" w:rsidP="00337E6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  <w:t>Z022101</w:t>
            </w:r>
          </w:p>
        </w:tc>
      </w:tr>
      <w:tr w:rsidR="002870A5" w:rsidRPr="00E1142A" w:rsidTr="00D273CA">
        <w:trPr>
          <w:trHeight w:val="270"/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70A5" w:rsidRPr="0089309E" w:rsidRDefault="002870A5" w:rsidP="00D273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870A5" w:rsidRPr="0089309E" w:rsidRDefault="002870A5" w:rsidP="00D273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  <w:t>Општи типични</w:t>
            </w:r>
          </w:p>
          <w:p w:rsidR="002870A5" w:rsidRPr="0089309E" w:rsidRDefault="002870A5" w:rsidP="00D273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  <w:t>опис посла</w:t>
            </w:r>
          </w:p>
        </w:tc>
        <w:tc>
          <w:tcPr>
            <w:tcW w:w="8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70A5" w:rsidRPr="0089309E" w:rsidRDefault="002870A5" w:rsidP="00D273CA">
            <w:pPr>
              <w:numPr>
                <w:ilvl w:val="0"/>
                <w:numId w:val="6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пружа услуге здравствене неге и подршке лицима којима је потребна нега као последица старења, повређивања, болести или других физичких и менталних поремећаја, или потенцијалих ризика за здравље у складу са праксом и стандардима савремене неге и о томе води прописану медицинску документацију;</w:t>
            </w:r>
          </w:p>
          <w:p w:rsidR="002870A5" w:rsidRPr="0089309E" w:rsidRDefault="002870A5" w:rsidP="00D273CA">
            <w:pPr>
              <w:numPr>
                <w:ilvl w:val="0"/>
                <w:numId w:val="6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у тиму са докторима медицине и другима или самостално, спроводи превентивне и куративне мере, по налогу доктора медицине или доктора медицине специјалисте у установи и на терену,у оквиту теренског рада; </w:t>
            </w:r>
          </w:p>
          <w:p w:rsidR="002870A5" w:rsidRPr="0089309E" w:rsidRDefault="002870A5" w:rsidP="00D273CA">
            <w:pPr>
              <w:numPr>
                <w:ilvl w:val="0"/>
                <w:numId w:val="6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припрема болесника за дијагностичко терапијске процедуре и припрема</w:t>
            </w:r>
            <w:r w:rsidRPr="0089309E">
              <w:rPr>
                <w:rFonts w:ascii="Times New Roman" w:eastAsia="Times New Roman" w:hAnsi="Times New Roman"/>
                <w:color w:val="000000"/>
                <w:lang w:eastAsia="sr-Latn-CS"/>
              </w:rPr>
              <w:t xml:space="preserve"> ординацију, опрему и уређаје за рад; </w:t>
            </w:r>
          </w:p>
          <w:p w:rsidR="002870A5" w:rsidRPr="00A6212D" w:rsidRDefault="002870A5" w:rsidP="00D273CA">
            <w:pPr>
              <w:numPr>
                <w:ilvl w:val="0"/>
                <w:numId w:val="64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A621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учествује у дијагностици (ЕКГ, одређивање шећера у крви и др.) и врши антропометријска мерења; </w:t>
            </w:r>
          </w:p>
          <w:p w:rsidR="002870A5" w:rsidRPr="0089309E" w:rsidRDefault="002870A5" w:rsidP="00D273CA">
            <w:pPr>
              <w:numPr>
                <w:ilvl w:val="0"/>
                <w:numId w:val="6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врши дезинфекцију и стерилизацију материјала и инструмената; </w:t>
            </w:r>
          </w:p>
          <w:p w:rsidR="002870A5" w:rsidRPr="00F9130F" w:rsidRDefault="002870A5" w:rsidP="00D273CA">
            <w:pPr>
              <w:numPr>
                <w:ilvl w:val="0"/>
                <w:numId w:val="6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правилно одлаже медицински отпад; </w:t>
            </w:r>
          </w:p>
        </w:tc>
      </w:tr>
      <w:tr w:rsidR="002870A5" w:rsidRPr="00E1142A" w:rsidTr="00D273CA">
        <w:trPr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70A5" w:rsidRPr="0089309E" w:rsidRDefault="002870A5" w:rsidP="00D273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70A5" w:rsidRPr="008748BD" w:rsidRDefault="002870A5" w:rsidP="00D273CA">
            <w:pPr>
              <w:numPr>
                <w:ilvl w:val="0"/>
                <w:numId w:val="6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lang w:eastAsia="sr-Latn-CS"/>
              </w:rPr>
              <w:t>средње образовање:</w:t>
            </w:r>
          </w:p>
        </w:tc>
      </w:tr>
      <w:tr w:rsidR="002870A5" w:rsidRPr="00E1142A" w:rsidTr="00D273CA">
        <w:trPr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70A5" w:rsidRPr="0089309E" w:rsidRDefault="002870A5" w:rsidP="00D273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70A5" w:rsidRPr="0089309E" w:rsidRDefault="002870A5" w:rsidP="00D273CA">
            <w:pPr>
              <w:numPr>
                <w:ilvl w:val="0"/>
                <w:numId w:val="6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lang w:eastAsia="sr-Latn-CS"/>
              </w:rPr>
              <w:t>стручни испит;</w:t>
            </w:r>
          </w:p>
          <w:p w:rsidR="002870A5" w:rsidRPr="0089309E" w:rsidRDefault="002870A5" w:rsidP="00D273CA">
            <w:pPr>
              <w:numPr>
                <w:ilvl w:val="0"/>
                <w:numId w:val="6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lang w:eastAsia="sr-Latn-CS"/>
              </w:rPr>
              <w:t>лиценца;</w:t>
            </w:r>
          </w:p>
          <w:p w:rsidR="002870A5" w:rsidRPr="0089309E" w:rsidRDefault="002870A5" w:rsidP="00D273CA">
            <w:pPr>
              <w:numPr>
                <w:ilvl w:val="0"/>
                <w:numId w:val="6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lang w:eastAsia="sr-Latn-CS"/>
              </w:rPr>
              <w:t>најмање шест месеци радног искуства у звању медицинске сестре/техничара</w:t>
            </w:r>
          </w:p>
        </w:tc>
      </w:tr>
      <w:tr w:rsidR="002870A5" w:rsidRPr="00E1142A" w:rsidTr="00D273CA">
        <w:trPr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70A5" w:rsidRPr="0089309E" w:rsidRDefault="002870A5" w:rsidP="00D273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  <w:t>Број извршилаца</w:t>
            </w:r>
          </w:p>
        </w:tc>
        <w:tc>
          <w:tcPr>
            <w:tcW w:w="8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70A5" w:rsidRPr="002870A5" w:rsidRDefault="002870A5" w:rsidP="00D273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2</w:t>
            </w:r>
          </w:p>
        </w:tc>
      </w:tr>
    </w:tbl>
    <w:p w:rsidR="002D3F5C" w:rsidRPr="002D3F5C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50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49"/>
        <w:gridCol w:w="8601"/>
      </w:tblGrid>
      <w:tr w:rsidR="002D3F5C" w:rsidRPr="00E1142A" w:rsidTr="002D3F5C">
        <w:trPr>
          <w:trHeight w:val="270"/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ПСИХОЛОГ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Служба за здравствену заштиту деце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5C7CE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Z023300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6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обавља психодијагностику амбулантних болесника</w:t>
            </w: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 xml:space="preserve"> (деце и омладине)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;</w:t>
            </w:r>
          </w:p>
          <w:p w:rsidR="002D3F5C" w:rsidRPr="0089309E" w:rsidRDefault="002D3F5C" w:rsidP="002D3F5C">
            <w:pPr>
              <w:numPr>
                <w:ilvl w:val="0"/>
                <w:numId w:val="6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обавља психолошки интервју и неуропсихолошку процену;</w:t>
            </w:r>
          </w:p>
          <w:p w:rsidR="002D3F5C" w:rsidRPr="0089309E" w:rsidRDefault="002D3F5C" w:rsidP="002D3F5C">
            <w:pPr>
              <w:numPr>
                <w:ilvl w:val="0"/>
                <w:numId w:val="6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обавља психолошко саветовање;</w:t>
            </w:r>
          </w:p>
          <w:p w:rsidR="002D3F5C" w:rsidRPr="0089309E" w:rsidRDefault="002D3F5C" w:rsidP="002D3F5C">
            <w:pPr>
              <w:numPr>
                <w:ilvl w:val="0"/>
                <w:numId w:val="6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примењује тестове интелигениције, тестове за процену когнитивних функција личности, тестове личности као и тeхнике за специфичне и сложене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психопатолошке поремећаје</w:t>
            </w:r>
          </w:p>
          <w:p w:rsidR="002D3F5C" w:rsidRPr="0089309E" w:rsidRDefault="002D3F5C" w:rsidP="002D3F5C">
            <w:pPr>
              <w:numPr>
                <w:ilvl w:val="0"/>
                <w:numId w:val="6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спроводи едукацију за очување и унапређење здравља, </w:t>
            </w:r>
          </w:p>
          <w:p w:rsidR="002D3F5C" w:rsidRPr="0089309E" w:rsidRDefault="002D3F5C" w:rsidP="002D3F5C">
            <w:pPr>
              <w:numPr>
                <w:ilvl w:val="0"/>
                <w:numId w:val="6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спроводи едукацију здравствених радника, </w:t>
            </w:r>
          </w:p>
          <w:p w:rsidR="002D3F5C" w:rsidRPr="0089309E" w:rsidRDefault="002D3F5C" w:rsidP="002D3F5C">
            <w:pPr>
              <w:numPr>
                <w:ilvl w:val="0"/>
                <w:numId w:val="6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примењује психолошке методе за превенцију болести, </w:t>
            </w:r>
          </w:p>
          <w:p w:rsidR="002D3F5C" w:rsidRPr="0089309E" w:rsidRDefault="002D3F5C" w:rsidP="002D3F5C">
            <w:pPr>
              <w:numPr>
                <w:ilvl w:val="0"/>
                <w:numId w:val="6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учествује у тимском раду са лекарима и другим здравственим радницима, </w:t>
            </w:r>
          </w:p>
          <w:p w:rsidR="002D3F5C" w:rsidRPr="0089309E" w:rsidRDefault="002D3F5C" w:rsidP="002D3F5C">
            <w:pPr>
              <w:numPr>
                <w:ilvl w:val="0"/>
                <w:numId w:val="6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стара се о унапређењу стручне методологије рада, </w:t>
            </w:r>
          </w:p>
          <w:p w:rsidR="002D3F5C" w:rsidRPr="0089309E" w:rsidRDefault="002D3F5C" w:rsidP="002D3F5C">
            <w:pPr>
              <w:numPr>
                <w:ilvl w:val="0"/>
                <w:numId w:val="6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личну континуирану едукацију, </w:t>
            </w:r>
          </w:p>
          <w:p w:rsidR="002D3F5C" w:rsidRPr="0089309E" w:rsidRDefault="002D3F5C" w:rsidP="002D3F5C">
            <w:pPr>
              <w:numPr>
                <w:ilvl w:val="0"/>
                <w:numId w:val="6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води потребну документацију и евиденције, </w:t>
            </w:r>
          </w:p>
          <w:p w:rsidR="002D3F5C" w:rsidRPr="0089309E" w:rsidRDefault="002D3F5C" w:rsidP="002D3F5C">
            <w:pPr>
              <w:numPr>
                <w:ilvl w:val="0"/>
                <w:numId w:val="6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подноси извештаје о раду, </w:t>
            </w:r>
          </w:p>
          <w:p w:rsidR="002D3F5C" w:rsidRPr="008748BD" w:rsidRDefault="002D3F5C" w:rsidP="002D3F5C">
            <w:pPr>
              <w:numPr>
                <w:ilvl w:val="0"/>
                <w:numId w:val="6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обавља и друге послове по налогу начелника службе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870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 xml:space="preserve">Високо образовање: 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- на студијама другог степена (мастер академске студије) по пропису који уређује високо образовање, почев од 10. септембра 2005. године;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- на основним студијама у трајању од најмање четири године, по пропису који је уређивао високо образовање до 10. септембра 2005. године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стручни испит, у складу са законом..</w:t>
            </w:r>
          </w:p>
          <w:p w:rsidR="002D3F5C" w:rsidRPr="0089309E" w:rsidRDefault="002D3F5C" w:rsidP="002D3F5C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</w:tr>
      <w:tr w:rsidR="002D3F5C" w:rsidRPr="00E1142A" w:rsidTr="002D3F5C">
        <w:trPr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  <w:t>Број извршилаца</w:t>
            </w:r>
          </w:p>
        </w:tc>
        <w:tc>
          <w:tcPr>
            <w:tcW w:w="8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376DCB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376DC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1</w:t>
            </w:r>
          </w:p>
        </w:tc>
      </w:tr>
    </w:tbl>
    <w:p w:rsidR="002D3F5C" w:rsidRPr="002D3F5C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50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49"/>
        <w:gridCol w:w="8601"/>
      </w:tblGrid>
      <w:tr w:rsidR="002D3F5C" w:rsidRPr="00E1142A" w:rsidTr="002D3F5C">
        <w:trPr>
          <w:trHeight w:val="270"/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ДЕФЕКТОЛОГ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Служба за здравствену заштиту деце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5C7CE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Z023400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ind w:left="709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CS" w:eastAsia="sr-Latn-CS"/>
              </w:rPr>
              <w:t xml:space="preserve">–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обавља послове превенције, ране детекције и дијагностичке процене поремећаја вида, слуха, сензомоторичких, моторичких сметњи и поремећаја у</w:t>
            </w:r>
          </w:p>
          <w:p w:rsidR="002D3F5C" w:rsidRPr="0089309E" w:rsidRDefault="002D3F5C" w:rsidP="002D3F5C">
            <w:pPr>
              <w:spacing w:after="0" w:line="240" w:lineRule="auto"/>
              <w:ind w:left="709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понашању;</w:t>
            </w:r>
          </w:p>
          <w:p w:rsidR="002D3F5C" w:rsidRPr="0089309E" w:rsidRDefault="002D3F5C" w:rsidP="002D3F5C">
            <w:pPr>
              <w:spacing w:after="0" w:line="240" w:lineRule="auto"/>
              <w:ind w:left="709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CS" w:eastAsia="sr-Latn-CS"/>
              </w:rPr>
              <w:t xml:space="preserve">–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примењује специфичне методе третмана у процесу хабилитације и рехабилитације особа са различитим типовима поремећаја вида, слуха, сензомото-</w:t>
            </w:r>
          </w:p>
          <w:p w:rsidR="002D3F5C" w:rsidRPr="0089309E" w:rsidRDefault="002D3F5C" w:rsidP="002D3F5C">
            <w:pPr>
              <w:spacing w:after="0" w:line="240" w:lineRule="auto"/>
              <w:ind w:left="709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ричких, моторичких сметњи и поремећаја у понашању;</w:t>
            </w:r>
          </w:p>
          <w:p w:rsidR="002D3F5C" w:rsidRPr="0089309E" w:rsidRDefault="002D3F5C" w:rsidP="002D3F5C">
            <w:pPr>
              <w:spacing w:after="0" w:line="240" w:lineRule="auto"/>
              <w:ind w:left="709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CS" w:eastAsia="sr-Latn-CS"/>
              </w:rPr>
              <w:t xml:space="preserve">–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сачињава планове и програме третмана, као и извештај о раду;</w:t>
            </w:r>
          </w:p>
          <w:p w:rsidR="002D3F5C" w:rsidRPr="0089309E" w:rsidRDefault="002D3F5C" w:rsidP="002D3F5C">
            <w:pPr>
              <w:spacing w:after="0" w:line="240" w:lineRule="auto"/>
              <w:ind w:left="709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CS" w:eastAsia="sr-Latn-CS"/>
              </w:rPr>
              <w:t xml:space="preserve">–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сарађује са докторима медицине и другим здравственим сарадницима по питања третмана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                                                     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За свој рад одговоран начелнику службе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     </w:t>
            </w: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 xml:space="preserve">Високо образовање: 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- на студијама другог степена (мастер академске студије) по пропису који уређује високо образовање, почев од 10. септембра 2005. године;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- на основним студијама у трајању од најмање четири године, по пропису који је уређивао високо образовање до 10. септембра 2005. године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стручни испит, у складу са законом..</w:t>
            </w:r>
          </w:p>
          <w:p w:rsidR="002D3F5C" w:rsidRPr="0089309E" w:rsidRDefault="002D3F5C" w:rsidP="002D3F5C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</w:tr>
      <w:tr w:rsidR="002D3F5C" w:rsidRPr="00E1142A" w:rsidTr="002D3F5C">
        <w:trPr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A6212D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2</w:t>
            </w:r>
          </w:p>
        </w:tc>
      </w:tr>
    </w:tbl>
    <w:p w:rsidR="002D3F5C" w:rsidRPr="002D3F5C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50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49"/>
        <w:gridCol w:w="8601"/>
      </w:tblGrid>
      <w:tr w:rsidR="002D3F5C" w:rsidRPr="00E1142A" w:rsidTr="002D3F5C">
        <w:trPr>
          <w:trHeight w:val="270"/>
          <w:tblCellSpacing w:w="7" w:type="dxa"/>
        </w:trPr>
        <w:tc>
          <w:tcPr>
            <w:tcW w:w="23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5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СОЦИЈАЛНИ РАДНИК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Служба за здравствену заштиту деце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 w:rsidRPr="00DF060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5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Z023700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5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6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 xml:space="preserve">узима социјалну анамнезу у сврху тимске процене менталног стања пацијента и прављења плана лечења; </w:t>
            </w:r>
          </w:p>
          <w:p w:rsidR="002D3F5C" w:rsidRPr="0089309E" w:rsidRDefault="002D3F5C" w:rsidP="002D3F5C">
            <w:pPr>
              <w:numPr>
                <w:ilvl w:val="0"/>
                <w:numId w:val="6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 xml:space="preserve">израђује извештаје и даје мишљење о социјалном статусу пацијента; </w:t>
            </w:r>
          </w:p>
          <w:p w:rsidR="002D3F5C" w:rsidRPr="0089309E" w:rsidRDefault="002D3F5C" w:rsidP="002D3F5C">
            <w:pPr>
              <w:numPr>
                <w:ilvl w:val="0"/>
                <w:numId w:val="6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 xml:space="preserve">прати социјално стање појединца или групе; </w:t>
            </w:r>
          </w:p>
          <w:p w:rsidR="002D3F5C" w:rsidRPr="0089309E" w:rsidRDefault="002D3F5C" w:rsidP="002D3F5C">
            <w:pPr>
              <w:numPr>
                <w:ilvl w:val="0"/>
                <w:numId w:val="6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 xml:space="preserve">саветује појединца / групу; </w:t>
            </w:r>
          </w:p>
          <w:p w:rsidR="002D3F5C" w:rsidRPr="0089309E" w:rsidRDefault="002D3F5C" w:rsidP="002D3F5C">
            <w:pPr>
              <w:numPr>
                <w:ilvl w:val="0"/>
                <w:numId w:val="6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 xml:space="preserve">истражује и извештава у случајевима злостављања и занемаривања; </w:t>
            </w:r>
          </w:p>
          <w:p w:rsidR="002D3F5C" w:rsidRPr="0089309E" w:rsidRDefault="002D3F5C" w:rsidP="002D3F5C">
            <w:pPr>
              <w:numPr>
                <w:ilvl w:val="0"/>
                <w:numId w:val="6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сарађује са центром за социјални рад и другим релевантним институцијама.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Стручна спрема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 xml:space="preserve">   </w:t>
            </w: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образовање</w:t>
            </w:r>
          </w:p>
        </w:tc>
        <w:tc>
          <w:tcPr>
            <w:tcW w:w="85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 xml:space="preserve">Високо образовање: 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- на студијама другог степена (мастер академске студије) по пропису који уређује високо образовање, почев од 10. септембра 2005. године;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- на основним студијама у трајању од најмање четири године, по пропису који је уређивао високо образовање до 10. септембра 2005. године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5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стручни испит, у складу са законом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5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1</w:t>
            </w:r>
          </w:p>
        </w:tc>
      </w:tr>
    </w:tbl>
    <w:p w:rsidR="002D3F5C" w:rsidRPr="00337E69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35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3"/>
        <w:gridCol w:w="8582"/>
      </w:tblGrid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СПЕЦИЈАЛНИ ПЕДАГОГ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Служба за здравствену заштиту деце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 w:rsidRPr="006C37F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Z023600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6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 xml:space="preserve">унапређује васпитни рад применом одговарајућих педагошких активности у оквиру развојног саветовалишта, заједно са другим члановима тима; </w:t>
            </w:r>
          </w:p>
          <w:p w:rsidR="002D3F5C" w:rsidRPr="0089309E" w:rsidRDefault="002D3F5C" w:rsidP="002D3F5C">
            <w:pPr>
              <w:numPr>
                <w:ilvl w:val="0"/>
                <w:numId w:val="6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 xml:space="preserve">прати, анализира и подстиче целовит развој детета; </w:t>
            </w:r>
          </w:p>
          <w:p w:rsidR="002D3F5C" w:rsidRPr="0089309E" w:rsidRDefault="002D3F5C" w:rsidP="002D3F5C">
            <w:pPr>
              <w:numPr>
                <w:ilvl w:val="0"/>
                <w:numId w:val="6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 xml:space="preserve">обавља саветодавни рад са децом, родитељима, односно старатељима; </w:t>
            </w:r>
          </w:p>
          <w:p w:rsidR="002D3F5C" w:rsidRPr="0089309E" w:rsidRDefault="002D3F5C" w:rsidP="002D3F5C">
            <w:pPr>
              <w:numPr>
                <w:ilvl w:val="0"/>
                <w:numId w:val="6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учествује у раду тима за заштиту од злостављања и занемаривања; - обавља послове у области васпитања, професионалног и радног оспособљавања и социјалне партиципације особа са тешкоћама у менталном развоју; - промовише права особа са тешкоћама у менталном развоју.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 xml:space="preserve">Високо образовање: 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- на студијама другог степена (мастер академске студије) по пропису који уређује високо образовање, почев од 10. септембра 2005. године;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- на основним студијама у трајању од најмање четири године, по пропису који је уређивао високо образовање до 10. септембра 2005. године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стручни испит, у складу са законом..</w:t>
            </w:r>
          </w:p>
          <w:p w:rsidR="002D3F5C" w:rsidRPr="0089309E" w:rsidRDefault="002D3F5C" w:rsidP="002D3F5C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1F5C0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1</w:t>
            </w:r>
          </w:p>
        </w:tc>
      </w:tr>
    </w:tbl>
    <w:p w:rsidR="002D3F5C" w:rsidRPr="002D3F5C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35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3"/>
        <w:gridCol w:w="8582"/>
      </w:tblGrid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ЛОГОПЕД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Служба за здравствену заштиту деце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 w:rsidRPr="00AF75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Z023500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7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 xml:space="preserve">обавља послове превенције, ране детекције и дијагностичке процене говорних и језичких поремећаја; </w:t>
            </w:r>
          </w:p>
          <w:p w:rsidR="002D3F5C" w:rsidRPr="0089309E" w:rsidRDefault="002D3F5C" w:rsidP="002D3F5C">
            <w:pPr>
              <w:numPr>
                <w:ilvl w:val="0"/>
                <w:numId w:val="7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 xml:space="preserve">примењује специфичне методе третмана у процесу хабилитације и рехабилитације особа са поремећајем говорних и језичких поремећаја; </w:t>
            </w:r>
          </w:p>
          <w:p w:rsidR="002D3F5C" w:rsidRPr="0089309E" w:rsidRDefault="002D3F5C" w:rsidP="002D3F5C">
            <w:pPr>
              <w:numPr>
                <w:ilvl w:val="0"/>
                <w:numId w:val="7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сачињава планове и програме третмана, као и извештај о раду; - сарађује са докторима медицине и другим здравственим сарадницима по питања третмана.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 xml:space="preserve">Високо образовање: 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- на студијама другог степена (мастер академске студије) по пропису који уређује високо образовање, почев од 10. септембра 2005. године;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- на основним студијама у трајању од најмање четири године, по пропису који је уређивао високо образовање до 10. септембра 2005. године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9E49F8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стручни испит, у складу са законом.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2</w:t>
            </w:r>
          </w:p>
        </w:tc>
      </w:tr>
    </w:tbl>
    <w:p w:rsidR="002D3F5C" w:rsidRPr="00337E69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20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3"/>
        <w:gridCol w:w="8567"/>
      </w:tblGrid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DC72E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СПРЕМАЧ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 xml:space="preserve"> просторија у којима се пружају здравствене услуге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Служба за здравствену заштиту деце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 w:rsidRPr="00AD284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Z024100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 xml:space="preserve">    </w:t>
            </w: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7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 xml:space="preserve">одржава хигијену просторија и опреме у коме се обавља здравствена делатност; </w:t>
            </w:r>
          </w:p>
          <w:p w:rsidR="002D3F5C" w:rsidRPr="0089309E" w:rsidRDefault="002D3F5C" w:rsidP="002D3F5C">
            <w:pPr>
              <w:numPr>
                <w:ilvl w:val="0"/>
                <w:numId w:val="7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 xml:space="preserve">одржава хигијену у административним просторијама; </w:t>
            </w:r>
          </w:p>
          <w:p w:rsidR="002D3F5C" w:rsidRPr="0089309E" w:rsidRDefault="002D3F5C" w:rsidP="002D3F5C">
            <w:pPr>
              <w:numPr>
                <w:ilvl w:val="0"/>
                <w:numId w:val="7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 xml:space="preserve">одржава хигијену у заједничким просторијама здравствене установе и околине здравствене установе; </w:t>
            </w:r>
          </w:p>
          <w:p w:rsidR="002D3F5C" w:rsidRPr="0089309E" w:rsidRDefault="002D3F5C" w:rsidP="002D3F5C">
            <w:pPr>
              <w:numPr>
                <w:ilvl w:val="0"/>
                <w:numId w:val="7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обавља послове прања, пеглања и одржавања одеће, веша и друге робе за потребе здравствене установе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- основно образовање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DC72E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2</w:t>
            </w:r>
          </w:p>
        </w:tc>
      </w:tr>
    </w:tbl>
    <w:p w:rsidR="002D3F5C" w:rsidRPr="002870A5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80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65"/>
        <w:gridCol w:w="1890"/>
        <w:gridCol w:w="888"/>
        <w:gridCol w:w="1535"/>
        <w:gridCol w:w="5902"/>
      </w:tblGrid>
      <w:tr w:rsidR="002D3F5C" w:rsidRPr="00E1142A" w:rsidTr="002D3F5C">
        <w:trPr>
          <w:tblCellSpacing w:w="7" w:type="dxa"/>
        </w:trPr>
        <w:tc>
          <w:tcPr>
            <w:tcW w:w="10952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00"/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1.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1.2.</w:t>
            </w: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 xml:space="preserve"> СЛУЖБА ЗА ЗДРАВСТВЕНУ ЗАШТИТУ ШКОЛСКЕ ДЕЦЕ</w:t>
            </w:r>
          </w:p>
        </w:tc>
      </w:tr>
      <w:tr w:rsidR="002D3F5C" w:rsidRPr="00E1142A" w:rsidTr="002D3F5C">
        <w:trPr>
          <w:trHeight w:val="30"/>
          <w:tblCellSpacing w:w="7" w:type="dxa"/>
        </w:trPr>
        <w:tc>
          <w:tcPr>
            <w:tcW w:w="7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Р.бр.</w:t>
            </w:r>
          </w:p>
        </w:tc>
        <w:tc>
          <w:tcPr>
            <w:tcW w:w="18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Назив радног места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Бр. изврш.</w:t>
            </w:r>
          </w:p>
        </w:tc>
        <w:tc>
          <w:tcPr>
            <w:tcW w:w="1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Стручна спрема</w:t>
            </w:r>
          </w:p>
        </w:tc>
        <w:tc>
          <w:tcPr>
            <w:tcW w:w="58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Посебни услови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Напомена</w:t>
            </w:r>
          </w:p>
        </w:tc>
      </w:tr>
      <w:tr w:rsidR="002D3F5C" w:rsidRPr="00E1142A" w:rsidTr="002D3F5C">
        <w:trPr>
          <w:trHeight w:val="30"/>
          <w:tblCellSpacing w:w="7" w:type="dxa"/>
        </w:trPr>
        <w:tc>
          <w:tcPr>
            <w:tcW w:w="7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1.</w:t>
            </w:r>
          </w:p>
        </w:tc>
        <w:tc>
          <w:tcPr>
            <w:tcW w:w="18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052C20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Доктор медицине специјалиста изабрани лекар за децу - Начелник службе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052C20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052C20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7.степен - Мед.фак. </w:t>
            </w:r>
          </w:p>
        </w:tc>
        <w:tc>
          <w:tcPr>
            <w:tcW w:w="58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052C20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052C20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052C20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специјалистички испит из педијатрије;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4"/>
                <w:szCs w:val="24"/>
                <w:lang w:val="sr-Latn-CS" w:eastAsia="sr-Latn-CS"/>
              </w:rPr>
            </w:pP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три године и шест месеци радног искуства у звању доктора медицине.</w:t>
            </w:r>
          </w:p>
        </w:tc>
      </w:tr>
      <w:tr w:rsidR="002D3F5C" w:rsidRPr="00E1142A" w:rsidTr="002D3F5C">
        <w:trPr>
          <w:trHeight w:val="360"/>
          <w:tblCellSpacing w:w="7" w:type="dxa"/>
        </w:trPr>
        <w:tc>
          <w:tcPr>
            <w:tcW w:w="7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2.</w:t>
            </w:r>
          </w:p>
        </w:tc>
        <w:tc>
          <w:tcPr>
            <w:tcW w:w="18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052C20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Медицинска сестра/техничар-главна сестра службе/ 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052C20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052C20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4 степен -</w:t>
            </w: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средњамед.шк.</w:t>
            </w:r>
          </w:p>
        </w:tc>
        <w:tc>
          <w:tcPr>
            <w:tcW w:w="58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052C20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052C20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шест месеци радног искуства у звању медиинске сестре/техничара</w:t>
            </w:r>
          </w:p>
        </w:tc>
      </w:tr>
      <w:tr w:rsidR="002D3F5C" w:rsidRPr="00E1142A" w:rsidTr="002D3F5C">
        <w:trPr>
          <w:trHeight w:val="30"/>
          <w:tblCellSpacing w:w="7" w:type="dxa"/>
        </w:trPr>
        <w:tc>
          <w:tcPr>
            <w:tcW w:w="7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3.</w:t>
            </w:r>
          </w:p>
        </w:tc>
        <w:tc>
          <w:tcPr>
            <w:tcW w:w="18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052C20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Доктор медицине специјалиста изабрани лекар за децу</w:t>
            </w: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шеф одсека за превентивну здрав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. </w:t>
            </w: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заштиту</w:t>
            </w: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052C20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052C20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Мед.фак.</w:t>
            </w:r>
          </w:p>
        </w:tc>
        <w:tc>
          <w:tcPr>
            <w:tcW w:w="58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052C20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052C20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052C20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специјалистички испит из педијатрије;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4"/>
                <w:szCs w:val="24"/>
                <w:lang w:val="sr-Latn-CS" w:eastAsia="sr-Latn-CS"/>
              </w:rPr>
            </w:pP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три године и шест месеци радног искуства у звању доктора медицине.</w:t>
            </w:r>
          </w:p>
        </w:tc>
      </w:tr>
      <w:tr w:rsidR="002D3F5C" w:rsidRPr="00E1142A" w:rsidTr="002D3F5C">
        <w:trPr>
          <w:trHeight w:val="30"/>
          <w:tblCellSpacing w:w="7" w:type="dxa"/>
        </w:trPr>
        <w:tc>
          <w:tcPr>
            <w:tcW w:w="7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E42A77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4.</w:t>
            </w:r>
          </w:p>
        </w:tc>
        <w:tc>
          <w:tcPr>
            <w:tcW w:w="18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052C20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Доктор медицине специјалиста изабрани лекар за децу </w:t>
            </w: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шеф одсека за куративну здрав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. </w:t>
            </w: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заштиту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052C20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052C20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Мед.фак.</w:t>
            </w:r>
          </w:p>
        </w:tc>
        <w:tc>
          <w:tcPr>
            <w:tcW w:w="58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052C20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052C20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052C20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специјалистички испит из педијатрије;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4"/>
                <w:szCs w:val="24"/>
                <w:lang w:val="sr-Latn-CS" w:eastAsia="sr-Latn-CS"/>
              </w:rPr>
            </w:pP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три године и шест месеци радног искуства у звању доктора медицине.</w:t>
            </w:r>
          </w:p>
        </w:tc>
      </w:tr>
      <w:tr w:rsidR="002D3F5C" w:rsidRPr="00E1142A" w:rsidTr="002D3F5C">
        <w:trPr>
          <w:trHeight w:val="30"/>
          <w:tblCellSpacing w:w="7" w:type="dxa"/>
        </w:trPr>
        <w:tc>
          <w:tcPr>
            <w:tcW w:w="7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E42A77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5.</w:t>
            </w:r>
          </w:p>
        </w:tc>
        <w:tc>
          <w:tcPr>
            <w:tcW w:w="18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052C20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Доктор медицине специјалиста изабрани лекар за децу </w:t>
            </w: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–шеф саветов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.</w:t>
            </w: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за младе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052C20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052C20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Мед.фак.</w:t>
            </w:r>
          </w:p>
        </w:tc>
        <w:tc>
          <w:tcPr>
            <w:tcW w:w="58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052C20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052C20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052C20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специјалистички испит из педијатрије;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4"/>
                <w:szCs w:val="24"/>
                <w:lang w:val="sr-Latn-CS" w:eastAsia="sr-Latn-CS"/>
              </w:rPr>
            </w:pP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три године и шест месеци радног искуства у звању доктора медицине.</w:t>
            </w:r>
          </w:p>
        </w:tc>
      </w:tr>
      <w:tr w:rsidR="002D3F5C" w:rsidRPr="00E1142A" w:rsidTr="002D3F5C">
        <w:trPr>
          <w:trHeight w:val="30"/>
          <w:tblCellSpacing w:w="7" w:type="dxa"/>
        </w:trPr>
        <w:tc>
          <w:tcPr>
            <w:tcW w:w="7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E42A77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6.</w:t>
            </w:r>
          </w:p>
        </w:tc>
        <w:tc>
          <w:tcPr>
            <w:tcW w:w="18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052C20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Доктор медицине специјалиста </w:t>
            </w: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педијатар </w:t>
            </w: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изабрани лекар за децу 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052C20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2</w:t>
            </w:r>
          </w:p>
        </w:tc>
        <w:tc>
          <w:tcPr>
            <w:tcW w:w="1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052C20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Мед.фак.</w:t>
            </w:r>
          </w:p>
        </w:tc>
        <w:tc>
          <w:tcPr>
            <w:tcW w:w="58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052C20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052C20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052C20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специјалистички испит из педијатрије;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4"/>
                <w:szCs w:val="24"/>
                <w:lang w:val="sr-Latn-CS" w:eastAsia="sr-Latn-CS"/>
              </w:rPr>
            </w:pP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три године и шест месеци радног искуства у звању доктора медицине.</w:t>
            </w:r>
          </w:p>
        </w:tc>
      </w:tr>
      <w:tr w:rsidR="002D3F5C" w:rsidRPr="00E1142A" w:rsidTr="00632270">
        <w:trPr>
          <w:trHeight w:val="30"/>
          <w:tblCellSpacing w:w="7" w:type="dxa"/>
        </w:trPr>
        <w:tc>
          <w:tcPr>
            <w:tcW w:w="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E42A77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7.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052C20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Медицинска сестра техничар у амбуланти</w:t>
            </w:r>
          </w:p>
        </w:tc>
        <w:tc>
          <w:tcPr>
            <w:tcW w:w="874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A6212D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0</w:t>
            </w:r>
          </w:p>
        </w:tc>
        <w:tc>
          <w:tcPr>
            <w:tcW w:w="1521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052C20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4.степен -Мед.школа</w:t>
            </w:r>
          </w:p>
        </w:tc>
        <w:tc>
          <w:tcPr>
            <w:tcW w:w="5881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052C20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052C20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4"/>
                <w:szCs w:val="24"/>
                <w:lang w:val="sr-Latn-CS" w:eastAsia="sr-Latn-CS"/>
              </w:rPr>
            </w:pP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шест месеци радног искуства у звању медицинске сестре/техничара .</w:t>
            </w:r>
          </w:p>
        </w:tc>
      </w:tr>
      <w:tr w:rsidR="00632270" w:rsidRPr="00E1142A" w:rsidTr="002D3F5C">
        <w:trPr>
          <w:trHeight w:val="30"/>
          <w:tblCellSpacing w:w="7" w:type="dxa"/>
        </w:trPr>
        <w:tc>
          <w:tcPr>
            <w:tcW w:w="744" w:type="dxa"/>
            <w:tcBorders>
              <w:top w:val="outset" w:sz="6" w:space="0" w:color="auto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2270" w:rsidRPr="00632270" w:rsidRDefault="00632270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8.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2270" w:rsidRPr="00052C20" w:rsidRDefault="00632270" w:rsidP="00D273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Педијатријска </w:t>
            </w: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сестра техничар у амбуланти</w:t>
            </w:r>
          </w:p>
        </w:tc>
        <w:tc>
          <w:tcPr>
            <w:tcW w:w="874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2270" w:rsidRPr="00A6212D" w:rsidRDefault="00632270" w:rsidP="00D273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0</w:t>
            </w:r>
          </w:p>
        </w:tc>
        <w:tc>
          <w:tcPr>
            <w:tcW w:w="1521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2270" w:rsidRPr="00052C20" w:rsidRDefault="00632270" w:rsidP="00D273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4.степен -Мед.школа</w:t>
            </w:r>
          </w:p>
        </w:tc>
        <w:tc>
          <w:tcPr>
            <w:tcW w:w="5881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32270" w:rsidRPr="00052C20" w:rsidRDefault="00632270" w:rsidP="00D273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632270" w:rsidRPr="00052C20" w:rsidRDefault="00632270" w:rsidP="00D273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632270" w:rsidRPr="0089309E" w:rsidRDefault="00632270" w:rsidP="00D273CA">
            <w:pPr>
              <w:spacing w:after="0" w:line="240" w:lineRule="auto"/>
              <w:rPr>
                <w:rFonts w:ascii="Times New Roman" w:eastAsia="Times New Roman" w:hAnsi="Times New Roman"/>
                <w:sz w:val="4"/>
                <w:szCs w:val="24"/>
                <w:lang w:val="sr-Latn-CS" w:eastAsia="sr-Latn-CS"/>
              </w:rPr>
            </w:pPr>
            <w:r w:rsidRPr="00052C2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шест месеци радног искуства у звању медицинске сестре/техничара .</w:t>
            </w:r>
          </w:p>
        </w:tc>
      </w:tr>
    </w:tbl>
    <w:p w:rsidR="00632270" w:rsidRPr="00337E69" w:rsidRDefault="00632270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95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654"/>
        <w:gridCol w:w="8341"/>
      </w:tblGrid>
      <w:tr w:rsidR="002D3F5C" w:rsidRPr="00E1142A" w:rsidTr="002D3F5C">
        <w:trPr>
          <w:trHeight w:val="270"/>
          <w:tblCellSpacing w:w="7" w:type="dxa"/>
        </w:trPr>
        <w:tc>
          <w:tcPr>
            <w:tcW w:w="26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                                          </w:t>
            </w: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ДОКТОР МЕДИЦИНЕ СПЕЦИЈАЛИСТА-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Доктор медицине специјалиста изабрани лекар за децу-начелник службе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6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 w:rsidRPr="00C7382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pPr>
              <w:rPr>
                <w:rFonts w:ascii="Times New Roman" w:hAnsi="Times New Roman"/>
                <w:b/>
              </w:rPr>
            </w:pPr>
            <w:r w:rsidRPr="00E1142A">
              <w:rPr>
                <w:rFonts w:ascii="Times New Roman" w:hAnsi="Times New Roman"/>
                <w:b/>
              </w:rPr>
              <w:t>Z020108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6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632270" w:rsidRDefault="00632270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632270" w:rsidRDefault="00632270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632270" w:rsidRDefault="00632270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632270" w:rsidRDefault="00632270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632270" w:rsidRDefault="00632270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632270" w:rsidRDefault="00632270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632270" w:rsidRDefault="00632270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632270" w:rsidRDefault="00632270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632270" w:rsidRDefault="00632270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632270" w:rsidRDefault="00632270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632270" w:rsidRDefault="00632270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632270" w:rsidRDefault="00632270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632270" w:rsidRDefault="00632270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632270" w:rsidRDefault="00632270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2D3F5C" w:rsidRPr="0089309E" w:rsidRDefault="00632270" w:rsidP="0063227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 xml:space="preserve">       </w:t>
            </w:r>
            <w:r w:rsidR="002D3F5C"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7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Руководи стручним и организационим пословима службе, односно организује и координира рад службе и стара се о извршењу послова и задатака у оквиру службе.</w:t>
            </w:r>
          </w:p>
          <w:p w:rsidR="002D3F5C" w:rsidRPr="0089309E" w:rsidRDefault="002D3F5C" w:rsidP="002D3F5C">
            <w:pPr>
              <w:numPr>
                <w:ilvl w:val="0"/>
                <w:numId w:val="7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Координира дијагностички и терапијски рад службе, врши распоред лекара и осталих радника на послове и радне задатке у оквиру службе. </w:t>
            </w:r>
          </w:p>
          <w:p w:rsidR="002D3F5C" w:rsidRPr="0089309E" w:rsidRDefault="002D3F5C" w:rsidP="002D3F5C">
            <w:pPr>
              <w:numPr>
                <w:ilvl w:val="0"/>
                <w:numId w:val="7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Организује стручно методолошки рад службе. </w:t>
            </w:r>
          </w:p>
          <w:p w:rsidR="002D3F5C" w:rsidRPr="0089309E" w:rsidRDefault="002D3F5C" w:rsidP="002D3F5C">
            <w:pPr>
              <w:numPr>
                <w:ilvl w:val="0"/>
                <w:numId w:val="7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Организује негу, испитивање и лечење болесника. </w:t>
            </w:r>
          </w:p>
          <w:p w:rsidR="002D3F5C" w:rsidRPr="0089309E" w:rsidRDefault="002D3F5C" w:rsidP="002D3F5C">
            <w:pPr>
              <w:numPr>
                <w:ilvl w:val="0"/>
                <w:numId w:val="7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Обавља конзилијарне и консултативне прегледе у оквиру службе и Здравственог центра. </w:t>
            </w:r>
          </w:p>
          <w:p w:rsidR="002D3F5C" w:rsidRPr="0089309E" w:rsidRDefault="002D3F5C" w:rsidP="002D3F5C">
            <w:pPr>
              <w:numPr>
                <w:ilvl w:val="0"/>
                <w:numId w:val="7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Обавезан је да стручним радом доприноси афирмацији службе и радника. </w:t>
            </w:r>
          </w:p>
          <w:p w:rsidR="002D3F5C" w:rsidRPr="0089309E" w:rsidRDefault="002D3F5C" w:rsidP="002D3F5C">
            <w:pPr>
              <w:numPr>
                <w:ilvl w:val="0"/>
                <w:numId w:val="7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Прати новине у медицинској науци и техници и стара се о њиховој примени уз претходној консултацији Стручног колегијума. </w:t>
            </w:r>
          </w:p>
          <w:p w:rsidR="002D3F5C" w:rsidRPr="0089309E" w:rsidRDefault="002D3F5C" w:rsidP="002D3F5C">
            <w:pPr>
              <w:numPr>
                <w:ilvl w:val="0"/>
                <w:numId w:val="7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економично и рационално пословање службе. </w:t>
            </w:r>
          </w:p>
          <w:p w:rsidR="002D3F5C" w:rsidRPr="0089309E" w:rsidRDefault="002D3F5C" w:rsidP="002D3F5C">
            <w:pPr>
              <w:numPr>
                <w:ilvl w:val="0"/>
                <w:numId w:val="7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спроводјење хигијенско техничке заштите, санитарно хигијенских и других прописа који се односе на службу. </w:t>
            </w:r>
          </w:p>
          <w:p w:rsidR="002D3F5C" w:rsidRPr="0089309E" w:rsidRDefault="002D3F5C" w:rsidP="002D3F5C">
            <w:pPr>
              <w:numPr>
                <w:ilvl w:val="0"/>
                <w:numId w:val="7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Одговоран је за спровођење мера из области послова од интереса за стручно усавршавање кадрова. </w:t>
            </w:r>
          </w:p>
          <w:p w:rsidR="002D3F5C" w:rsidRPr="0089309E" w:rsidRDefault="002D3F5C" w:rsidP="002D3F5C">
            <w:pPr>
              <w:numPr>
                <w:ilvl w:val="0"/>
                <w:numId w:val="7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Иницира увођење нових метода лечења. </w:t>
            </w:r>
          </w:p>
          <w:p w:rsidR="002D3F5C" w:rsidRPr="0089309E" w:rsidRDefault="002D3F5C" w:rsidP="002D3F5C">
            <w:pPr>
              <w:numPr>
                <w:ilvl w:val="0"/>
                <w:numId w:val="7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стање инвентара и опреме и предлаже набавку нове опреме у циљу савременије дијагностике и лечење болесника. </w:t>
            </w:r>
          </w:p>
          <w:p w:rsidR="002D3F5C" w:rsidRPr="0089309E" w:rsidRDefault="002D3F5C" w:rsidP="002D3F5C">
            <w:pPr>
              <w:numPr>
                <w:ilvl w:val="0"/>
                <w:numId w:val="7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Обавезан је да учествује у пословима од заједничког интереса у својој служби као и заједничког интереса за организациону јединицу. </w:t>
            </w:r>
          </w:p>
          <w:p w:rsidR="002D3F5C" w:rsidRPr="0089309E" w:rsidRDefault="002D3F5C" w:rsidP="002D3F5C">
            <w:pPr>
              <w:numPr>
                <w:ilvl w:val="0"/>
                <w:numId w:val="7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Стара се о перманентној едукацији запослених. </w:t>
            </w:r>
          </w:p>
          <w:p w:rsidR="002D3F5C" w:rsidRPr="0089309E" w:rsidRDefault="002D3F5C" w:rsidP="002D3F5C">
            <w:pPr>
              <w:numPr>
                <w:ilvl w:val="0"/>
                <w:numId w:val="7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Одговоран је за спровођење одлука директора. </w:t>
            </w:r>
          </w:p>
          <w:p w:rsidR="002D3F5C" w:rsidRPr="0089309E" w:rsidRDefault="002D3F5C" w:rsidP="002D3F5C">
            <w:pPr>
              <w:numPr>
                <w:ilvl w:val="0"/>
                <w:numId w:val="7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превенира, дијагностикује и лечи болести, повреде и друге физичке и менталне поремећаје коришћењем специјализованих метода и техника, кроз примену принципа и процедура савремене медицине, о чему води прописану медицинску документацију; </w:t>
            </w:r>
          </w:p>
          <w:p w:rsidR="002D3F5C" w:rsidRPr="0089309E" w:rsidRDefault="002D3F5C" w:rsidP="002D3F5C">
            <w:pPr>
              <w:numPr>
                <w:ilvl w:val="0"/>
                <w:numId w:val="7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организује и спроводи мере на очувању и унапређењу здравља појединца и породице, ради на откривању и сузбијању фактора ризика за настанак болести, прати здравствено стање становништва на свом подручју и осигурава податке за потребе здравствене статистике, утврђује ризике за здравље, предлаже и спроводи мере за њихово отклањање, спроводи здраствено - васпитне активности и остварује сарадњу са кључним појединцима и организацијама у заједници; </w:t>
            </w:r>
          </w:p>
          <w:p w:rsidR="002D3F5C" w:rsidRPr="0089309E" w:rsidRDefault="002D3F5C" w:rsidP="002D3F5C">
            <w:pPr>
              <w:numPr>
                <w:ilvl w:val="0"/>
                <w:numId w:val="7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ради у превентивним саветовалиштима; </w:t>
            </w:r>
          </w:p>
          <w:p w:rsidR="002D3F5C" w:rsidRPr="0089309E" w:rsidRDefault="002D3F5C" w:rsidP="002D3F5C">
            <w:pPr>
              <w:numPr>
                <w:ilvl w:val="0"/>
                <w:numId w:val="7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организује и спроводи прописане систематске, циљане и скрининг прегледе; </w:t>
            </w:r>
          </w:p>
          <w:p w:rsidR="002D3F5C" w:rsidRPr="0089309E" w:rsidRDefault="002D3F5C" w:rsidP="002D3F5C">
            <w:pPr>
              <w:numPr>
                <w:ilvl w:val="0"/>
                <w:numId w:val="7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учествује у посебним програмима (вакцинација, мере у току епидемија и масовних несрећа, мере за рано откривање болести); </w:t>
            </w:r>
          </w:p>
          <w:p w:rsidR="002D3F5C" w:rsidRPr="0089309E" w:rsidRDefault="002D3F5C" w:rsidP="002D3F5C">
            <w:pPr>
              <w:numPr>
                <w:ilvl w:val="0"/>
                <w:numId w:val="7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>- обавља послове</w:t>
            </w: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дијагностике за коју је специјализован, о чему сачињава специјалистички извештај; </w:t>
            </w:r>
          </w:p>
          <w:p w:rsidR="002D3F5C" w:rsidRPr="0089309E" w:rsidRDefault="002D3F5C" w:rsidP="002D3F5C">
            <w:pPr>
              <w:numPr>
                <w:ilvl w:val="0"/>
                <w:numId w:val="7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обавља специјалистичке прегледе и упућује на даљу дијагностику и прегледе,одређује начин и врсту лечења, прати ток лечења и усклађује мишљење и предлоге за наставак лечења,одређује врсту и дужину кућног лечења и прати његово спровођење, одређује дужину привремене спречености за рад због болести или повреде; </w:t>
            </w:r>
          </w:p>
          <w:p w:rsidR="002D3F5C" w:rsidRPr="008748BD" w:rsidRDefault="002D3F5C" w:rsidP="002D3F5C">
            <w:pPr>
              <w:numPr>
                <w:ilvl w:val="0"/>
                <w:numId w:val="7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прописује лекове и медицинска средства, као и медицинско - техничка помагала; </w:t>
            </w:r>
          </w:p>
          <w:p w:rsidR="002D3F5C" w:rsidRPr="008748BD" w:rsidRDefault="002D3F5C" w:rsidP="002D3F5C">
            <w:pPr>
              <w:numPr>
                <w:ilvl w:val="0"/>
                <w:numId w:val="7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спроводи здравствену заштиту одређених категорија становништва, односно пацијената оболелих од болести за чију превенцију, дијагностику и лечење је специјализован; 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За свој рад одговоран је Управник Дома Здравља Врање и директору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Здравственог центра Врање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</w:tr>
      <w:tr w:rsidR="002D3F5C" w:rsidRPr="00E1142A" w:rsidTr="002D3F5C">
        <w:trPr>
          <w:tblCellSpacing w:w="7" w:type="dxa"/>
        </w:trPr>
        <w:tc>
          <w:tcPr>
            <w:tcW w:w="26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6322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7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Високо образовање:</w:t>
            </w:r>
          </w:p>
          <w:p w:rsidR="002D3F5C" w:rsidRPr="0089309E" w:rsidRDefault="002D3F5C" w:rsidP="002D3F5C">
            <w:pPr>
              <w:numPr>
                <w:ilvl w:val="0"/>
                <w:numId w:val="7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на интегрисаним академским студијама, по пропису који уређује високо образовање, почев од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сарадника; </w:t>
            </w:r>
          </w:p>
          <w:p w:rsidR="002D3F5C" w:rsidRPr="0089309E" w:rsidRDefault="002D3F5C" w:rsidP="002D3F5C">
            <w:pPr>
              <w:numPr>
                <w:ilvl w:val="0"/>
                <w:numId w:val="7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на основним студијама у трајању од најмање пет година по пропису који је уређивао високо образовање до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сарадника.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6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7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стручни испит; </w:t>
            </w:r>
          </w:p>
          <w:p w:rsidR="002D3F5C" w:rsidRPr="0089309E" w:rsidRDefault="002D3F5C" w:rsidP="002D3F5C">
            <w:pPr>
              <w:numPr>
                <w:ilvl w:val="0"/>
                <w:numId w:val="7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лиценца; </w:t>
            </w:r>
          </w:p>
          <w:p w:rsidR="002D3F5C" w:rsidRPr="0089309E" w:rsidRDefault="002D3F5C" w:rsidP="002D3F5C">
            <w:pPr>
              <w:numPr>
                <w:ilvl w:val="0"/>
                <w:numId w:val="7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специјалистички испит; </w:t>
            </w:r>
          </w:p>
          <w:p w:rsidR="002D3F5C" w:rsidRPr="0089309E" w:rsidRDefault="002D3F5C" w:rsidP="002D3F5C">
            <w:pPr>
              <w:numPr>
                <w:ilvl w:val="0"/>
                <w:numId w:val="7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најмање три године и шест месеци радног искуства у звању доктора медицине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6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9E49F8" w:rsidRDefault="002D3F5C" w:rsidP="002D3F5C">
            <w:pPr>
              <w:spacing w:after="0" w:line="240" w:lineRule="auto"/>
              <w:ind w:left="720" w:hanging="363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9E49F8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1</w:t>
            </w:r>
          </w:p>
        </w:tc>
      </w:tr>
    </w:tbl>
    <w:p w:rsidR="002D3F5C" w:rsidRPr="008748BD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80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663"/>
        <w:gridCol w:w="8317"/>
      </w:tblGrid>
      <w:tr w:rsidR="002D3F5C" w:rsidRPr="00E1142A" w:rsidTr="002D3F5C">
        <w:trPr>
          <w:trHeight w:val="270"/>
          <w:tblCellSpacing w:w="7" w:type="dxa"/>
        </w:trPr>
        <w:tc>
          <w:tcPr>
            <w:tcW w:w="26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2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МЕДИЦИНСКА СЕСТРА - ТЕХНИЧАР </w:t>
            </w:r>
          </w:p>
          <w:p w:rsidR="002D3F5C" w:rsidRPr="008748BD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медицинска сестра-техничар у амбуланти-главна сестра службе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6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5C7CE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2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Z022101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6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Pr="003924A4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2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Организује и координира рад особља у служби.</w:t>
            </w:r>
          </w:p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Врши јутарњи обилазак свих просторија службе и стара се о њиховој хигијенско техничкој исправности. </w:t>
            </w:r>
          </w:p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Прави распоред рада здравствених радника и осталог особља службе. </w:t>
            </w:r>
          </w:p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Контролише рационалност и благовременост у давању терапије као и контролу стерилизације инструмената, материјала и апарата. </w:t>
            </w:r>
          </w:p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Врши требовање лекова, санитетског материјала и другог материјала потребног за рад службе. </w:t>
            </w:r>
          </w:p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Води целокупну статистичку и медицинску документацију службе као и дневну евиденцију о доласку на посао. </w:t>
            </w:r>
          </w:p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Активно учествује у спр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ово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ђ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ењу здравствено васпитног рада, учеструје у стручном оспособљавању здравствених радника. </w:t>
            </w:r>
          </w:p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Преноси искуства на младје сестре и уводи у рад приправнике и новопримљене сестре. </w:t>
            </w:r>
          </w:p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Задужује се са основним средствима и ситним инвентаром и врши контролу над њиховим утрошком. </w:t>
            </w:r>
          </w:p>
          <w:p w:rsidR="002D3F5C" w:rsidRPr="00E42A77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Координира рад са начелником службе. </w:t>
            </w:r>
          </w:p>
          <w:p w:rsidR="002D3F5C" w:rsidRPr="0089309E" w:rsidRDefault="002D3F5C" w:rsidP="002D3F5C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планира и пружа услуге процеса здравствене неге и подршке пацијентима, у складу са праксом и стандардима савремене здравствене неге, о чему води прописану медицинску документацију; </w:t>
            </w:r>
          </w:p>
          <w:p w:rsidR="002D3F5C" w:rsidRPr="00632270" w:rsidRDefault="002D3F5C" w:rsidP="00632270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спроводи превентивне и куративне мере, по налогу доктора медицине или доктора медицине специјалисте у тиму или самостално, у здравственој установи и у оквиру теренског рада; </w:t>
            </w:r>
          </w:p>
          <w:p w:rsidR="002D3F5C" w:rsidRPr="0089309E" w:rsidRDefault="002D3F5C" w:rsidP="002D3F5C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обучава новопримљене здравствене раднике и контролише обуку приправника; </w:t>
            </w:r>
          </w:p>
          <w:p w:rsidR="002D3F5C" w:rsidRPr="0089309E" w:rsidRDefault="002D3F5C" w:rsidP="002D3F5C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континуирано спроводи надзор процеса статистичког извештавања; </w:t>
            </w:r>
          </w:p>
          <w:p w:rsidR="002D3F5C" w:rsidRPr="0089309E" w:rsidRDefault="002D3F5C" w:rsidP="002D3F5C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требује потрошни материјал за службу; </w:t>
            </w:r>
          </w:p>
          <w:p w:rsidR="002D3F5C" w:rsidRPr="0089309E" w:rsidRDefault="002D3F5C" w:rsidP="002D3F5C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контролише одлагање медицинског отпада на прописан начин; </w:t>
            </w:r>
          </w:p>
          <w:p w:rsidR="002D3F5C" w:rsidRPr="0089309E" w:rsidRDefault="002D3F5C" w:rsidP="002D3F5C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спроводи и контролише поступак дезинфекције и стерилизације опреме и материјала; </w:t>
            </w:r>
          </w:p>
          <w:p w:rsidR="002D3F5C" w:rsidRPr="008748BD" w:rsidRDefault="002D3F5C" w:rsidP="002D3F5C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асистира доктору стоматологије током спровођења стоматолошке здравствене заштите; </w:t>
            </w:r>
          </w:p>
          <w:p w:rsidR="002D3F5C" w:rsidRPr="00385D03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За свој рад одговоран је начелнику службе и главној сестри ДЗ.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6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6322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2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385D03" w:rsidRDefault="002D3F5C" w:rsidP="002D3F5C">
            <w:pPr>
              <w:numPr>
                <w:ilvl w:val="0"/>
                <w:numId w:val="7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средње образовање: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6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6322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2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7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стручни испит;</w:t>
            </w:r>
          </w:p>
          <w:p w:rsidR="002D3F5C" w:rsidRPr="0089309E" w:rsidRDefault="002D3F5C" w:rsidP="002D3F5C">
            <w:pPr>
              <w:numPr>
                <w:ilvl w:val="0"/>
                <w:numId w:val="7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лиценца;</w:t>
            </w:r>
          </w:p>
          <w:p w:rsidR="002D3F5C" w:rsidRPr="0089309E" w:rsidRDefault="002D3F5C" w:rsidP="002D3F5C">
            <w:pPr>
              <w:numPr>
                <w:ilvl w:val="0"/>
                <w:numId w:val="7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најмање шест месеци радног искуства у звању медицинске сестре/техничара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6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2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9E49F8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9E49F8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1</w:t>
            </w:r>
          </w:p>
        </w:tc>
      </w:tr>
    </w:tbl>
    <w:p w:rsidR="002D3F5C" w:rsidRPr="009E49F8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95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663"/>
        <w:gridCol w:w="8332"/>
      </w:tblGrid>
      <w:tr w:rsidR="002D3F5C" w:rsidRPr="00E1142A" w:rsidTr="002D3F5C">
        <w:trPr>
          <w:trHeight w:val="270"/>
          <w:tblCellSpacing w:w="7" w:type="dxa"/>
        </w:trPr>
        <w:tc>
          <w:tcPr>
            <w:tcW w:w="26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3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 xml:space="preserve">                                         </w:t>
            </w: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ДОКТОР МЕДИЦИНЕ СПЕЦИЈАЛИСТА-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Доктор медицине специјалиста изабрани лекар за децу-шеф одсека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6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5C7CE9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3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5C7CE9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Z020108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6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Pr="003924A4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3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Руководи стручним и организационим пословима одсекаа, односно организује и координира рад одсека и стара се о извршењу послова и задатака у оквиру одсека.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Координира дијагностички и терапијски рад у одсеку, врши распоред лекара и осталих радника на послове и радне задатке у оквиру одсека.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Организује стручно методолошки рад одсека.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Организује негу, испитивање и лечење болесника.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Обавезан је да стручним радом доприноси афирмацији одсека и радника.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Одговоран је за економично и рационално пословање одсека;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спроводјење хигијенско техничке заштите, санитарно хигијенских и других прописа који се односе на службу.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Одговоран је за спровођење мера из области послова од интереса за стручно усавршавање кадрова.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Иницира увођење нових метода лечења.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стање инвентара и опреме и предлаже набавку нове опреме у циљу савременије дијагностике и лечење болесника.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Обавезан је да учествује у пословима од заједничког интереса у својој служби као и заједничког интереса за организациону јединицу.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Стара се о перманентној едукацији запослених.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Одговоран је за спровођење одлука директора.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превенира, дијагностикује и лечи болести, повреде и друге физичке и менталне поремећаје коришћењем специјализованих метода и техника, кроз примену принципа и процедура савремене медицине, о чему води прописану медицинску документацију;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организује и спроводи мере на очувању и унапређењу здравља појединца и породице, ради на откривању и сузбијању фактора ризика за настанак болести, прати здравствено стање становништва на свом подручју и осигурава податке за потребе здравствене статистике, утврђује ризике за здравље, предлаже и спроводи мере за њихово отклањање, спроводи здраствено - васпитне активности и остварује сарадњу са кључним појединцима и организацијама у заједници;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ради у превентивним саветовалиштима;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организује и спроводи прописане систематске, циљане и скрининг прегледе;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учествује у посебним програмима (вакцинација, мере у току епидемија и масовних несрећа, мере за рано откривање болести);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обавља послове радиолошке, лабораторијске и друге дијагностике за коју је специјализован, о чему сачињава специјалистички извештај;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обавља специјалистичке прегледе и упућује на даљу дијагностику и прегледе,одређује начин и врсту лечења, прати ток лечења и усклађује мишљење и предлоге за наставак лечења,одређује врсту и дужину кућног лечења и прати његово спровођење, одређује дужину привремене спречености за рад због болести или повреде;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прописује лекове и медицинска средства, као и медицинско - техничка помагала;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даје оцену о здравственом стању и упућује на оцену радне способности, иде у кућне посете у оквиру теренског рада;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збрињава пацијенте на месту повређивања, односно нагло насталог обољења, којима је неопходно указивање хитне медицинске помоћи, по потреби прати пацијента у хитном санитетском транспорту до одговарајуће здравствене установе;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спроводи здравствену заштиту одређених категорија становништва, односно пацијената оболелих од болести за чију превенцију, дијагностику и лечење је специјализован;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>- обавља</w:t>
            </w:r>
            <w:r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послове </w:t>
            </w: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дијагностике за коју је специјализован, о чему сачињава специјалистички извештај;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учествује у унапређењу квалитета здравствене заштите;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обавља консултације са другим здравственим радницима и здравственим сарадницима; </w:t>
            </w:r>
          </w:p>
          <w:p w:rsidR="002D3F5C" w:rsidRPr="008748BD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планира, надзире и евалуира спровођење здравствене заштите; 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За свој рад одговоран је Управник Дома Здравља Врање и директору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Здравственог центра Врање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</w:tr>
      <w:tr w:rsidR="002D3F5C" w:rsidRPr="00E1142A" w:rsidTr="002D3F5C">
        <w:trPr>
          <w:tblCellSpacing w:w="7" w:type="dxa"/>
        </w:trPr>
        <w:tc>
          <w:tcPr>
            <w:tcW w:w="26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3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5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Високо образовање:</w:t>
            </w:r>
          </w:p>
          <w:p w:rsidR="002D3F5C" w:rsidRPr="0089309E" w:rsidRDefault="002D3F5C" w:rsidP="002D3F5C">
            <w:pPr>
              <w:numPr>
                <w:ilvl w:val="0"/>
                <w:numId w:val="5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на интегрисаним академским студијама, по пропису који уређује високо образовање, почев од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сарадника; </w:t>
            </w:r>
          </w:p>
          <w:p w:rsidR="002D3F5C" w:rsidRPr="0089309E" w:rsidRDefault="002D3F5C" w:rsidP="002D3F5C">
            <w:pPr>
              <w:numPr>
                <w:ilvl w:val="0"/>
                <w:numId w:val="5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на основним студијама у трајању од најмање пет година по пропису који је уређивао високо образовање до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сарадника.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6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3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6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стручни испит; </w:t>
            </w:r>
          </w:p>
          <w:p w:rsidR="002D3F5C" w:rsidRPr="0089309E" w:rsidRDefault="002D3F5C" w:rsidP="002D3F5C">
            <w:pPr>
              <w:numPr>
                <w:ilvl w:val="0"/>
                <w:numId w:val="6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лиценца; </w:t>
            </w:r>
          </w:p>
          <w:p w:rsidR="002D3F5C" w:rsidRPr="0089309E" w:rsidRDefault="002D3F5C" w:rsidP="002D3F5C">
            <w:pPr>
              <w:numPr>
                <w:ilvl w:val="0"/>
                <w:numId w:val="6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специјалистички испит; </w:t>
            </w:r>
          </w:p>
          <w:p w:rsidR="002D3F5C" w:rsidRPr="0089309E" w:rsidRDefault="002D3F5C" w:rsidP="002D3F5C">
            <w:pPr>
              <w:numPr>
                <w:ilvl w:val="0"/>
                <w:numId w:val="6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најмање три године и шест месеци радног искуства у звању доктора медицине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6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632270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 xml:space="preserve">       </w:t>
            </w:r>
            <w:r w:rsidR="002D3F5C"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3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950A69" w:rsidRDefault="002D3F5C" w:rsidP="002D3F5C">
            <w:pPr>
              <w:spacing w:after="0" w:line="240" w:lineRule="auto"/>
              <w:ind w:left="720" w:hanging="363"/>
              <w:rPr>
                <w:rFonts w:ascii="Times New Roman" w:eastAsia="Times New Roman" w:hAnsi="Times New Roman"/>
                <w:lang w:eastAsia="sr-Latn-CS"/>
              </w:rPr>
            </w:pPr>
            <w:r w:rsidRPr="00950A69">
              <w:rPr>
                <w:rFonts w:ascii="Times New Roman" w:eastAsia="Times New Roman" w:hAnsi="Times New Roman"/>
                <w:lang w:eastAsia="sr-Latn-CS"/>
              </w:rPr>
              <w:t>3</w:t>
            </w:r>
          </w:p>
        </w:tc>
      </w:tr>
    </w:tbl>
    <w:p w:rsidR="002D3F5C" w:rsidRPr="002D3F5C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80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663"/>
        <w:gridCol w:w="8317"/>
      </w:tblGrid>
      <w:tr w:rsidR="002D3F5C" w:rsidRPr="00E1142A" w:rsidTr="002D3F5C">
        <w:trPr>
          <w:trHeight w:val="270"/>
          <w:tblCellSpacing w:w="7" w:type="dxa"/>
        </w:trPr>
        <w:tc>
          <w:tcPr>
            <w:tcW w:w="26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2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                               </w:t>
            </w: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ДОКТОР МЕДИЦИНЕ СПЕЦИЈАЛИСТА-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Доктор медицине специјалиста изабрани лекар за децу-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6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5C7CE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2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Z020108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6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632270" w:rsidRDefault="00632270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632270" w:rsidRDefault="00632270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632270" w:rsidRDefault="00632270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632270" w:rsidRPr="00632270" w:rsidRDefault="00632270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2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6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превенира, дијагностикује и лечи болести, повреде и друге физичке и менталне поремећаје коришћењем специјализованих метода и техника, кроз примену принципа и процедура савремене медицине, о чему води прописану медицинску документацију; </w:t>
            </w:r>
          </w:p>
          <w:p w:rsidR="002D3F5C" w:rsidRPr="0089309E" w:rsidRDefault="002D3F5C" w:rsidP="002D3F5C">
            <w:pPr>
              <w:numPr>
                <w:ilvl w:val="0"/>
                <w:numId w:val="6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организује и спроводи мере на очувању и унапређењу здравља појединца и породице, ради на откривању и сузбијању фактора ризика за настанак болести, прати здравствено стање становништва на свом подручју и осигурава податке за потребе здравствене статистике, утврђује ризике за здравље, предлаже и спроводи мере за њихово отклањање, спроводи здраствено - васпитне активности и остварује сарадњу са кључним појединцима и организацијама у заједници; </w:t>
            </w:r>
          </w:p>
          <w:p w:rsidR="002D3F5C" w:rsidRPr="0089309E" w:rsidRDefault="002D3F5C" w:rsidP="002D3F5C">
            <w:pPr>
              <w:numPr>
                <w:ilvl w:val="0"/>
                <w:numId w:val="6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ради у превентивним саветовалиштима; </w:t>
            </w:r>
          </w:p>
          <w:p w:rsidR="002D3F5C" w:rsidRPr="0089309E" w:rsidRDefault="002D3F5C" w:rsidP="002D3F5C">
            <w:pPr>
              <w:numPr>
                <w:ilvl w:val="0"/>
                <w:numId w:val="6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организује и спроводи прописане систематске, циљане и скрининг прегледе; </w:t>
            </w:r>
          </w:p>
          <w:p w:rsidR="002D3F5C" w:rsidRPr="0089309E" w:rsidRDefault="002D3F5C" w:rsidP="002D3F5C">
            <w:pPr>
              <w:numPr>
                <w:ilvl w:val="0"/>
                <w:numId w:val="6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учествује у посебним програмима (вакцинација, мере у току епидемија и масовних несрећа, мере за рано откривање болести); </w:t>
            </w:r>
          </w:p>
          <w:p w:rsidR="002D3F5C" w:rsidRPr="0089309E" w:rsidRDefault="002D3F5C" w:rsidP="002D3F5C">
            <w:pPr>
              <w:numPr>
                <w:ilvl w:val="0"/>
                <w:numId w:val="6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обавља послове радиолошке, лабораторијске и друге дијагностике за коју је специјализован, о чему сачињава специјалистички извештај; </w:t>
            </w:r>
          </w:p>
          <w:p w:rsidR="002D3F5C" w:rsidRPr="0089309E" w:rsidRDefault="002D3F5C" w:rsidP="002D3F5C">
            <w:pPr>
              <w:numPr>
                <w:ilvl w:val="0"/>
                <w:numId w:val="6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обавља специјалистичке прегледе и упућује на даљу дијагностику и прегледе,одређује начин и врсту лечења, прати ток лечења и усклађује мишљење и предлоге за наставак лечења,одређује врсту и дужину кућног лечења и прати његово спровођење, одређује дужину привремене спречености за рад због болести или повреде; </w:t>
            </w:r>
          </w:p>
          <w:p w:rsidR="002D3F5C" w:rsidRPr="0089309E" w:rsidRDefault="002D3F5C" w:rsidP="002D3F5C">
            <w:pPr>
              <w:numPr>
                <w:ilvl w:val="0"/>
                <w:numId w:val="6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прописује лекове и медицинска средства, као и медицинско - техничка помагала; </w:t>
            </w:r>
          </w:p>
          <w:p w:rsidR="002D3F5C" w:rsidRPr="0089309E" w:rsidRDefault="002D3F5C" w:rsidP="002D3F5C">
            <w:pPr>
              <w:numPr>
                <w:ilvl w:val="0"/>
                <w:numId w:val="6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даје оцену о здравственом стању и упућује на оцену радне способности, иде у кућне посете у оквиру теренског рада; </w:t>
            </w:r>
          </w:p>
          <w:p w:rsidR="002D3F5C" w:rsidRPr="0089309E" w:rsidRDefault="002D3F5C" w:rsidP="002D3F5C">
            <w:pPr>
              <w:numPr>
                <w:ilvl w:val="0"/>
                <w:numId w:val="6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збрињава пацијенте на месту повређивања, односно нагло насталог обољења, којима је неопходно указивање хитне медицинске помоћи, по потреби прати пацијента у хитном санитетском транспорту до одговарајуће здравствене установе; </w:t>
            </w:r>
          </w:p>
          <w:p w:rsidR="002D3F5C" w:rsidRPr="0089309E" w:rsidRDefault="002D3F5C" w:rsidP="002D3F5C">
            <w:pPr>
              <w:numPr>
                <w:ilvl w:val="0"/>
                <w:numId w:val="6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спроводи здравствену заштиту одређених категорија становништва, односно пацијената оболелих од болести за чију превенцију, дијагностику и лечење је специјализован; </w:t>
            </w:r>
          </w:p>
          <w:p w:rsidR="002D3F5C" w:rsidRPr="0089309E" w:rsidRDefault="002D3F5C" w:rsidP="002D3F5C">
            <w:pPr>
              <w:numPr>
                <w:ilvl w:val="0"/>
                <w:numId w:val="6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>- обавља послове</w:t>
            </w: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дијагностике за коју је специјализован, о чему сачињава специјалистички извештај; </w:t>
            </w:r>
          </w:p>
          <w:p w:rsidR="002D3F5C" w:rsidRPr="0089309E" w:rsidRDefault="002D3F5C" w:rsidP="002D3F5C">
            <w:pPr>
              <w:numPr>
                <w:ilvl w:val="0"/>
                <w:numId w:val="6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учествује у унапређењу квалитета здравствене заштите; </w:t>
            </w:r>
          </w:p>
          <w:p w:rsidR="002D3F5C" w:rsidRPr="0089309E" w:rsidRDefault="002D3F5C" w:rsidP="002D3F5C">
            <w:pPr>
              <w:numPr>
                <w:ilvl w:val="0"/>
                <w:numId w:val="6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обавља консултације са другим здравственим радницима и здравственим сарадницима; </w:t>
            </w:r>
          </w:p>
          <w:p w:rsidR="002D3F5C" w:rsidRPr="0089309E" w:rsidRDefault="002D3F5C" w:rsidP="002D3F5C">
            <w:pPr>
              <w:numPr>
                <w:ilvl w:val="0"/>
                <w:numId w:val="6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планира, надзире и евалуира спровођење здравствене заштите; </w:t>
            </w:r>
          </w:p>
          <w:p w:rsidR="002D3F5C" w:rsidRPr="00950A69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За свој рад одговоран је Управник Дома Здравља Врање и директору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6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2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7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Високо образовање:</w:t>
            </w:r>
          </w:p>
          <w:p w:rsidR="002D3F5C" w:rsidRPr="0089309E" w:rsidRDefault="002D3F5C" w:rsidP="002D3F5C">
            <w:pPr>
              <w:numPr>
                <w:ilvl w:val="0"/>
                <w:numId w:val="7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на интегрисаним академским студијама, по пропису који уређује високо образовање, почев од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сарадника; </w:t>
            </w:r>
          </w:p>
          <w:p w:rsidR="002D3F5C" w:rsidRPr="0089309E" w:rsidRDefault="002D3F5C" w:rsidP="002D3F5C">
            <w:pPr>
              <w:numPr>
                <w:ilvl w:val="0"/>
                <w:numId w:val="7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на основним студијама у трајању од најмање пет година по пропису који је уређивао високо образовање до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сарадника.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6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2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7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стручни испит; </w:t>
            </w:r>
          </w:p>
          <w:p w:rsidR="002D3F5C" w:rsidRPr="0089309E" w:rsidRDefault="002D3F5C" w:rsidP="002D3F5C">
            <w:pPr>
              <w:numPr>
                <w:ilvl w:val="0"/>
                <w:numId w:val="7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лиценца; </w:t>
            </w:r>
          </w:p>
          <w:p w:rsidR="002D3F5C" w:rsidRPr="0089309E" w:rsidRDefault="002D3F5C" w:rsidP="002D3F5C">
            <w:pPr>
              <w:numPr>
                <w:ilvl w:val="0"/>
                <w:numId w:val="7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специјалистички испит; </w:t>
            </w:r>
          </w:p>
          <w:p w:rsidR="002D3F5C" w:rsidRPr="0089309E" w:rsidRDefault="002D3F5C" w:rsidP="002D3F5C">
            <w:pPr>
              <w:numPr>
                <w:ilvl w:val="0"/>
                <w:numId w:val="7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најмање три године и шест месеци радног искуства у звању доктора медицине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6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2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950A69" w:rsidRDefault="002D3F5C" w:rsidP="002D3F5C">
            <w:pPr>
              <w:spacing w:after="0" w:line="240" w:lineRule="auto"/>
              <w:ind w:left="720" w:hanging="363"/>
              <w:rPr>
                <w:rFonts w:ascii="Times New Roman" w:eastAsia="Times New Roman" w:hAnsi="Times New Roman"/>
                <w:lang w:eastAsia="sr-Latn-CS"/>
              </w:rPr>
            </w:pPr>
            <w:r w:rsidRPr="00950A69">
              <w:rPr>
                <w:rFonts w:ascii="Times New Roman" w:eastAsia="Times New Roman" w:hAnsi="Times New Roman"/>
                <w:lang w:eastAsia="sr-Latn-CS"/>
              </w:rPr>
              <w:t>2</w:t>
            </w:r>
          </w:p>
        </w:tc>
      </w:tr>
    </w:tbl>
    <w:p w:rsidR="002D3F5C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80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663"/>
        <w:gridCol w:w="8317"/>
      </w:tblGrid>
      <w:tr w:rsidR="002D3F5C" w:rsidRPr="00E1142A" w:rsidTr="002D3F5C">
        <w:trPr>
          <w:trHeight w:val="270"/>
          <w:tblCellSpacing w:w="7" w:type="dxa"/>
        </w:trPr>
        <w:tc>
          <w:tcPr>
            <w:tcW w:w="26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2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  <w:t xml:space="preserve">МЕДИЦИНСКА СЕСТРА - ТЕХНИЧАР 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sr-Latn-CS"/>
              </w:rPr>
              <w:t>Педијатријска</w:t>
            </w:r>
            <w:r w:rsidRPr="0089309E"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  <w:t xml:space="preserve"> сестра-</w:t>
            </w:r>
            <w:r>
              <w:rPr>
                <w:rFonts w:ascii="Times New Roman" w:eastAsia="Times New Roman" w:hAnsi="Times New Roman"/>
                <w:b/>
                <w:bCs/>
                <w:lang w:eastAsia="sr-Latn-CS"/>
              </w:rPr>
              <w:t xml:space="preserve"> </w:t>
            </w:r>
            <w:r w:rsidRPr="0089309E"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  <w:t>техничар у амбуланти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6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 w:rsidRPr="00B0585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2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Z022101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6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Pr="003924A4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Pr="003924A4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3924A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3924A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2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6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пружа услуге здравствене неге и подршке лицима којима је потребна нега као последица старења, повређивања, болести или других физичких и менталних поремећаја, или потенцијалих ризика за здравље у складу са праксом и стандардима савремене неге и о томе води прописану медицинску документацију;</w:t>
            </w:r>
          </w:p>
          <w:p w:rsidR="002D3F5C" w:rsidRPr="0089309E" w:rsidRDefault="002D3F5C" w:rsidP="002D3F5C">
            <w:pPr>
              <w:numPr>
                <w:ilvl w:val="0"/>
                <w:numId w:val="6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у тиму са докторима медицине и другима или самостално, спроводи превентивне и куративне мере, по налогу доктора медицине или доктора медицине специјалисте у установи и на терену,у оквиту теренског рада; </w:t>
            </w:r>
          </w:p>
          <w:p w:rsidR="002D3F5C" w:rsidRPr="0089309E" w:rsidRDefault="002D3F5C" w:rsidP="002D3F5C">
            <w:pPr>
              <w:numPr>
                <w:ilvl w:val="0"/>
                <w:numId w:val="6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припрема болесника за дијагностичко терапијске процедуре и припрема</w:t>
            </w:r>
            <w:r w:rsidRPr="0089309E">
              <w:rPr>
                <w:rFonts w:ascii="Times New Roman" w:eastAsia="Times New Roman" w:hAnsi="Times New Roman"/>
                <w:color w:val="000000"/>
                <w:lang w:eastAsia="sr-Latn-CS"/>
              </w:rPr>
              <w:t xml:space="preserve"> ординацију, опрему и уређаје за рад; </w:t>
            </w:r>
          </w:p>
          <w:p w:rsidR="002D3F5C" w:rsidRPr="0089309E" w:rsidRDefault="002D3F5C" w:rsidP="002D3F5C">
            <w:pPr>
              <w:numPr>
                <w:ilvl w:val="0"/>
                <w:numId w:val="6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lang w:eastAsia="sr-Latn-CS"/>
              </w:rPr>
              <w:t xml:space="preserve">учествује у дијагностици (ЕКГ, одређивање шећера у крви и др.) и врши антропометријска мерења; </w:t>
            </w:r>
          </w:p>
          <w:p w:rsidR="002D3F5C" w:rsidRPr="0089309E" w:rsidRDefault="002D3F5C" w:rsidP="002D3F5C">
            <w:pPr>
              <w:numPr>
                <w:ilvl w:val="0"/>
                <w:numId w:val="6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врши дезинфекцију и стерилизацију материјала и инструмената; </w:t>
            </w:r>
          </w:p>
          <w:p w:rsidR="002D3F5C" w:rsidRPr="0089309E" w:rsidRDefault="002D3F5C" w:rsidP="002D3F5C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правилно одлаже медицински отпад;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6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3924A4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3924A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2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C80499" w:rsidRDefault="002D3F5C" w:rsidP="002D3F5C">
            <w:pPr>
              <w:numPr>
                <w:ilvl w:val="0"/>
                <w:numId w:val="79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9E49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средње образовање</w:t>
            </w:r>
            <w:r w:rsidR="00C804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;</w:t>
            </w:r>
          </w:p>
          <w:p w:rsidR="00C80499" w:rsidRPr="009E49F8" w:rsidRDefault="00C80499" w:rsidP="002D3F5C">
            <w:pPr>
              <w:numPr>
                <w:ilvl w:val="0"/>
                <w:numId w:val="79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педијатријска сестра/техничар</w:t>
            </w:r>
          </w:p>
          <w:p w:rsidR="002D3F5C" w:rsidRPr="0089309E" w:rsidRDefault="002D3F5C" w:rsidP="002D3F5C">
            <w:pPr>
              <w:spacing w:after="0" w:line="240" w:lineRule="auto"/>
              <w:ind w:left="363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</w:tc>
      </w:tr>
      <w:tr w:rsidR="002D3F5C" w:rsidRPr="00E1142A" w:rsidTr="002D3F5C">
        <w:trPr>
          <w:tblCellSpacing w:w="7" w:type="dxa"/>
        </w:trPr>
        <w:tc>
          <w:tcPr>
            <w:tcW w:w="26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3924A4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3924A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2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8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lang w:eastAsia="sr-Latn-CS"/>
              </w:rPr>
              <w:t>стручни испит;</w:t>
            </w:r>
          </w:p>
          <w:p w:rsidR="002D3F5C" w:rsidRPr="0089309E" w:rsidRDefault="002D3F5C" w:rsidP="002D3F5C">
            <w:pPr>
              <w:numPr>
                <w:ilvl w:val="0"/>
                <w:numId w:val="8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lang w:eastAsia="sr-Latn-CS"/>
              </w:rPr>
              <w:t>лиценца;</w:t>
            </w:r>
          </w:p>
          <w:p w:rsidR="002D3F5C" w:rsidRPr="0089309E" w:rsidRDefault="002D3F5C" w:rsidP="002D3F5C">
            <w:pPr>
              <w:numPr>
                <w:ilvl w:val="0"/>
                <w:numId w:val="8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lang w:eastAsia="sr-Latn-CS"/>
              </w:rPr>
              <w:t>најмање шест месеци радног искуства у звању медицинске сестре/техничара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6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3924A4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3924A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2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632270" w:rsidRDefault="00C80499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sr-Latn-CS"/>
              </w:rPr>
              <w:t>2</w:t>
            </w:r>
          </w:p>
        </w:tc>
      </w:tr>
    </w:tbl>
    <w:p w:rsidR="002D3F5C" w:rsidRPr="002D3F5C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80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206"/>
        <w:gridCol w:w="1457"/>
        <w:gridCol w:w="529"/>
        <w:gridCol w:w="888"/>
        <w:gridCol w:w="1213"/>
        <w:gridCol w:w="5661"/>
        <w:gridCol w:w="26"/>
      </w:tblGrid>
      <w:tr w:rsidR="002D3F5C" w:rsidRPr="00E1142A" w:rsidTr="002D3F5C">
        <w:trPr>
          <w:trHeight w:val="270"/>
          <w:tblCellSpacing w:w="7" w:type="dxa"/>
        </w:trPr>
        <w:tc>
          <w:tcPr>
            <w:tcW w:w="264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296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  <w:t xml:space="preserve">МЕДИЦИНСКА СЕСТРА - ТЕХНИЧАР 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  <w:t>медицинска сестра-техничар у амбуланти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64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 w:rsidRPr="00B0585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296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Z022101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64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Pr="003924A4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Pr="003924A4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3924A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3924A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296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6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пружа услуге здравствене неге и подршке лицима којима је потребна нега као последица старења, повређивања, болести или других физичких и менталних поремећаја, или потенцијалих ризика за здравље у складу са праксом и стандардима савремене неге и о томе води прописану медицинску документацију;</w:t>
            </w:r>
          </w:p>
          <w:p w:rsidR="002D3F5C" w:rsidRPr="0089309E" w:rsidRDefault="002D3F5C" w:rsidP="002D3F5C">
            <w:pPr>
              <w:numPr>
                <w:ilvl w:val="0"/>
                <w:numId w:val="6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у тиму са докторима медицине и другима или самостално, спроводи превентивне и куративне мере, по налогу доктора медицине или доктора медицине специјалисте у установи и на терену,у оквиту теренског рада; </w:t>
            </w:r>
          </w:p>
          <w:p w:rsidR="002D3F5C" w:rsidRPr="0089309E" w:rsidRDefault="002D3F5C" w:rsidP="002D3F5C">
            <w:pPr>
              <w:numPr>
                <w:ilvl w:val="0"/>
                <w:numId w:val="6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припрема болесника за дијагностичко терапијске процедуре и припрема</w:t>
            </w:r>
            <w:r w:rsidRPr="0089309E">
              <w:rPr>
                <w:rFonts w:ascii="Times New Roman" w:eastAsia="Times New Roman" w:hAnsi="Times New Roman"/>
                <w:color w:val="000000"/>
                <w:lang w:eastAsia="sr-Latn-CS"/>
              </w:rPr>
              <w:t xml:space="preserve"> ординацију, опрему и уређаје за рад; </w:t>
            </w:r>
          </w:p>
          <w:p w:rsidR="002D3F5C" w:rsidRPr="0089309E" w:rsidRDefault="002D3F5C" w:rsidP="002D3F5C">
            <w:pPr>
              <w:numPr>
                <w:ilvl w:val="0"/>
                <w:numId w:val="6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lang w:eastAsia="sr-Latn-CS"/>
              </w:rPr>
              <w:t xml:space="preserve">учествује у дијагностици (ЕКГ, одређивање шећера у крви и др.) и врши антропометријска мерења; </w:t>
            </w:r>
          </w:p>
          <w:p w:rsidR="002D3F5C" w:rsidRPr="0089309E" w:rsidRDefault="002D3F5C" w:rsidP="002D3F5C">
            <w:pPr>
              <w:numPr>
                <w:ilvl w:val="0"/>
                <w:numId w:val="6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врши дезинфекцију и стерилизацију материјала и инструмената; </w:t>
            </w:r>
          </w:p>
          <w:p w:rsidR="002D3F5C" w:rsidRPr="0089309E" w:rsidRDefault="002D3F5C" w:rsidP="002D3F5C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правилно одлаже медицински отпад;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64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3924A4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3924A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296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9E49F8" w:rsidRDefault="002D3F5C" w:rsidP="002D3F5C">
            <w:pPr>
              <w:numPr>
                <w:ilvl w:val="0"/>
                <w:numId w:val="79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9E49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средње образовање:</w:t>
            </w:r>
          </w:p>
          <w:p w:rsidR="002D3F5C" w:rsidRPr="0089309E" w:rsidRDefault="002D3F5C" w:rsidP="002D3F5C">
            <w:pPr>
              <w:spacing w:after="0" w:line="240" w:lineRule="auto"/>
              <w:ind w:left="363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</w:tc>
      </w:tr>
      <w:tr w:rsidR="002D3F5C" w:rsidRPr="00E1142A" w:rsidTr="002D3F5C">
        <w:trPr>
          <w:tblCellSpacing w:w="7" w:type="dxa"/>
        </w:trPr>
        <w:tc>
          <w:tcPr>
            <w:tcW w:w="264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3924A4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3924A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296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8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lang w:eastAsia="sr-Latn-CS"/>
              </w:rPr>
              <w:t>стручни испит;</w:t>
            </w:r>
          </w:p>
          <w:p w:rsidR="002D3F5C" w:rsidRPr="0089309E" w:rsidRDefault="002D3F5C" w:rsidP="002D3F5C">
            <w:pPr>
              <w:numPr>
                <w:ilvl w:val="0"/>
                <w:numId w:val="8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lang w:eastAsia="sr-Latn-CS"/>
              </w:rPr>
              <w:t>лиценца;</w:t>
            </w:r>
          </w:p>
          <w:p w:rsidR="002D3F5C" w:rsidRPr="0089309E" w:rsidRDefault="002D3F5C" w:rsidP="002D3F5C">
            <w:pPr>
              <w:numPr>
                <w:ilvl w:val="0"/>
                <w:numId w:val="8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lang w:eastAsia="sr-Latn-CS"/>
              </w:rPr>
              <w:t>најмање шест месеци радног искуства у звању медицинске сестре/техничара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64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3924A4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3924A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296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C80499" w:rsidRDefault="00C80499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sr-Latn-CS"/>
              </w:rPr>
              <w:t>8</w:t>
            </w: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sr-Latn-CS"/>
              </w:rPr>
            </w:pPr>
          </w:p>
          <w:p w:rsidR="002D3F5C" w:rsidRPr="00385D03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</w:tc>
      </w:tr>
      <w:tr w:rsidR="002D3F5C" w:rsidRPr="00E1142A" w:rsidTr="002D3F5C">
        <w:trPr>
          <w:gridAfter w:val="1"/>
          <w:wAfter w:w="5" w:type="dxa"/>
          <w:trHeight w:val="45"/>
          <w:tblCellSpacing w:w="7" w:type="dxa"/>
        </w:trPr>
        <w:tc>
          <w:tcPr>
            <w:tcW w:w="10933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00"/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1.1.3.</w:t>
            </w: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 xml:space="preserve"> СЛУЖБА ЗА ЗДРАВСТВЕНУ ЗАШТИТУ ЖЕНА</w:t>
            </w:r>
          </w:p>
        </w:tc>
      </w:tr>
      <w:tr w:rsidR="002D3F5C" w:rsidRPr="00E1142A" w:rsidTr="002D3F5C">
        <w:trPr>
          <w:gridAfter w:val="1"/>
          <w:wAfter w:w="5" w:type="dxa"/>
          <w:trHeight w:val="75"/>
          <w:tblCellSpacing w:w="7" w:type="dxa"/>
        </w:trPr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Р.бр.</w:t>
            </w:r>
          </w:p>
        </w:tc>
        <w:tc>
          <w:tcPr>
            <w:tcW w:w="197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Назив радног места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Бр. изврш.</w:t>
            </w:r>
          </w:p>
        </w:tc>
        <w:tc>
          <w:tcPr>
            <w:tcW w:w="1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Стручна спрема</w:t>
            </w:r>
          </w:p>
        </w:tc>
        <w:tc>
          <w:tcPr>
            <w:tcW w:w="56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748BD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r-Latn-CS"/>
              </w:rPr>
              <w:t xml:space="preserve">                                             </w:t>
            </w: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Посебни услови</w:t>
            </w:r>
          </w:p>
        </w:tc>
      </w:tr>
      <w:tr w:rsidR="002D3F5C" w:rsidRPr="00E1142A" w:rsidTr="002D3F5C">
        <w:trPr>
          <w:gridAfter w:val="1"/>
          <w:wAfter w:w="5" w:type="dxa"/>
          <w:trHeight w:val="75"/>
          <w:tblCellSpacing w:w="7" w:type="dxa"/>
        </w:trPr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6A3539" w:rsidRDefault="002D3F5C" w:rsidP="002D3F5C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lang w:eastAsia="sr-Latn-CS"/>
              </w:rPr>
            </w:pPr>
            <w:r w:rsidRPr="006A3539">
              <w:rPr>
                <w:rFonts w:ascii="Times New Roman" w:eastAsia="Times New Roman" w:hAnsi="Times New Roman"/>
                <w:lang w:eastAsia="sr-Latn-CS"/>
              </w:rPr>
              <w:t>1.</w:t>
            </w:r>
          </w:p>
        </w:tc>
        <w:tc>
          <w:tcPr>
            <w:tcW w:w="197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Доктор медицине специјалиста изабрани лекар за жене - Начелник службе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199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Мед.фак.</w:t>
            </w:r>
          </w:p>
        </w:tc>
        <w:tc>
          <w:tcPr>
            <w:tcW w:w="5647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специјалистички испит из гинекологије;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8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три године и шест месеци радног искуства у звању доктора медицине</w:t>
            </w:r>
          </w:p>
        </w:tc>
      </w:tr>
      <w:tr w:rsidR="002D3F5C" w:rsidRPr="00E1142A" w:rsidTr="002D3F5C">
        <w:trPr>
          <w:gridAfter w:val="1"/>
          <w:wAfter w:w="5" w:type="dxa"/>
          <w:trHeight w:val="390"/>
          <w:tblCellSpacing w:w="7" w:type="dxa"/>
        </w:trPr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6A3539" w:rsidRDefault="002D3F5C" w:rsidP="002D3F5C">
            <w:pPr>
              <w:pStyle w:val="ListParagraph"/>
              <w:numPr>
                <w:ilvl w:val="0"/>
                <w:numId w:val="122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sr-Latn-CS"/>
              </w:rPr>
            </w:pPr>
          </w:p>
        </w:tc>
        <w:tc>
          <w:tcPr>
            <w:tcW w:w="197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Медицинска сестра / техничар у амбуланти - Главна сестра службе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199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A82AFD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6 степен</w:t>
            </w:r>
          </w:p>
          <w:p w:rsidR="002D3F5C" w:rsidRPr="00A82AFD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мед.школа</w:t>
            </w:r>
          </w:p>
        </w:tc>
        <w:tc>
          <w:tcPr>
            <w:tcW w:w="5647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A82AFD" w:rsidRDefault="002D3F5C" w:rsidP="002D3F5C">
            <w:pPr>
              <w:pStyle w:val="Default"/>
              <w:rPr>
                <w:sz w:val="20"/>
                <w:szCs w:val="20"/>
              </w:rPr>
            </w:pPr>
            <w:r w:rsidRPr="00A82AFD">
              <w:rPr>
                <w:sz w:val="20"/>
                <w:szCs w:val="20"/>
              </w:rPr>
              <w:t xml:space="preserve">– стручни испит; </w:t>
            </w:r>
          </w:p>
          <w:p w:rsidR="002D3F5C" w:rsidRPr="00A82AFD" w:rsidRDefault="002D3F5C" w:rsidP="002D3F5C">
            <w:pPr>
              <w:pStyle w:val="Default"/>
              <w:rPr>
                <w:sz w:val="20"/>
                <w:szCs w:val="20"/>
              </w:rPr>
            </w:pPr>
            <w:r w:rsidRPr="00A82AFD">
              <w:rPr>
                <w:sz w:val="20"/>
                <w:szCs w:val="20"/>
              </w:rPr>
              <w:t xml:space="preserve">– лиценца; 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најмање шест месеци радног искуства у звању више, односно струковне медицинске сестре</w:t>
            </w:r>
            <w:r w:rsidRPr="00E1142A">
              <w:rPr>
                <w:sz w:val="23"/>
                <w:szCs w:val="23"/>
              </w:rPr>
              <w:t xml:space="preserve">. </w:t>
            </w:r>
          </w:p>
        </w:tc>
      </w:tr>
      <w:tr w:rsidR="002D3F5C" w:rsidRPr="00E1142A" w:rsidTr="002D3F5C">
        <w:trPr>
          <w:gridAfter w:val="1"/>
          <w:wAfter w:w="5" w:type="dxa"/>
          <w:trHeight w:val="75"/>
          <w:tblCellSpacing w:w="7" w:type="dxa"/>
        </w:trPr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6A3539" w:rsidRDefault="002D3F5C" w:rsidP="002D3F5C">
            <w:pPr>
              <w:pStyle w:val="ListParagraph"/>
              <w:numPr>
                <w:ilvl w:val="0"/>
                <w:numId w:val="122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sr-Latn-CS"/>
              </w:rPr>
            </w:pPr>
          </w:p>
        </w:tc>
        <w:tc>
          <w:tcPr>
            <w:tcW w:w="197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DD7A4D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Доктор медицине специјалиста изабрани лекар за жене-шеф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одсека за планирање породице и здравствену заштиту трудница и породиље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Мед.фак.</w:t>
            </w:r>
          </w:p>
        </w:tc>
        <w:tc>
          <w:tcPr>
            <w:tcW w:w="56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специјалистички испит из гинекологије;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8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три године и шест месеци радног искуства у звању доктора медицине.</w:t>
            </w:r>
          </w:p>
        </w:tc>
      </w:tr>
      <w:tr w:rsidR="002D3F5C" w:rsidRPr="00E1142A" w:rsidTr="002D3F5C">
        <w:trPr>
          <w:gridAfter w:val="1"/>
          <w:wAfter w:w="5" w:type="dxa"/>
          <w:trHeight w:val="75"/>
          <w:tblCellSpacing w:w="7" w:type="dxa"/>
        </w:trPr>
        <w:tc>
          <w:tcPr>
            <w:tcW w:w="1185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6A3539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        </w:t>
            </w:r>
            <w:r w:rsidRPr="006A3539">
              <w:rPr>
                <w:rFonts w:ascii="Times New Roman" w:eastAsia="Times New Roman" w:hAnsi="Times New Roman"/>
                <w:lang w:eastAsia="sr-Latn-CS"/>
              </w:rPr>
              <w:t>4</w:t>
            </w:r>
          </w:p>
        </w:tc>
        <w:tc>
          <w:tcPr>
            <w:tcW w:w="1972" w:type="dxa"/>
            <w:gridSpan w:val="2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DD7A4D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Доктор медицине специјалиста изабрани лекар за жене-ше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ф одсека за превентивну здравствену заштиту</w:t>
            </w:r>
          </w:p>
        </w:tc>
        <w:tc>
          <w:tcPr>
            <w:tcW w:w="874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Мед.фак.</w:t>
            </w:r>
          </w:p>
        </w:tc>
        <w:tc>
          <w:tcPr>
            <w:tcW w:w="5647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специјалистички испит из гинекологије;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8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три године и шест месеци радног искуства у звању доктора медицине.</w:t>
            </w:r>
          </w:p>
        </w:tc>
      </w:tr>
      <w:tr w:rsidR="002D3F5C" w:rsidRPr="00E1142A" w:rsidTr="002D3F5C">
        <w:trPr>
          <w:gridAfter w:val="1"/>
          <w:wAfter w:w="5" w:type="dxa"/>
          <w:trHeight w:val="75"/>
          <w:tblCellSpacing w:w="7" w:type="dxa"/>
        </w:trPr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3924A4" w:rsidRDefault="002D3F5C" w:rsidP="002D3F5C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       </w:t>
            </w:r>
            <w:r w:rsidRPr="003924A4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5.</w:t>
            </w:r>
          </w:p>
        </w:tc>
        <w:tc>
          <w:tcPr>
            <w:tcW w:w="197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Доктор медицине специјалиста изабрани лекар за жене-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A82AFD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2</w:t>
            </w:r>
          </w:p>
        </w:tc>
        <w:tc>
          <w:tcPr>
            <w:tcW w:w="1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Мед.фак.</w:t>
            </w:r>
          </w:p>
        </w:tc>
        <w:tc>
          <w:tcPr>
            <w:tcW w:w="56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специјалистички испит из гинекологије;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8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три године и шест месеци радног искуства у звању доктора медицине.</w:t>
            </w:r>
          </w:p>
        </w:tc>
      </w:tr>
      <w:tr w:rsidR="002D3F5C" w:rsidRPr="00E1142A" w:rsidTr="002D3F5C">
        <w:trPr>
          <w:gridAfter w:val="1"/>
          <w:wAfter w:w="5" w:type="dxa"/>
          <w:trHeight w:val="75"/>
          <w:tblCellSpacing w:w="7" w:type="dxa"/>
        </w:trPr>
        <w:tc>
          <w:tcPr>
            <w:tcW w:w="1185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3924A4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3924A4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       </w:t>
            </w:r>
            <w:r w:rsidRPr="003924A4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 6.</w:t>
            </w:r>
          </w:p>
        </w:tc>
        <w:tc>
          <w:tcPr>
            <w:tcW w:w="1972" w:type="dxa"/>
            <w:gridSpan w:val="2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Доктор медицине </w:t>
            </w:r>
          </w:p>
        </w:tc>
        <w:tc>
          <w:tcPr>
            <w:tcW w:w="874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Мед.фак.</w:t>
            </w:r>
          </w:p>
        </w:tc>
        <w:tc>
          <w:tcPr>
            <w:tcW w:w="5647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8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е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шест месеци радног искуства у звању доктора медицине.</w:t>
            </w:r>
          </w:p>
        </w:tc>
      </w:tr>
      <w:tr w:rsidR="002D3F5C" w:rsidRPr="00E1142A" w:rsidTr="002D3F5C">
        <w:trPr>
          <w:gridAfter w:val="1"/>
          <w:wAfter w:w="5" w:type="dxa"/>
          <w:trHeight w:val="75"/>
          <w:tblCellSpacing w:w="7" w:type="dxa"/>
        </w:trPr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3924A4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3924A4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          </w:t>
            </w:r>
            <w:r w:rsidRPr="003924A4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 7.</w:t>
            </w:r>
          </w:p>
        </w:tc>
        <w:tc>
          <w:tcPr>
            <w:tcW w:w="197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Медицинска сестра/гинеколошко акушерска сестра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A82AFD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6.степен -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м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ед.школа</w:t>
            </w:r>
          </w:p>
        </w:tc>
        <w:tc>
          <w:tcPr>
            <w:tcW w:w="56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8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- најмање шест месеци радног искуства у звању више,односно струковне медицинске сестре </w:t>
            </w:r>
          </w:p>
        </w:tc>
      </w:tr>
      <w:tr w:rsidR="002D3F5C" w:rsidRPr="00E1142A" w:rsidTr="002D3F5C">
        <w:trPr>
          <w:gridAfter w:val="1"/>
          <w:wAfter w:w="5" w:type="dxa"/>
          <w:trHeight w:val="75"/>
          <w:tblCellSpacing w:w="7" w:type="dxa"/>
        </w:trPr>
        <w:tc>
          <w:tcPr>
            <w:tcW w:w="1185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6A3539" w:rsidRDefault="002D3F5C" w:rsidP="002D3F5C">
            <w:pPr>
              <w:pStyle w:val="ListParagraph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6A3539">
              <w:rPr>
                <w:rFonts w:ascii="Times New Roman" w:eastAsia="Times New Roman" w:hAnsi="Times New Roman"/>
                <w:sz w:val="18"/>
                <w:szCs w:val="18"/>
                <w:lang w:eastAsia="sr-Latn-CS"/>
              </w:rPr>
              <w:t>8.</w:t>
            </w:r>
          </w:p>
        </w:tc>
        <w:tc>
          <w:tcPr>
            <w:tcW w:w="1972" w:type="dxa"/>
            <w:gridSpan w:val="2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Медицинска сестра/гинеколошко акушерска сестра</w:t>
            </w:r>
          </w:p>
        </w:tc>
        <w:tc>
          <w:tcPr>
            <w:tcW w:w="874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4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4.степен -Мед.школа</w:t>
            </w:r>
          </w:p>
        </w:tc>
        <w:tc>
          <w:tcPr>
            <w:tcW w:w="5647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8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шест месеци радног искуства у звању медицинске сестре / техничара</w:t>
            </w:r>
          </w:p>
        </w:tc>
      </w:tr>
      <w:tr w:rsidR="002D3F5C" w:rsidRPr="00E1142A" w:rsidTr="002D3F5C">
        <w:trPr>
          <w:gridAfter w:val="1"/>
          <w:wAfter w:w="5" w:type="dxa"/>
          <w:trHeight w:val="75"/>
          <w:tblCellSpacing w:w="7" w:type="dxa"/>
        </w:trPr>
        <w:tc>
          <w:tcPr>
            <w:tcW w:w="1185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6A3539" w:rsidRDefault="002D3F5C" w:rsidP="002D3F5C">
            <w:pPr>
              <w:pStyle w:val="ListParagraph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6A3539">
              <w:rPr>
                <w:rFonts w:ascii="Times New Roman" w:eastAsia="Times New Roman" w:hAnsi="Times New Roman"/>
                <w:sz w:val="18"/>
                <w:szCs w:val="18"/>
                <w:lang w:eastAsia="sr-Latn-CS"/>
              </w:rPr>
              <w:t>9.</w:t>
            </w:r>
          </w:p>
        </w:tc>
        <w:tc>
          <w:tcPr>
            <w:tcW w:w="1972" w:type="dxa"/>
            <w:gridSpan w:val="2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Медицинска сестра / техничар у амбуланти</w:t>
            </w:r>
          </w:p>
        </w:tc>
        <w:tc>
          <w:tcPr>
            <w:tcW w:w="874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DD7A4D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2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4.степен -Мед.школа</w:t>
            </w:r>
          </w:p>
        </w:tc>
        <w:tc>
          <w:tcPr>
            <w:tcW w:w="5647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8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шест месеци радног искуства у звању медицинске сестре / техничара</w:t>
            </w:r>
          </w:p>
        </w:tc>
      </w:tr>
    </w:tbl>
    <w:p w:rsidR="002D3F5C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632270" w:rsidRPr="00632270" w:rsidRDefault="00632270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80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3"/>
        <w:gridCol w:w="8627"/>
      </w:tblGrid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6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ДОКТОР МЕДИЦИНСЕ СПЕЦИЈАЛИСТА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Доктор медицине специјалиста изабрани лекар за жене</w:t>
            </w:r>
          </w:p>
          <w:p w:rsidR="002D3F5C" w:rsidRPr="00772641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Начелник Службе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 w:rsidRPr="003762B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6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Z020110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6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Опис посла:</w:t>
            </w:r>
          </w:p>
          <w:p w:rsidR="002D3F5C" w:rsidRPr="00772641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Руководи стручним и организационим пословима одсекаа, односно организује и координира рад одсека и стара се о извршењу послова и задатака у оквиру одсека.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Координира дијагностички и терапијски рад у одсеку, врши распоред лекара и осталих радника на послове и радне задатке у оквиру одсека.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Организује стручно методолошки рад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службе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Организује негу, испитивање и лечење болесника.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Обавезан је да стручним радом доприноси афирмацији одсека и радника.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Одговоран је за економично и рационално пословање одсека;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спроводјење хигијенско техничке заштите, санитарно хигијенских и других прописа који се односе на службу.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Одговоран је за спровођење мера из области послова од интереса за стручно усавршавање кадрова.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Иницира увођење нових метода лечења.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стање инвентара и опреме и предлаже набавку нове опреме у циљу савременије дијагностике и лечење болесника.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Обавезан је да учествује у пословима од заједничког интереса у својој служби као и заједничког интереса за организациону јединицу.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Стара се о перманентној едукацији запослених.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Одговоран је за спровођење одлука директора.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превенира, дијагностикује и лечи болести, повреде и друге физичке и менталне поремећаје коришћењем специјализованих метода и техника, кроз примену принципа и процедура савремене медицине, о чему води прописану медицинску документацију;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организује и спроводи мере на очувању и унапређењу здравља појединца и породице, ради на откривању и сузбијању фактора ризика за настанак болести, прати здравствено стање становништва на свом подручју и осигурава податке за потребе здравствене статистике, утврђује ризике за здравље, предлаже и спроводи мере за њихово отклањање, спроводи здраствено - васпитне активности и остварује сарадњу са кључним појединцима и организацијама у заједници;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ради у превентивним саветовалиштима;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организује и спроводи прописане систематске, циљане и скрининг прегледе;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уче</w:t>
            </w:r>
            <w:r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>ствује у посебним програмима (</w:t>
            </w: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мере за рано откривање болести);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обавља послове радиолошке, лабораторијске и друге дијагностике за коју је специјализован, о чему сачињава специјалистички извештај;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обавља специјалистичке прегледе и упућује на даљу дијагностику и прегледе,одређује начин и врсту лечења, прати ток лечења и усклађује мишљење и предлоге за наставак лечења,одређује врсту и дужину кућног лечења и прати његово спровођење, одређује дужину привремене спречености за рад због болести или повреде;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прописује лекове и медицинска средства, као и медицинско - техничка помагала;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даје оцену о здравственом стању и упућује на оцену радне способности, иде у кућне посете у оквиру теренског рада;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збрињава пацијенте на месту повређивања, односно нагло насталог обољења, којима је неопходно указивање хитне медицинске помоћи, по потреби прати пацијента у хитном санитетском транспорту до одговарајуће здравствене установе;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спроводи здравствену заштиту одређених категорија становништва, односно пацијената оболелих од болести за чију превенцију, дијагностику и лечење је специјализован;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обавља послове лабораторијске, радиолошке и друге дијагностике за коју је специјализован, о чему сачињава специјалистички извештај;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учествује у унапређењу квалитета здравствене заштите;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обавља консултације са другим здравственим радницима и здравственим сарадницима; </w:t>
            </w:r>
          </w:p>
          <w:p w:rsidR="002D3F5C" w:rsidRPr="008748BD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планира, надзире и евалуира спровођење здравствене заштите; </w:t>
            </w:r>
          </w:p>
          <w:p w:rsidR="002D3F5C" w:rsidRPr="009C495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За свој рад одговоран је Управник Дома Здравља Врање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6322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6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Стручна спрема: Високо образовање:</w:t>
            </w:r>
          </w:p>
          <w:p w:rsidR="002D3F5C" w:rsidRPr="0089309E" w:rsidRDefault="002D3F5C" w:rsidP="002D3F5C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 интегрисаним академским студијама, по пропису који уређује високо образовање, почев од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2D3F5C" w:rsidRPr="0089309E" w:rsidRDefault="002D3F5C" w:rsidP="002D3F5C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на основним студијама у трајању од најмање пет година по пропису који је уређивао високо образовање до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сарадника.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6322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6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Посебни услови: - стручни испит;</w:t>
            </w:r>
          </w:p>
          <w:p w:rsidR="002D3F5C" w:rsidRPr="0089309E" w:rsidRDefault="002D3F5C" w:rsidP="002D3F5C">
            <w:pPr>
              <w:spacing w:after="0" w:line="240" w:lineRule="auto"/>
              <w:ind w:left="720" w:firstLine="720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ind w:left="1440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специјалистички испит из гинекологије</w:t>
            </w:r>
            <w:r w:rsidR="00017CC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и  акушерства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;</w:t>
            </w:r>
          </w:p>
          <w:p w:rsidR="002D3F5C" w:rsidRPr="001C3026" w:rsidRDefault="002D3F5C" w:rsidP="002D3F5C">
            <w:pPr>
              <w:spacing w:after="0" w:line="240" w:lineRule="auto"/>
              <w:ind w:left="720" w:firstLine="720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најмање три године и шест месеци радног искуства у звању доктора медицине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6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1</w:t>
            </w:r>
          </w:p>
        </w:tc>
      </w:tr>
    </w:tbl>
    <w:p w:rsidR="002D3F5C" w:rsidRPr="009C495C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35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3"/>
        <w:gridCol w:w="8582"/>
      </w:tblGrid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 xml:space="preserve"> ВИША </w:t>
            </w: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МЕДИЦИНСКА СЕСТРА - ТЕХНИЧАР 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медицинска сестра-техничар у амбуланти-главна сестра службе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 w:rsidRPr="003778B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Z022001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Pr="003924A4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Организује и координира рад особља у служби.</w:t>
            </w:r>
          </w:p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Врши јутарњи обилазак свих просторија службе и стара се о њиховој хигијенско техничкој исправности. </w:t>
            </w:r>
          </w:p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Прави распоред рада здравствених радника и осталог особља службе. </w:t>
            </w:r>
          </w:p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Контролише рационалност и благовременост у давању терапије као и контролу стерилизације инструмената, материјала и апарата. </w:t>
            </w:r>
          </w:p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Врши требовање лекова, санитетског материјала и другог материјала потребног за рад службе. </w:t>
            </w:r>
          </w:p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Води целокупну статистичку и медицинску документацију службе као и дневну евиденцију о доласку на посао. </w:t>
            </w:r>
          </w:p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Активно учествује у спр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ово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ђ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ењу здравствено васпитног рада, учеструје у стручном оспособљавању здравствених радника. </w:t>
            </w:r>
          </w:p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Преноси искуства на младје сестре и уводи у рад приправнике и новопримљене сестре. </w:t>
            </w:r>
          </w:p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Задужује се са основним средствима и ситним инвентаром и врши контролу над њиховим утрошком. </w:t>
            </w:r>
          </w:p>
          <w:p w:rsidR="002D3F5C" w:rsidRPr="00E42A77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Координира рад са начелником службе. </w:t>
            </w:r>
          </w:p>
          <w:p w:rsidR="002D3F5C" w:rsidRPr="0089309E" w:rsidRDefault="002D3F5C" w:rsidP="002D3F5C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планира и пружа услуге процеса здравствене неге и подршке пацијентима, у складу са праксом и стандардима савремене здравствене неге, о чему води прописану медицинску документацију; </w:t>
            </w:r>
          </w:p>
          <w:p w:rsidR="002D3F5C" w:rsidRPr="0089309E" w:rsidRDefault="002D3F5C" w:rsidP="002D3F5C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спроводи превентивне и куративне мере, по налогу доктора медицине или доктора медицине специјалисте у тиму или самостално, у здравственој установи и у оквиру теренског рада; </w:t>
            </w:r>
          </w:p>
          <w:p w:rsidR="002D3F5C" w:rsidRPr="0089309E" w:rsidRDefault="002D3F5C" w:rsidP="002D3F5C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сарађује са другим учесницима у пружању здравствене заштите и службама у заједници; </w:t>
            </w:r>
          </w:p>
          <w:p w:rsidR="002D3F5C" w:rsidRPr="0089309E" w:rsidRDefault="002D3F5C" w:rsidP="002D3F5C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>-</w:t>
            </w: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обучава новопримљене здравствене раднике и контролише обуку приправника; </w:t>
            </w:r>
          </w:p>
          <w:p w:rsidR="002D3F5C" w:rsidRPr="0089309E" w:rsidRDefault="002D3F5C" w:rsidP="002D3F5C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континуирано спроводи надзор процеса статистичког извештавања; </w:t>
            </w:r>
          </w:p>
          <w:p w:rsidR="002D3F5C" w:rsidRPr="0089309E" w:rsidRDefault="002D3F5C" w:rsidP="002D3F5C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требује потрошни материјал за службу; </w:t>
            </w:r>
          </w:p>
          <w:p w:rsidR="002D3F5C" w:rsidRPr="0089309E" w:rsidRDefault="002D3F5C" w:rsidP="002D3F5C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контролише одлагање медицинског отпада на прописан начин; </w:t>
            </w:r>
          </w:p>
          <w:p w:rsidR="002D3F5C" w:rsidRPr="00077472" w:rsidRDefault="002D3F5C" w:rsidP="002D3F5C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спроводи и контролише поступак дезинфекције и стерилизације опреме и материјала; 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                                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За свој ра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д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одговоран је начелнику службе и главној сестри ДЗ.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C014B3" w:rsidRDefault="002D3F5C" w:rsidP="002D3F5C">
            <w:pPr>
              <w:pStyle w:val="Default"/>
              <w:rPr>
                <w:sz w:val="20"/>
                <w:szCs w:val="20"/>
              </w:rPr>
            </w:pPr>
            <w:r w:rsidRPr="00C014B3">
              <w:rPr>
                <w:sz w:val="20"/>
                <w:szCs w:val="20"/>
              </w:rPr>
              <w:t xml:space="preserve">Високо образовање: </w:t>
            </w:r>
          </w:p>
          <w:p w:rsidR="002D3F5C" w:rsidRPr="00C014B3" w:rsidRDefault="002D3F5C" w:rsidP="002D3F5C">
            <w:pPr>
              <w:pStyle w:val="Default"/>
              <w:rPr>
                <w:sz w:val="20"/>
                <w:szCs w:val="20"/>
              </w:rPr>
            </w:pPr>
            <w:r w:rsidRPr="00C014B3">
              <w:rPr>
                <w:sz w:val="20"/>
                <w:szCs w:val="20"/>
              </w:rPr>
              <w:t xml:space="preserve">– на основним студијама првог степена (струковне / академске) по пропису који уређује високо образовање, почев од 10. септембра 2005. године; 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у трајању од најмање две године, по пропису који је уређивао високо образовање до 10. септембра 2005. године</w:t>
            </w:r>
            <w:r w:rsidRPr="00E1142A">
              <w:rPr>
                <w:sz w:val="23"/>
                <w:szCs w:val="23"/>
              </w:rPr>
              <w:t xml:space="preserve">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C014B3" w:rsidRDefault="002D3F5C" w:rsidP="002D3F5C">
            <w:pPr>
              <w:pStyle w:val="Default"/>
              <w:rPr>
                <w:sz w:val="20"/>
                <w:szCs w:val="20"/>
              </w:rPr>
            </w:pPr>
            <w:r w:rsidRPr="00C014B3">
              <w:rPr>
                <w:sz w:val="20"/>
                <w:szCs w:val="20"/>
              </w:rPr>
              <w:t xml:space="preserve">стручни испит; </w:t>
            </w:r>
          </w:p>
          <w:p w:rsidR="002D3F5C" w:rsidRPr="00C014B3" w:rsidRDefault="002D3F5C" w:rsidP="002D3F5C">
            <w:pPr>
              <w:pStyle w:val="Default"/>
              <w:rPr>
                <w:sz w:val="20"/>
                <w:szCs w:val="20"/>
              </w:rPr>
            </w:pPr>
            <w:r w:rsidRPr="00C014B3">
              <w:rPr>
                <w:sz w:val="20"/>
                <w:szCs w:val="20"/>
              </w:rPr>
              <w:t xml:space="preserve">– лиценца; </w:t>
            </w:r>
          </w:p>
          <w:p w:rsidR="002D3F5C" w:rsidRPr="00C014B3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најмање шест месеци радног искуства у звању више, односно струковне медицинске сестре.</w:t>
            </w:r>
            <w:r w:rsidRPr="00E1142A">
              <w:rPr>
                <w:sz w:val="20"/>
                <w:szCs w:val="20"/>
              </w:rPr>
              <w:t xml:space="preserve">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C014B3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C014B3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1</w:t>
            </w:r>
          </w:p>
        </w:tc>
      </w:tr>
    </w:tbl>
    <w:p w:rsidR="002D3F5C" w:rsidRPr="00A20739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95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2"/>
        <w:gridCol w:w="8643"/>
      </w:tblGrid>
      <w:tr w:rsidR="002D3F5C" w:rsidRPr="00E1142A" w:rsidTr="002D3F5C">
        <w:trPr>
          <w:trHeight w:val="270"/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 xml:space="preserve">                                         </w:t>
            </w: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ДОКТОР МЕДИЦИНЕ СПЕЦИЈАЛИСТА-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Доктор меди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цине специјалиста и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забрани лекар за жене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-шеф одсека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5C7CE9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6E4684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Z020110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432F7B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Руководи стручним и организационим пословима одсекаа, односно организује и координира рад одсека и стара се о извршењу послова и задатака у оквиру одсека.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Координира дијагностички и терапијски рад у одсеку, врши распоред лекара и осталих радника на послове и радне задатке у оквиру одсека.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Организује стручно методолошки рад одсека.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Организује негу, испитивање и лечење болесника.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Обавезан је да стручним радом доприноси афирмацији одсека и радника.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Одговоран је за економично и рационално пословање одсека;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спроводјење хигијенско техничке заштите, санитарно хигијенских и других прописа који се односе на службу. </w:t>
            </w:r>
          </w:p>
          <w:p w:rsidR="002D3F5C" w:rsidRPr="008748BD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Одговоран је за спровођење мера из области послова од интереса за стручно усавршавање кадрова.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стање инвентара и опреме и предлаже набавку нове опреме у циљу савременије дијагностике и лечење болесника.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Обавезан је да учествује у пословима од заједничког интереса у својој служби као и заједничког интереса за организациону јединицу.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Стара се о перманентној едукацији запослених.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Одговоран је за спровођење одлука директора.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превенира, дијагностикује и лечи болести, повреде и друге физичке и менталне поремећаје коришћењем специјализованих метода и техника, кроз примену принципа и процедура савремене медицине, о чему води прописану медицинску документацију;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организује и спроводи мере на очувању и унапређењу здравља појединца и породице, ради на откривању и сузбијању фактора ризика за настанак болести, прати здравствено стање становништва на свом подручју и осигурава податке за потребе здравствене статистике, утврђује ризике за здравље, предлаже и спроводи мере за њихово отклањање, спроводи здраствено - васпитне активности и остварује сарадњу са кључним појединцима и организацијама у заједници;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ради у превентивним саветовалиштима; </w:t>
            </w:r>
          </w:p>
          <w:p w:rsidR="002D3F5C" w:rsidRPr="00AB06EB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организује и спроводи прописане систематске, циљане и скрининг прегледе;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>-</w:t>
            </w:r>
            <w:r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обавља послове р</w:t>
            </w: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дијагностике за коју је специјализован, о чему сачињава специјалистички извештај;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обавља специјалистичке прегледе и упућује на даљу дијагностику и прегледе,одређује начин и врсту лечења, прати ток лечења и усклађује мишљење и предлоге за наставак лечења,одређује врсту и дужину кућног лечења и прати његово спровођење, одређује дужину привремене спречености за рад због болести или повреде;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прописује лекове и медицинска средства, као и медицинско - техничка помагала;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даје оцену о здравственом стању и упућује на оцену радне способности, иде у кућне посете у оквиру теренског рада;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спроводи здравствену заштиту одређених категорија становништва, односно пацијената оболелих од болести за чију превенцију, дијагностику и лечење је специјализован;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обавља послове </w:t>
            </w: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дијагностике за коју је специјализован, о чему сачињава специјалистички извештај;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учествује у унапређењу квалитета здравствене заштите;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обавља консултације са другим здравственим радницима и здравственим сарадницима; </w:t>
            </w:r>
          </w:p>
          <w:p w:rsidR="002D3F5C" w:rsidRPr="003924A4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планира, надзире и евалуира спровођење здравствене заштите; </w:t>
            </w:r>
          </w:p>
          <w:p w:rsidR="002D3F5C" w:rsidRPr="006E4684" w:rsidRDefault="002D3F5C" w:rsidP="002D3F5C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077472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За свој рад одговоран је Управник Дома Здравља Врање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5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Високо образовање:</w:t>
            </w:r>
          </w:p>
          <w:p w:rsidR="002D3F5C" w:rsidRPr="0089309E" w:rsidRDefault="002D3F5C" w:rsidP="002D3F5C">
            <w:pPr>
              <w:numPr>
                <w:ilvl w:val="0"/>
                <w:numId w:val="5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на интегрисаним академским студијама, по пропису који уређује високо образовање, почев од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сарадника; </w:t>
            </w:r>
          </w:p>
          <w:p w:rsidR="002D3F5C" w:rsidRPr="0089309E" w:rsidRDefault="002D3F5C" w:rsidP="002D3F5C">
            <w:pPr>
              <w:numPr>
                <w:ilvl w:val="0"/>
                <w:numId w:val="5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на основним студијама у трајању од најмање пет година по пропису који је уређивао високо образовање до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сарадника.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6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стручни испит; </w:t>
            </w:r>
          </w:p>
          <w:p w:rsidR="002D3F5C" w:rsidRPr="0089309E" w:rsidRDefault="002D3F5C" w:rsidP="002D3F5C">
            <w:pPr>
              <w:numPr>
                <w:ilvl w:val="0"/>
                <w:numId w:val="6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лиценца; </w:t>
            </w:r>
          </w:p>
          <w:p w:rsidR="002D3F5C" w:rsidRPr="0089309E" w:rsidRDefault="002D3F5C" w:rsidP="002D3F5C">
            <w:pPr>
              <w:numPr>
                <w:ilvl w:val="0"/>
                <w:numId w:val="6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специјалистички испит; </w:t>
            </w:r>
          </w:p>
          <w:p w:rsidR="002D3F5C" w:rsidRPr="0089309E" w:rsidRDefault="002D3F5C" w:rsidP="002D3F5C">
            <w:pPr>
              <w:numPr>
                <w:ilvl w:val="0"/>
                <w:numId w:val="6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најмање три године и шест месеци радног искуства у звању доктора медицине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432F7B" w:rsidRDefault="002D3F5C" w:rsidP="002D3F5C">
            <w:pPr>
              <w:spacing w:after="0" w:line="240" w:lineRule="auto"/>
              <w:ind w:left="720" w:hanging="363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432F7B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3</w:t>
            </w:r>
          </w:p>
        </w:tc>
      </w:tr>
    </w:tbl>
    <w:p w:rsidR="002D3F5C" w:rsidRPr="00385D03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50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3"/>
        <w:gridCol w:w="8597"/>
      </w:tblGrid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5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ДОКТОР МЕДИЦИНСЕ СПЕЦИЈАЛИСТА</w:t>
            </w:r>
          </w:p>
          <w:p w:rsidR="002D3F5C" w:rsidRPr="00A45C81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Доктор медицине специјалиста изабрани лекар за жене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 w:rsidRPr="007A01B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5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Z20110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5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8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Врши преглед, обраду и лечење болесника у оквиру амбулантно поликлиничке службе и упућује болесника на друге консултативне прегледе као и на стационарно лечење. Брине о комплетном стању болесника. </w:t>
            </w:r>
          </w:p>
          <w:p w:rsidR="002D3F5C" w:rsidRPr="0089309E" w:rsidRDefault="002D3F5C" w:rsidP="002D3F5C">
            <w:pPr>
              <w:numPr>
                <w:ilvl w:val="0"/>
                <w:numId w:val="8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Даје општу оцену о здрављу појединца и популацији која му гравитира и о томе води медицинску документацију. </w:t>
            </w:r>
          </w:p>
          <w:p w:rsidR="002D3F5C" w:rsidRPr="0089309E" w:rsidRDefault="002D3F5C" w:rsidP="002D3F5C">
            <w:pPr>
              <w:numPr>
                <w:ilvl w:val="0"/>
                <w:numId w:val="8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Прописује одговарајућу терапију. </w:t>
            </w:r>
          </w:p>
          <w:p w:rsidR="002D3F5C" w:rsidRPr="0089309E" w:rsidRDefault="002D3F5C" w:rsidP="002D3F5C">
            <w:pPr>
              <w:numPr>
                <w:ilvl w:val="0"/>
                <w:numId w:val="8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водјење прописане медицинске документације, евиденције и извештаја и врши анализу здравственог стање болесника. </w:t>
            </w:r>
          </w:p>
          <w:p w:rsidR="002D3F5C" w:rsidRPr="0089309E" w:rsidRDefault="002D3F5C" w:rsidP="002D3F5C">
            <w:pPr>
              <w:numPr>
                <w:ilvl w:val="0"/>
                <w:numId w:val="8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Учествују у здравствено васпитном раду и едукцији здравствених радника и остваривању програма рада. </w:t>
            </w:r>
          </w:p>
          <w:p w:rsidR="002D3F5C" w:rsidRPr="0089309E" w:rsidRDefault="002D3F5C" w:rsidP="002D3F5C">
            <w:pPr>
              <w:numPr>
                <w:ilvl w:val="0"/>
                <w:numId w:val="8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Ради на унапредјењу дијагностичких и терапеутских метода и даје стручна мишљења код одредјених случајева болести. </w:t>
            </w:r>
          </w:p>
          <w:p w:rsidR="002D3F5C" w:rsidRPr="0089309E" w:rsidRDefault="002D3F5C" w:rsidP="002D3F5C">
            <w:pPr>
              <w:numPr>
                <w:ilvl w:val="0"/>
                <w:numId w:val="8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Упућује пацијента на стационарно лечење. </w:t>
            </w:r>
          </w:p>
          <w:p w:rsidR="002D3F5C" w:rsidRPr="0089309E" w:rsidRDefault="002D3F5C" w:rsidP="002D3F5C">
            <w:pPr>
              <w:numPr>
                <w:ilvl w:val="0"/>
                <w:numId w:val="8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Даје стручна мишљења код одредјених случајева болести и повреда. </w:t>
            </w:r>
          </w:p>
          <w:p w:rsidR="002D3F5C" w:rsidRPr="0089309E" w:rsidRDefault="002D3F5C" w:rsidP="002D3F5C">
            <w:pPr>
              <w:numPr>
                <w:ilvl w:val="0"/>
                <w:numId w:val="8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Ради као изабрани лекар. </w:t>
            </w:r>
          </w:p>
          <w:p w:rsidR="002D3F5C" w:rsidRPr="0089309E" w:rsidRDefault="002D3F5C" w:rsidP="002D3F5C">
            <w:pPr>
              <w:numPr>
                <w:ilvl w:val="0"/>
                <w:numId w:val="8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превенира, дијагностикује и лечи болести, повреде и друге физичке и менталне поремећаје коришћењем специјализованих метода и техника, кроз примену принципа и процедура савремене медицине, о чему води прописану медицинску документацију;</w:t>
            </w:r>
          </w:p>
          <w:p w:rsidR="002D3F5C" w:rsidRPr="0089309E" w:rsidRDefault="002D3F5C" w:rsidP="002D3F5C">
            <w:pPr>
              <w:numPr>
                <w:ilvl w:val="0"/>
                <w:numId w:val="8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организује и спроводи мере на очувању и унапређењу здравља појединца и породице, ради на откривању и сузбијању фактора ризика за настанак болести, прати здравствено стање становништва на свом подручју и осигурава податке за потребе здравствене статистике, утврђује ризике за здравље, предлаже и спроводи мере за њихово отклањање, спроводи здраствено - васпитне активности и остварује сарадњу са кључним појединцима и организацијама у заједници;</w:t>
            </w:r>
          </w:p>
          <w:p w:rsidR="002D3F5C" w:rsidRPr="0089309E" w:rsidRDefault="002D3F5C" w:rsidP="002D3F5C">
            <w:pPr>
              <w:numPr>
                <w:ilvl w:val="0"/>
                <w:numId w:val="8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ради у превентивним саветовалиштима;</w:t>
            </w:r>
          </w:p>
          <w:p w:rsidR="002D3F5C" w:rsidRPr="00AB06EB" w:rsidRDefault="002D3F5C" w:rsidP="002D3F5C">
            <w:pPr>
              <w:numPr>
                <w:ilvl w:val="0"/>
                <w:numId w:val="8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организује и спроводи прописане систематске, циљане и скрининг преглед</w:t>
            </w:r>
          </w:p>
          <w:p w:rsidR="002D3F5C" w:rsidRPr="0089309E" w:rsidRDefault="002D3F5C" w:rsidP="002D3F5C">
            <w:pPr>
              <w:numPr>
                <w:ilvl w:val="0"/>
                <w:numId w:val="8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обавља специјалистичке прегледе и упућује на даљу дијагностику и прегледе,одређује начин и врсту лечења, прати ток лечења и усклађује мишљење и предлоге за наставак лечења,одређује врсту и дужину кућног лечења и прати његово спровођење, одређује дужину привремене спречености за рад због болести или повреде;</w:t>
            </w:r>
          </w:p>
          <w:p w:rsidR="002D3F5C" w:rsidRPr="0089309E" w:rsidRDefault="002D3F5C" w:rsidP="002D3F5C">
            <w:pPr>
              <w:numPr>
                <w:ilvl w:val="0"/>
                <w:numId w:val="8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прописује лекове и медицинска средства, као и медицинско - техничка помагала;</w:t>
            </w:r>
          </w:p>
          <w:p w:rsidR="002D3F5C" w:rsidRPr="0089309E" w:rsidRDefault="002D3F5C" w:rsidP="002D3F5C">
            <w:pPr>
              <w:numPr>
                <w:ilvl w:val="0"/>
                <w:numId w:val="8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даје оцену о здравственом стању и упућује на оцену радне способности, иде у кућне посете у оквиру теренског рада;</w:t>
            </w:r>
          </w:p>
          <w:p w:rsidR="002D3F5C" w:rsidRPr="0089309E" w:rsidRDefault="002D3F5C" w:rsidP="002D3F5C">
            <w:pPr>
              <w:numPr>
                <w:ilvl w:val="0"/>
                <w:numId w:val="8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обавља послове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дијагностике за коју је специјализован, о чему сачињава специјалистички извештај;</w:t>
            </w:r>
          </w:p>
          <w:p w:rsidR="002D3F5C" w:rsidRPr="0089309E" w:rsidRDefault="002D3F5C" w:rsidP="002D3F5C">
            <w:pPr>
              <w:numPr>
                <w:ilvl w:val="0"/>
                <w:numId w:val="8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учествује у унапређењу квалитета здравствене заштите;</w:t>
            </w:r>
          </w:p>
          <w:p w:rsidR="002D3F5C" w:rsidRPr="0089309E" w:rsidRDefault="002D3F5C" w:rsidP="002D3F5C">
            <w:pPr>
              <w:numPr>
                <w:ilvl w:val="0"/>
                <w:numId w:val="8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обавља консултације са другим здравственим радницима и здравственим сарадницима;</w:t>
            </w:r>
          </w:p>
          <w:p w:rsidR="002D3F5C" w:rsidRPr="0089309E" w:rsidRDefault="002D3F5C" w:rsidP="002D3F5C">
            <w:pPr>
              <w:numPr>
                <w:ilvl w:val="0"/>
                <w:numId w:val="8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планира, надзире и евалуира спровођење здравствене заштите;</w:t>
            </w:r>
          </w:p>
          <w:p w:rsidR="002D3F5C" w:rsidRPr="00A45C81" w:rsidRDefault="002D3F5C" w:rsidP="002D3F5C">
            <w:pPr>
              <w:numPr>
                <w:ilvl w:val="0"/>
                <w:numId w:val="8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утврђује време и узрок смрти.</w:t>
            </w: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r-Latn-CS"/>
              </w:rPr>
              <w:t xml:space="preserve">                                              </w:t>
            </w: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r-Latn-CS"/>
              </w:rPr>
              <w:t>За свој рад одговоран је начелнику службе</w:t>
            </w:r>
          </w:p>
          <w:p w:rsidR="002D3F5C" w:rsidRPr="00432F7B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5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Стручна спрема: Високо образовање:</w:t>
            </w:r>
          </w:p>
          <w:p w:rsidR="002D3F5C" w:rsidRPr="0089309E" w:rsidRDefault="002D3F5C" w:rsidP="002D3F5C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 интегрисаним академским студијама, по пропису који уређује високо образовање, почев од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2D3F5C" w:rsidRPr="0089309E" w:rsidRDefault="002D3F5C" w:rsidP="002D3F5C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 основним студијама у трајању од најмање пет година по пропису који је уређивао високо образовање до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сарадника.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5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Посебни услови: - стручни испит;</w:t>
            </w:r>
          </w:p>
          <w:p w:rsidR="002D3F5C" w:rsidRPr="0089309E" w:rsidRDefault="002D3F5C" w:rsidP="002D3F5C">
            <w:pPr>
              <w:spacing w:after="0" w:line="240" w:lineRule="auto"/>
              <w:ind w:left="720" w:firstLine="720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ind w:left="1440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специјалистички испит из гинекологије;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најмање три године и шест месеци радног искуства у звању доктора медицине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5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A82AFD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A82AFD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2</w:t>
            </w:r>
          </w:p>
        </w:tc>
      </w:tr>
    </w:tbl>
    <w:p w:rsidR="002D3F5C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A20739" w:rsidRPr="00A20739" w:rsidRDefault="00A20739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017CC9" w:rsidRPr="00017CC9" w:rsidRDefault="00017CC9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95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2"/>
        <w:gridCol w:w="8643"/>
      </w:tblGrid>
      <w:tr w:rsidR="002D3F5C" w:rsidRPr="00E1142A" w:rsidTr="002D3F5C">
        <w:trPr>
          <w:trHeight w:val="270"/>
          <w:tblCellSpacing w:w="7" w:type="dxa"/>
        </w:trPr>
        <w:tc>
          <w:tcPr>
            <w:tcW w:w="23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6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 xml:space="preserve">                                                       -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ДОКТОР МЕДИЦИНЕ </w:t>
            </w: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-</w:t>
            </w:r>
          </w:p>
          <w:p w:rsidR="002D3F5C" w:rsidRPr="006A3539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5C7CE9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6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6A3539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Z020202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          </w:t>
            </w: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6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491E08" w:rsidRDefault="002D3F5C" w:rsidP="002D3F5C">
            <w:pPr>
              <w:pStyle w:val="Default"/>
              <w:rPr>
                <w:sz w:val="20"/>
                <w:szCs w:val="20"/>
              </w:rPr>
            </w:pPr>
            <w:r w:rsidRPr="00491E08">
              <w:rPr>
                <w:sz w:val="20"/>
                <w:szCs w:val="20"/>
              </w:rPr>
              <w:t xml:space="preserve">-превенира, дијагностикује и лечи болести, повреде и друге физичке и менталне поремећаје коришћењем специјализованих метода и техника, кроз примену принципа и процедура савремене медицине, о чему води прописану медицинску документацију; </w:t>
            </w:r>
          </w:p>
          <w:p w:rsidR="002D3F5C" w:rsidRDefault="002D3F5C" w:rsidP="002D3F5C">
            <w:pPr>
              <w:pStyle w:val="Default"/>
              <w:rPr>
                <w:sz w:val="23"/>
                <w:szCs w:val="23"/>
              </w:rPr>
            </w:pPr>
            <w:r w:rsidRPr="00491E08">
              <w:rPr>
                <w:sz w:val="20"/>
                <w:szCs w:val="20"/>
              </w:rPr>
              <w:t>– организује и спроводи мере на очувању и унапређењу здравља појединца и породице, ради на откривању и сузбијању фактора ризика за настанак болести, прати здравствено стање</w:t>
            </w:r>
            <w:r>
              <w:rPr>
                <w:sz w:val="23"/>
                <w:szCs w:val="23"/>
              </w:rPr>
              <w:t xml:space="preserve">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6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Високо образовање:</w:t>
            </w:r>
          </w:p>
          <w:p w:rsidR="002D3F5C" w:rsidRPr="0089309E" w:rsidRDefault="002D3F5C" w:rsidP="002D3F5C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6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6A3539" w:rsidRDefault="002D3F5C" w:rsidP="002D3F5C">
            <w:pPr>
              <w:pStyle w:val="Default"/>
              <w:rPr>
                <w:sz w:val="20"/>
                <w:szCs w:val="20"/>
              </w:rPr>
            </w:pPr>
            <w:r w:rsidRPr="006A3539">
              <w:rPr>
                <w:sz w:val="20"/>
                <w:szCs w:val="20"/>
              </w:rPr>
              <w:t xml:space="preserve">стручни испит; </w:t>
            </w:r>
          </w:p>
          <w:p w:rsidR="002D3F5C" w:rsidRPr="006A3539" w:rsidRDefault="002D3F5C" w:rsidP="002D3F5C">
            <w:pPr>
              <w:pStyle w:val="Default"/>
              <w:rPr>
                <w:sz w:val="20"/>
                <w:szCs w:val="20"/>
              </w:rPr>
            </w:pPr>
            <w:r w:rsidRPr="006A3539">
              <w:rPr>
                <w:sz w:val="20"/>
                <w:szCs w:val="20"/>
              </w:rPr>
              <w:t xml:space="preserve">– лиценца; </w:t>
            </w:r>
          </w:p>
          <w:p w:rsidR="002D3F5C" w:rsidRPr="006A3539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најмање шест месеци радног искуства у звању доктора медицине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6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A82AFD" w:rsidRDefault="002D3F5C" w:rsidP="002D3F5C">
            <w:pPr>
              <w:spacing w:after="0" w:line="240" w:lineRule="auto"/>
              <w:ind w:left="720" w:hanging="363"/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</w:pPr>
            <w:r w:rsidRPr="00A82AFD"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  <w:t>1</w:t>
            </w:r>
          </w:p>
        </w:tc>
      </w:tr>
    </w:tbl>
    <w:p w:rsidR="002D3F5C" w:rsidRPr="00017CC9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80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3"/>
        <w:gridCol w:w="8627"/>
      </w:tblGrid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6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C106D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sr-Latn-CS"/>
              </w:rPr>
              <w:t xml:space="preserve">ВИША </w:t>
            </w:r>
            <w:r w:rsidRPr="0089309E"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  <w:t xml:space="preserve">МЕДИЦИНСКА СЕСТРА - ТЕХНИЧАР </w:t>
            </w:r>
            <w:r>
              <w:rPr>
                <w:rFonts w:ascii="Times New Roman" w:eastAsia="Times New Roman" w:hAnsi="Times New Roman"/>
                <w:b/>
                <w:bCs/>
                <w:lang w:eastAsia="sr-Latn-CS"/>
              </w:rPr>
              <w:t>У АМБУЛАНТИ</w:t>
            </w:r>
          </w:p>
          <w:p w:rsidR="002D3F5C" w:rsidRPr="00FC106D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sr-Latn-CS"/>
              </w:rPr>
              <w:t>акушерска сестра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 w:rsidRPr="00BC552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6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Z022101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  <w:t>опис посла</w:t>
            </w:r>
          </w:p>
        </w:tc>
        <w:tc>
          <w:tcPr>
            <w:tcW w:w="86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4416B5" w:rsidRDefault="002D3F5C" w:rsidP="002D3F5C">
            <w:pPr>
              <w:pStyle w:val="Default"/>
              <w:rPr>
                <w:sz w:val="20"/>
                <w:szCs w:val="20"/>
              </w:rPr>
            </w:pPr>
            <w:r w:rsidRPr="004416B5">
              <w:rPr>
                <w:sz w:val="20"/>
                <w:szCs w:val="20"/>
              </w:rPr>
              <w:t xml:space="preserve">-планира и пружа услуге процеса здравствене неге и подршке пацијентима, у складу са праксом и стандардима савремене здравствене неге, о чему води прописану медицинску документацију; </w:t>
            </w:r>
          </w:p>
          <w:p w:rsidR="002D3F5C" w:rsidRPr="004416B5" w:rsidRDefault="002D3F5C" w:rsidP="002D3F5C">
            <w:pPr>
              <w:pStyle w:val="Default"/>
              <w:rPr>
                <w:sz w:val="20"/>
                <w:szCs w:val="20"/>
              </w:rPr>
            </w:pPr>
            <w:r w:rsidRPr="004416B5">
              <w:rPr>
                <w:sz w:val="20"/>
                <w:szCs w:val="20"/>
              </w:rPr>
              <w:t xml:space="preserve">– спроводи превентивне и куративне мере, по налогу доктора медицине или доктора медицине специјалисте у тиму или самостално, у здравственој установи и у оквиру теренског рада; </w:t>
            </w:r>
          </w:p>
          <w:p w:rsidR="002D3F5C" w:rsidRPr="004416B5" w:rsidRDefault="002D3F5C" w:rsidP="002D3F5C">
            <w:pPr>
              <w:pStyle w:val="Default"/>
              <w:rPr>
                <w:sz w:val="20"/>
                <w:szCs w:val="20"/>
              </w:rPr>
            </w:pPr>
            <w:r w:rsidRPr="004416B5">
              <w:rPr>
                <w:sz w:val="20"/>
                <w:szCs w:val="20"/>
              </w:rPr>
              <w:t xml:space="preserve">– прати стање породиље у сва четири порођајна доба и учествује у </w:t>
            </w:r>
            <w:r w:rsidRPr="004416B5">
              <w:rPr>
                <w:sz w:val="20"/>
                <w:szCs w:val="20"/>
                <w:lang w:eastAsia="sr-Latn-CS"/>
              </w:rPr>
              <w:t>пружа услуге здравствене неге у тиму са докторима медицине и другима или самостално, спроводи превентивне и куративне мере, по налогу доктора медицине или доктора медицине специјалисте у установи и на те</w:t>
            </w:r>
            <w:r>
              <w:rPr>
                <w:sz w:val="20"/>
                <w:szCs w:val="20"/>
                <w:lang w:eastAsia="sr-Latn-CS"/>
              </w:rPr>
              <w:t>рену,</w:t>
            </w:r>
          </w:p>
          <w:p w:rsidR="002D3F5C" w:rsidRPr="004416B5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</w:t>
            </w:r>
            <w:r w:rsidRPr="004416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припрема болесника за дијагностичко терапијске процедуре и припрема ординацију, опрему и уређаје за рад; </w:t>
            </w:r>
          </w:p>
          <w:p w:rsidR="002D3F5C" w:rsidRPr="004416B5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</w:t>
            </w:r>
            <w:r w:rsidRPr="004416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врши узимање узорака у стану болесника за бактериолошко - лабораторијске прегледе; </w:t>
            </w:r>
          </w:p>
          <w:p w:rsidR="002D3F5C" w:rsidRPr="004416B5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</w:t>
            </w:r>
            <w:r w:rsidRPr="004416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спроводи ординирану терапију бабињари по налогу гинеколога </w:t>
            </w:r>
          </w:p>
          <w:p w:rsidR="002D3F5C" w:rsidRPr="004416B5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4416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врши дезинфекцију и стерилизацију материјала и инструмената; </w:t>
            </w:r>
          </w:p>
          <w:p w:rsidR="002D3F5C" w:rsidRPr="00385D03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4416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правилно одлаже медицински отпад;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6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C014B3" w:rsidRDefault="002D3F5C" w:rsidP="002D3F5C">
            <w:pPr>
              <w:pStyle w:val="Default"/>
              <w:rPr>
                <w:sz w:val="20"/>
                <w:szCs w:val="20"/>
              </w:rPr>
            </w:pPr>
            <w:r w:rsidRPr="00C014B3">
              <w:rPr>
                <w:sz w:val="20"/>
                <w:szCs w:val="20"/>
              </w:rPr>
              <w:t xml:space="preserve">Високо образовање: </w:t>
            </w:r>
          </w:p>
          <w:p w:rsidR="002D3F5C" w:rsidRPr="00C014B3" w:rsidRDefault="002D3F5C" w:rsidP="002D3F5C">
            <w:pPr>
              <w:pStyle w:val="Default"/>
              <w:rPr>
                <w:sz w:val="20"/>
                <w:szCs w:val="20"/>
              </w:rPr>
            </w:pPr>
            <w:r w:rsidRPr="00C014B3">
              <w:rPr>
                <w:sz w:val="20"/>
                <w:szCs w:val="20"/>
              </w:rPr>
              <w:t xml:space="preserve">– на основним студијама првог степена (струковне / академске) по пропису који уређује високо образовање, почев од 10. септембра 2005. године; 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у трајању од најмање две године, по пропису који је уређивао високо образовање до 10. септембра 2005. године</w:t>
            </w:r>
            <w:r w:rsidRPr="00E1142A">
              <w:rPr>
                <w:sz w:val="23"/>
                <w:szCs w:val="23"/>
              </w:rPr>
              <w:t xml:space="preserve">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6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C014B3" w:rsidRDefault="002D3F5C" w:rsidP="002D3F5C">
            <w:pPr>
              <w:pStyle w:val="Default"/>
              <w:rPr>
                <w:sz w:val="20"/>
                <w:szCs w:val="20"/>
              </w:rPr>
            </w:pPr>
            <w:r w:rsidRPr="00C014B3">
              <w:rPr>
                <w:sz w:val="20"/>
                <w:szCs w:val="20"/>
              </w:rPr>
              <w:t xml:space="preserve">стручни испит; </w:t>
            </w:r>
          </w:p>
          <w:p w:rsidR="002D3F5C" w:rsidRPr="00C014B3" w:rsidRDefault="002D3F5C" w:rsidP="002D3F5C">
            <w:pPr>
              <w:pStyle w:val="Default"/>
              <w:rPr>
                <w:sz w:val="20"/>
                <w:szCs w:val="20"/>
              </w:rPr>
            </w:pPr>
            <w:r w:rsidRPr="00C014B3">
              <w:rPr>
                <w:sz w:val="20"/>
                <w:szCs w:val="20"/>
              </w:rPr>
              <w:t xml:space="preserve">– лиценца; </w:t>
            </w:r>
          </w:p>
          <w:p w:rsidR="002D3F5C" w:rsidRPr="00C014B3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најмање шест месеци радног искуства у звању више, односно струковне медицинске сестре.</w:t>
            </w:r>
            <w:r w:rsidRPr="00E1142A">
              <w:rPr>
                <w:sz w:val="20"/>
                <w:szCs w:val="20"/>
              </w:rPr>
              <w:t xml:space="preserve">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  <w:t>Број извршилаца</w:t>
            </w:r>
          </w:p>
        </w:tc>
        <w:tc>
          <w:tcPr>
            <w:tcW w:w="86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C014B3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C014B3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1</w:t>
            </w:r>
          </w:p>
        </w:tc>
      </w:tr>
    </w:tbl>
    <w:p w:rsidR="002D3F5C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80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3"/>
        <w:gridCol w:w="8627"/>
      </w:tblGrid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6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  <w:t xml:space="preserve">МЕДИЦИНСКА СЕСТРА - ТЕХНИЧАР </w:t>
            </w:r>
          </w:p>
          <w:p w:rsidR="002D3F5C" w:rsidRPr="00FC106D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  <w:t>медици</w:t>
            </w:r>
            <w:r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  <w:t>нска сестра-техничар у амб</w:t>
            </w:r>
            <w:r>
              <w:rPr>
                <w:rFonts w:ascii="Times New Roman" w:eastAsia="Times New Roman" w:hAnsi="Times New Roman"/>
                <w:b/>
                <w:bCs/>
                <w:lang w:eastAsia="sr-Latn-CS"/>
              </w:rPr>
              <w:t>уланти-акушерска сестра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 w:rsidRPr="00BC552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6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Z022101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  <w:t>опис посла</w:t>
            </w:r>
          </w:p>
        </w:tc>
        <w:tc>
          <w:tcPr>
            <w:tcW w:w="86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491E08" w:rsidRDefault="002D3F5C" w:rsidP="002D3F5C">
            <w:pPr>
              <w:numPr>
                <w:ilvl w:val="0"/>
                <w:numId w:val="8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491E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пружа услуге здравствене неге и подршке лицима којима је потребна нега као последица старења, повређивања, болести или других физичких и менталних поремећаја, или потенцијалих ризика за здравље у складу са праксом и стандардима савремене неге и о томе води прописану медицинску документацију;</w:t>
            </w:r>
          </w:p>
          <w:p w:rsidR="002D3F5C" w:rsidRPr="00491E08" w:rsidRDefault="002D3F5C" w:rsidP="002D3F5C">
            <w:pPr>
              <w:numPr>
                <w:ilvl w:val="0"/>
                <w:numId w:val="8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491E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у тиму са докторима медицине и другима или самостално, спроводи превентивне и куративне мере, по налогу доктора медицине или доктора медицине специјалисте у установи и на терену,у оквиту теренског рада; </w:t>
            </w:r>
          </w:p>
          <w:p w:rsidR="002D3F5C" w:rsidRPr="00491E08" w:rsidRDefault="002D3F5C" w:rsidP="002D3F5C">
            <w:pPr>
              <w:numPr>
                <w:ilvl w:val="0"/>
                <w:numId w:val="8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491E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припрема болесника за дијагностичко терапијске процедуре и припрема ординацију, опрему и уређаје за рад; </w:t>
            </w:r>
          </w:p>
          <w:p w:rsidR="002D3F5C" w:rsidRPr="00491E08" w:rsidRDefault="002D3F5C" w:rsidP="002D3F5C">
            <w:pPr>
              <w:numPr>
                <w:ilvl w:val="0"/>
                <w:numId w:val="8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491E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учествује у дијагностици (ЕКГ, одређивање шећера у крви и др.) и врши антропометријска мерења; </w:t>
            </w:r>
          </w:p>
          <w:p w:rsidR="002D3F5C" w:rsidRPr="00491E08" w:rsidRDefault="002D3F5C" w:rsidP="002D3F5C">
            <w:pPr>
              <w:numPr>
                <w:ilvl w:val="0"/>
                <w:numId w:val="8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491E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прима позиве на телефону за хитне интервенције и координира радом и усмерава све екипе хитне помоћи на терену, усмерава најближу екипу према месту интервенције и прати кретања екипа хитне помоћи на целом подручју територијалне надлежности; </w:t>
            </w:r>
          </w:p>
          <w:p w:rsidR="002D3F5C" w:rsidRPr="00491E08" w:rsidRDefault="002D3F5C" w:rsidP="002D3F5C">
            <w:pPr>
              <w:numPr>
                <w:ilvl w:val="0"/>
                <w:numId w:val="8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491E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врши узимање узорака у стану болесника за бактериолошко - лабораторијске прегледе; </w:t>
            </w:r>
          </w:p>
          <w:p w:rsidR="002D3F5C" w:rsidRPr="00491E08" w:rsidRDefault="002D3F5C" w:rsidP="002D3F5C">
            <w:pPr>
              <w:numPr>
                <w:ilvl w:val="0"/>
                <w:numId w:val="8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491E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прати стање породиље у сва четири порођајна доба и учествује у порођају уз надзор гинеколога и прати трудницу до породилишта, интензивно прати стање породиље два сата након порођаја (прати виталне функције), спроводи негу новорођене деце од рођења до отпуста и спроводи негу бабињаре од порођаја до отпуста и спроводи ординирану терапију бабињари по налогу гинеколога и даје терапију новорођеној деци по налогу педијатра; </w:t>
            </w:r>
          </w:p>
          <w:p w:rsidR="002D3F5C" w:rsidRPr="00491E08" w:rsidRDefault="002D3F5C" w:rsidP="002D3F5C">
            <w:pPr>
              <w:numPr>
                <w:ilvl w:val="0"/>
                <w:numId w:val="8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491E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врши дезинфекцију и стерилизацију материјала и инструмената; </w:t>
            </w:r>
          </w:p>
          <w:p w:rsidR="002D3F5C" w:rsidRPr="00491E08" w:rsidRDefault="002D3F5C" w:rsidP="002D3F5C">
            <w:pPr>
              <w:numPr>
                <w:ilvl w:val="0"/>
                <w:numId w:val="8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491E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правилно одлаже медицински отпад; </w:t>
            </w:r>
          </w:p>
          <w:p w:rsidR="002D3F5C" w:rsidRPr="00671618" w:rsidRDefault="002D3F5C" w:rsidP="002D3F5C">
            <w:pPr>
              <w:numPr>
                <w:ilvl w:val="0"/>
                <w:numId w:val="8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491E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у зависности од сложености и специфичности радног места, сложености и специфичности послова, сложености процедура, нивоа ризика, контакта са пацијентом и услова рада препознају се горе наведена радна места.</w:t>
            </w:r>
            <w:r w:rsidRPr="0089309E">
              <w:rPr>
                <w:rFonts w:ascii="Times New Roman" w:eastAsia="Times New Roman" w:hAnsi="Times New Roman"/>
                <w:color w:val="000000"/>
                <w:lang w:eastAsia="sr-Latn-CS"/>
              </w:rPr>
              <w:t xml:space="preserve">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6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1C3026" w:rsidRDefault="002D3F5C" w:rsidP="002D3F5C">
            <w:pPr>
              <w:numPr>
                <w:ilvl w:val="0"/>
                <w:numId w:val="8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lang w:eastAsia="sr-Latn-CS"/>
              </w:rPr>
              <w:t>средње образовање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6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8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lang w:eastAsia="sr-Latn-CS"/>
              </w:rPr>
              <w:t>стручни испит;</w:t>
            </w:r>
          </w:p>
          <w:p w:rsidR="002D3F5C" w:rsidRPr="0089309E" w:rsidRDefault="002D3F5C" w:rsidP="002D3F5C">
            <w:pPr>
              <w:numPr>
                <w:ilvl w:val="0"/>
                <w:numId w:val="8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lang w:eastAsia="sr-Latn-CS"/>
              </w:rPr>
              <w:t>лиценца;</w:t>
            </w:r>
          </w:p>
          <w:p w:rsidR="002D3F5C" w:rsidRPr="0089309E" w:rsidRDefault="002D3F5C" w:rsidP="002D3F5C">
            <w:pPr>
              <w:numPr>
                <w:ilvl w:val="0"/>
                <w:numId w:val="8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lang w:eastAsia="sr-Latn-CS"/>
              </w:rPr>
              <w:t>најмање шест месеци радног искуства у звању медицинске сестре/техничара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  <w:t>Број извршилаца</w:t>
            </w:r>
          </w:p>
        </w:tc>
        <w:tc>
          <w:tcPr>
            <w:tcW w:w="86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432F7B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432F7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4</w:t>
            </w:r>
          </w:p>
        </w:tc>
      </w:tr>
    </w:tbl>
    <w:p w:rsidR="002D3F5C" w:rsidRPr="003924A4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80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3"/>
        <w:gridCol w:w="8627"/>
      </w:tblGrid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077472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07747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077472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86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  <w:t xml:space="preserve">МЕДИЦИНСКА СЕСТРА - ТЕХНИЧАР 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  <w:t>медицинска сестра-техничар у амбуланти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pPr>
              <w:rPr>
                <w:sz w:val="20"/>
                <w:szCs w:val="20"/>
              </w:rPr>
            </w:pPr>
            <w:r w:rsidRPr="0007747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6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Z022101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2D3F5C" w:rsidRPr="00077472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2D3F5C" w:rsidRPr="00077472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07747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077472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07747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6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491E08" w:rsidRDefault="002D3F5C" w:rsidP="002D3F5C">
            <w:pPr>
              <w:numPr>
                <w:ilvl w:val="0"/>
                <w:numId w:val="8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491E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пружа услуге здравствене неге и подршке лицима којима је потребна нега као последица старења, повређивања, болести или других физичких и менталних поремећаја, или потенцијалих ризика за здравље у складу са праксом и стандардима савремене неге и о томе води прописану медицинску документацију;</w:t>
            </w:r>
          </w:p>
          <w:p w:rsidR="002D3F5C" w:rsidRPr="00491E08" w:rsidRDefault="002D3F5C" w:rsidP="002D3F5C">
            <w:pPr>
              <w:numPr>
                <w:ilvl w:val="0"/>
                <w:numId w:val="8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491E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у тиму са докторима медицине и другима или самостално, спроводи превентивне и куративне мере, по налогу доктора медицине или доктора медицине специјалисте у установи и на терену,у оквиту теренског рада; </w:t>
            </w:r>
          </w:p>
          <w:p w:rsidR="002D3F5C" w:rsidRPr="00491E08" w:rsidRDefault="002D3F5C" w:rsidP="002D3F5C">
            <w:pPr>
              <w:numPr>
                <w:ilvl w:val="0"/>
                <w:numId w:val="8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491E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припрема болесника за дијагностичко терапијске процедуре и припрема ординацију, опрему и уређаје за рад; </w:t>
            </w:r>
          </w:p>
          <w:p w:rsidR="002D3F5C" w:rsidRPr="00491E08" w:rsidRDefault="002D3F5C" w:rsidP="002D3F5C">
            <w:pPr>
              <w:numPr>
                <w:ilvl w:val="0"/>
                <w:numId w:val="8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491E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учествује у дијагностици (ЕКГ, одређивање шећера у крви и др.) и врши антропометријска мерења; </w:t>
            </w:r>
          </w:p>
          <w:p w:rsidR="002D3F5C" w:rsidRPr="00491E08" w:rsidRDefault="002D3F5C" w:rsidP="002D3F5C">
            <w:pPr>
              <w:numPr>
                <w:ilvl w:val="0"/>
                <w:numId w:val="8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491E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прима позиве на телефону за хитне интервенције и координира радом и усмерава све екипе хитне помоћи на терену, усмерава најближу екипу према месту интервенције и прати кретања екипа хитне помоћи на целом подручју територијалне надлежности; </w:t>
            </w:r>
          </w:p>
          <w:p w:rsidR="002D3F5C" w:rsidRPr="00491E08" w:rsidRDefault="002D3F5C" w:rsidP="002D3F5C">
            <w:pPr>
              <w:numPr>
                <w:ilvl w:val="0"/>
                <w:numId w:val="8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491E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у хитним случајевима пружа прву помоћ унесрећенима на месту догађаја и у транспорту и прати болесника и надзире га за време превоза до здравствене установе или куће ради даљег лечења;</w:t>
            </w:r>
          </w:p>
          <w:p w:rsidR="002D3F5C" w:rsidRPr="00491E08" w:rsidRDefault="002D3F5C" w:rsidP="002D3F5C">
            <w:pPr>
              <w:numPr>
                <w:ilvl w:val="0"/>
                <w:numId w:val="8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491E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врши узимање узорака у стану болесника за бактериолошко - лабораторијске прегледе; </w:t>
            </w:r>
          </w:p>
          <w:p w:rsidR="002D3F5C" w:rsidRPr="00491E08" w:rsidRDefault="002D3F5C" w:rsidP="002D3F5C">
            <w:pPr>
              <w:numPr>
                <w:ilvl w:val="0"/>
                <w:numId w:val="8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491E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прати стање породиље у сва четири порођајна доба и учествује у порођају уз надзор гинеколога и прати трудницу до породилишта, интензивно прати стање породиље два сата након порођаја (прати виталне функције), спроводи негу новорођене деце од рођења до отпуста и спроводи негу бабињаре од порођаја до отпуста и спроводи ординирану терапију бабињари по налогу гинеколога и даје терапију новорођеној деци по налогу педијатра; </w:t>
            </w:r>
          </w:p>
          <w:p w:rsidR="002D3F5C" w:rsidRPr="00491E08" w:rsidRDefault="002D3F5C" w:rsidP="002D3F5C">
            <w:pPr>
              <w:numPr>
                <w:ilvl w:val="0"/>
                <w:numId w:val="8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491E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врши дезинфекцију и стерилизацију материјала и инструмената; </w:t>
            </w:r>
          </w:p>
          <w:p w:rsidR="002D3F5C" w:rsidRPr="00491E08" w:rsidRDefault="002D3F5C" w:rsidP="002D3F5C">
            <w:pPr>
              <w:numPr>
                <w:ilvl w:val="0"/>
                <w:numId w:val="8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491E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правилно одлаже медицински отпад; </w:t>
            </w:r>
          </w:p>
          <w:p w:rsidR="002D3F5C" w:rsidRPr="00671618" w:rsidRDefault="002D3F5C" w:rsidP="002D3F5C">
            <w:pPr>
              <w:numPr>
                <w:ilvl w:val="0"/>
                <w:numId w:val="8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491E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у зависности од сложености и специфичности радног места, сложености и специфичности послова, сложености процедура, нивоа ризика, контакта са пацијентом и услова рада препознају се горе наведена радна места.</w:t>
            </w:r>
            <w:r w:rsidRPr="0089309E">
              <w:rPr>
                <w:rFonts w:ascii="Times New Roman" w:eastAsia="Times New Roman" w:hAnsi="Times New Roman"/>
                <w:color w:val="000000"/>
                <w:lang w:eastAsia="sr-Latn-CS"/>
              </w:rPr>
              <w:t xml:space="preserve">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077472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07747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6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9E49F8" w:rsidRDefault="002D3F5C" w:rsidP="002D3F5C">
            <w:pPr>
              <w:numPr>
                <w:ilvl w:val="0"/>
                <w:numId w:val="84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9E49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средње образовање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077472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07747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6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9E49F8" w:rsidRDefault="002D3F5C" w:rsidP="002D3F5C">
            <w:pPr>
              <w:numPr>
                <w:ilvl w:val="0"/>
                <w:numId w:val="85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9E49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стручни испит;</w:t>
            </w:r>
          </w:p>
          <w:p w:rsidR="002D3F5C" w:rsidRPr="009E49F8" w:rsidRDefault="002D3F5C" w:rsidP="002D3F5C">
            <w:pPr>
              <w:numPr>
                <w:ilvl w:val="0"/>
                <w:numId w:val="85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9E49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лиценца;</w:t>
            </w:r>
          </w:p>
          <w:p w:rsidR="002D3F5C" w:rsidRPr="009E49F8" w:rsidRDefault="002D3F5C" w:rsidP="002D3F5C">
            <w:pPr>
              <w:numPr>
                <w:ilvl w:val="0"/>
                <w:numId w:val="85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9E49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најмање шест месеци радног искуства у звању медицинске сестре/техничара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077472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07747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6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A82AFD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sr-Latn-CS"/>
              </w:rPr>
              <w:t>2</w:t>
            </w:r>
          </w:p>
        </w:tc>
      </w:tr>
    </w:tbl>
    <w:p w:rsidR="002D3F5C" w:rsidRPr="00A20739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95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99"/>
        <w:gridCol w:w="1915"/>
        <w:gridCol w:w="888"/>
        <w:gridCol w:w="1572"/>
        <w:gridCol w:w="5821"/>
      </w:tblGrid>
      <w:tr w:rsidR="002D3F5C" w:rsidRPr="00E1142A" w:rsidTr="002D3F5C">
        <w:trPr>
          <w:trHeight w:val="105"/>
          <w:tblCellSpacing w:w="7" w:type="dxa"/>
        </w:trPr>
        <w:tc>
          <w:tcPr>
            <w:tcW w:w="10967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00"/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1.1.4.</w:t>
            </w: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 xml:space="preserve"> СЛУЖБА ЗА ЗДРАВСТВЕНУ ЗАШТИТУ РАДНИКА</w:t>
            </w:r>
          </w:p>
        </w:tc>
      </w:tr>
      <w:tr w:rsidR="002D3F5C" w:rsidRPr="00E1142A" w:rsidTr="002D3F5C">
        <w:trPr>
          <w:trHeight w:val="135"/>
          <w:tblCellSpacing w:w="7" w:type="dxa"/>
        </w:trPr>
        <w:tc>
          <w:tcPr>
            <w:tcW w:w="7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Р.бр.</w:t>
            </w:r>
          </w:p>
        </w:tc>
        <w:tc>
          <w:tcPr>
            <w:tcW w:w="19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Назив радног места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Бр. изврш.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Стручна спрема</w:t>
            </w:r>
          </w:p>
        </w:tc>
        <w:tc>
          <w:tcPr>
            <w:tcW w:w="5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4416B5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Посебни услови</w:t>
            </w:r>
          </w:p>
        </w:tc>
      </w:tr>
      <w:tr w:rsidR="002D3F5C" w:rsidRPr="00E1142A" w:rsidTr="002D3F5C">
        <w:trPr>
          <w:trHeight w:val="135"/>
          <w:tblCellSpacing w:w="7" w:type="dxa"/>
        </w:trPr>
        <w:tc>
          <w:tcPr>
            <w:tcW w:w="7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D264DC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sr-Latn-CS"/>
              </w:rPr>
            </w:pPr>
            <w:r w:rsidRPr="00D264DC">
              <w:rPr>
                <w:rFonts w:ascii="Times New Roman" w:eastAsia="Times New Roman" w:hAnsi="Times New Roman"/>
                <w:lang w:eastAsia="sr-Latn-CS"/>
              </w:rPr>
              <w:t>1.</w:t>
            </w:r>
          </w:p>
        </w:tc>
        <w:tc>
          <w:tcPr>
            <w:tcW w:w="19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Доктор медицине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изабрани лекар за одрасле - Начелник службе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Мед.фак.</w:t>
            </w:r>
          </w:p>
        </w:tc>
        <w:tc>
          <w:tcPr>
            <w:tcW w:w="5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шест месеци радног искуства у звању доктора медицине</w:t>
            </w:r>
          </w:p>
        </w:tc>
      </w:tr>
      <w:tr w:rsidR="002D3F5C" w:rsidRPr="00E1142A" w:rsidTr="002D3F5C">
        <w:trPr>
          <w:trHeight w:val="525"/>
          <w:tblCellSpacing w:w="7" w:type="dxa"/>
        </w:trPr>
        <w:tc>
          <w:tcPr>
            <w:tcW w:w="778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D264DC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sr-Latn-CS"/>
              </w:rPr>
            </w:pPr>
            <w:r w:rsidRPr="00D264DC">
              <w:rPr>
                <w:rFonts w:ascii="Times New Roman" w:eastAsia="Times New Roman" w:hAnsi="Times New Roman"/>
                <w:lang w:eastAsia="sr-Latn-CS"/>
              </w:rPr>
              <w:t>2.</w:t>
            </w:r>
          </w:p>
        </w:tc>
        <w:tc>
          <w:tcPr>
            <w:tcW w:w="1901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Медицинска сестра - Главна сестра службе</w:t>
            </w:r>
          </w:p>
        </w:tc>
        <w:tc>
          <w:tcPr>
            <w:tcW w:w="874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558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степен средња мед.шк.</w:t>
            </w:r>
          </w:p>
        </w:tc>
        <w:tc>
          <w:tcPr>
            <w:tcW w:w="5800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шест месеци радног искуства у звању више, односно струковне медицинске сестре.</w:t>
            </w:r>
          </w:p>
        </w:tc>
      </w:tr>
      <w:tr w:rsidR="002D3F5C" w:rsidRPr="00E1142A" w:rsidTr="002D3F5C">
        <w:trPr>
          <w:trHeight w:val="135"/>
          <w:tblCellSpacing w:w="7" w:type="dxa"/>
        </w:trPr>
        <w:tc>
          <w:tcPr>
            <w:tcW w:w="778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D264DC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sr-Latn-CS"/>
              </w:rPr>
            </w:pPr>
            <w:r w:rsidRPr="00D264DC">
              <w:rPr>
                <w:rFonts w:ascii="Times New Roman" w:eastAsia="Times New Roman" w:hAnsi="Times New Roman"/>
                <w:lang w:eastAsia="sr-Latn-CS"/>
              </w:rPr>
              <w:t>3.</w:t>
            </w:r>
          </w:p>
        </w:tc>
        <w:tc>
          <w:tcPr>
            <w:tcW w:w="1901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DD7A4D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Доктор медицине специјалиста изабрани лекар за одрасл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е-шеф одсека за превентивну здрав. заштиту</w:t>
            </w:r>
          </w:p>
        </w:tc>
        <w:tc>
          <w:tcPr>
            <w:tcW w:w="874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DD7A4D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558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Мед.фак.</w:t>
            </w:r>
          </w:p>
        </w:tc>
        <w:tc>
          <w:tcPr>
            <w:tcW w:w="5800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специјалистички испит из медицине рада;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три године и шест месеци радног искуства у звању доктора медицине</w:t>
            </w:r>
          </w:p>
        </w:tc>
      </w:tr>
      <w:tr w:rsidR="002D3F5C" w:rsidRPr="00E1142A" w:rsidTr="002D3F5C">
        <w:trPr>
          <w:trHeight w:val="135"/>
          <w:tblCellSpacing w:w="7" w:type="dxa"/>
        </w:trPr>
        <w:tc>
          <w:tcPr>
            <w:tcW w:w="778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D264DC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sr-Latn-CS"/>
              </w:rPr>
            </w:pPr>
            <w:r w:rsidRPr="00D264DC">
              <w:rPr>
                <w:rFonts w:ascii="Times New Roman" w:eastAsia="Times New Roman" w:hAnsi="Times New Roman"/>
                <w:lang w:eastAsia="sr-Latn-CS"/>
              </w:rPr>
              <w:t>4.</w:t>
            </w:r>
          </w:p>
        </w:tc>
        <w:tc>
          <w:tcPr>
            <w:tcW w:w="1901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DD7A4D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Доктор медицине изабрани лекар за одрасле–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здравствена станица</w:t>
            </w:r>
          </w:p>
          <w:p w:rsidR="002D3F5C" w:rsidRPr="00DD7A4D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CS" w:eastAsia="sr-Latn-CS"/>
              </w:rPr>
              <w:t>„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YUMCO“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-шеф здравствене стан.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Мед.фак.</w:t>
            </w:r>
          </w:p>
        </w:tc>
        <w:tc>
          <w:tcPr>
            <w:tcW w:w="5800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шест месеци радног искуства у звању доктора медицине</w:t>
            </w:r>
          </w:p>
        </w:tc>
      </w:tr>
      <w:tr w:rsidR="002D3F5C" w:rsidRPr="00E1142A" w:rsidTr="002D3F5C">
        <w:trPr>
          <w:trHeight w:val="135"/>
          <w:tblCellSpacing w:w="7" w:type="dxa"/>
        </w:trPr>
        <w:tc>
          <w:tcPr>
            <w:tcW w:w="7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D264DC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sr-Latn-CS"/>
              </w:rPr>
            </w:pPr>
            <w:r w:rsidRPr="00D264DC">
              <w:rPr>
                <w:rFonts w:ascii="Times New Roman" w:eastAsia="Times New Roman" w:hAnsi="Times New Roman"/>
                <w:lang w:eastAsia="sr-Latn-CS"/>
              </w:rPr>
              <w:t>5.</w:t>
            </w:r>
          </w:p>
        </w:tc>
        <w:tc>
          <w:tcPr>
            <w:tcW w:w="19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Доктор медицине специјалиста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медицине рада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изабрани лекар за одрасле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DD7A4D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1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Мед.фак.</w:t>
            </w:r>
          </w:p>
        </w:tc>
        <w:tc>
          <w:tcPr>
            <w:tcW w:w="5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специјалистички испит из медицине рада;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три године и шест месеци радног искуства у звању доктора медицине</w:t>
            </w:r>
          </w:p>
        </w:tc>
      </w:tr>
      <w:tr w:rsidR="002D3F5C" w:rsidRPr="00E1142A" w:rsidTr="002D3F5C">
        <w:trPr>
          <w:trHeight w:val="135"/>
          <w:tblCellSpacing w:w="7" w:type="dxa"/>
        </w:trPr>
        <w:tc>
          <w:tcPr>
            <w:tcW w:w="778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D264DC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sr-Latn-CS"/>
              </w:rPr>
            </w:pPr>
            <w:r w:rsidRPr="00D264DC">
              <w:rPr>
                <w:rFonts w:ascii="Times New Roman" w:eastAsia="Times New Roman" w:hAnsi="Times New Roman"/>
                <w:lang w:eastAsia="sr-Latn-CS"/>
              </w:rPr>
              <w:t>6.</w:t>
            </w:r>
          </w:p>
        </w:tc>
        <w:tc>
          <w:tcPr>
            <w:tcW w:w="1901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Доктор медицине специјалиста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опште медицине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изабрани лекар за одрасле</w:t>
            </w:r>
          </w:p>
        </w:tc>
        <w:tc>
          <w:tcPr>
            <w:tcW w:w="874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DD7A4D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2</w:t>
            </w:r>
          </w:p>
        </w:tc>
        <w:tc>
          <w:tcPr>
            <w:tcW w:w="1558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Мед.фак.</w:t>
            </w:r>
          </w:p>
        </w:tc>
        <w:tc>
          <w:tcPr>
            <w:tcW w:w="5800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специј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алистички испит из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опште медицине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три године и шест месеци радног искуства у звању доктора медицине</w:t>
            </w:r>
          </w:p>
        </w:tc>
      </w:tr>
      <w:tr w:rsidR="002D3F5C" w:rsidRPr="00E1142A" w:rsidTr="002D3F5C">
        <w:trPr>
          <w:trHeight w:val="135"/>
          <w:tblCellSpacing w:w="7" w:type="dxa"/>
        </w:trPr>
        <w:tc>
          <w:tcPr>
            <w:tcW w:w="7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9D5E52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7.</w:t>
            </w:r>
          </w:p>
        </w:tc>
        <w:tc>
          <w:tcPr>
            <w:tcW w:w="19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D264D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Доктор медицине изабрани лекар за одрасле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231EF3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8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Мед.фак.</w:t>
            </w:r>
          </w:p>
        </w:tc>
        <w:tc>
          <w:tcPr>
            <w:tcW w:w="5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шест месеци радног искуства у звању доктора медицине</w:t>
            </w:r>
          </w:p>
        </w:tc>
      </w:tr>
      <w:tr w:rsidR="002D3F5C" w:rsidRPr="00E1142A" w:rsidTr="002D3F5C">
        <w:trPr>
          <w:trHeight w:val="135"/>
          <w:tblCellSpacing w:w="7" w:type="dxa"/>
        </w:trPr>
        <w:tc>
          <w:tcPr>
            <w:tcW w:w="778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D264DC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8</w:t>
            </w:r>
            <w:r w:rsidRPr="00D264DC">
              <w:rPr>
                <w:rFonts w:ascii="Times New Roman" w:eastAsia="Times New Roman" w:hAnsi="Times New Roman"/>
                <w:lang w:eastAsia="sr-Latn-CS"/>
              </w:rPr>
              <w:t>.</w:t>
            </w:r>
          </w:p>
        </w:tc>
        <w:tc>
          <w:tcPr>
            <w:tcW w:w="1901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Медицинска сестра/техничар у амбулантама</w:t>
            </w:r>
          </w:p>
        </w:tc>
        <w:tc>
          <w:tcPr>
            <w:tcW w:w="874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DD7A4D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25</w:t>
            </w:r>
          </w:p>
        </w:tc>
        <w:tc>
          <w:tcPr>
            <w:tcW w:w="1558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4.степен -Мед.школа</w:t>
            </w:r>
          </w:p>
        </w:tc>
        <w:tc>
          <w:tcPr>
            <w:tcW w:w="5800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шест месеци радног искуства у звању медицинске сестре / техничара</w:t>
            </w:r>
          </w:p>
        </w:tc>
      </w:tr>
      <w:tr w:rsidR="002D3F5C" w:rsidRPr="00E1142A" w:rsidTr="002D3F5C">
        <w:trPr>
          <w:trHeight w:val="120"/>
          <w:tblCellSpacing w:w="7" w:type="dxa"/>
        </w:trPr>
        <w:tc>
          <w:tcPr>
            <w:tcW w:w="778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D264DC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sr-Latn-CS"/>
              </w:rPr>
            </w:pPr>
            <w:r w:rsidRPr="00D264DC">
              <w:rPr>
                <w:rFonts w:ascii="Times New Roman" w:eastAsia="Times New Roman" w:hAnsi="Times New Roman"/>
                <w:lang w:eastAsia="sr-Latn-CS"/>
              </w:rPr>
              <w:t>9.</w:t>
            </w:r>
          </w:p>
        </w:tc>
        <w:tc>
          <w:tcPr>
            <w:tcW w:w="1901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Психолог</w:t>
            </w:r>
          </w:p>
        </w:tc>
        <w:tc>
          <w:tcPr>
            <w:tcW w:w="874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558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– Филозоф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.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фак.</w:t>
            </w:r>
          </w:p>
        </w:tc>
        <w:tc>
          <w:tcPr>
            <w:tcW w:w="5800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CS" w:eastAsia="sr-Latn-CS"/>
              </w:rPr>
              <w:t xml:space="preserve">–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стручни испит, у складу са законом</w:t>
            </w:r>
          </w:p>
          <w:p w:rsidR="002D3F5C" w:rsidRPr="00D264D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</w:tc>
      </w:tr>
    </w:tbl>
    <w:p w:rsidR="002D3F5C" w:rsidRPr="00385D03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1006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3"/>
        <w:gridCol w:w="8653"/>
      </w:tblGrid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                                            </w:t>
            </w: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ДОКТОР МЕДИЦИНЕ СПЕЦИЈАЛИСТА-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Доктор медицине специјалиста изабрани лекар за одрасле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 xml:space="preserve"> у Служби за здравствену заштиту радника-</w:t>
            </w: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начелник службе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5C7CE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Z020109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A20739" w:rsidRDefault="00A20739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A20739" w:rsidRDefault="00A20739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A20739" w:rsidRDefault="00A20739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A20739" w:rsidRDefault="00A20739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A20739" w:rsidRDefault="00A20739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A20739" w:rsidRDefault="00A20739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A20739" w:rsidRDefault="00A20739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A20739" w:rsidRDefault="00A20739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A20739" w:rsidRDefault="00A20739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A20739" w:rsidRDefault="00A20739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A20739" w:rsidRDefault="00A20739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A20739" w:rsidRDefault="00A20739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A20739" w:rsidRDefault="00A20739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A20739" w:rsidRDefault="00A20739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A20739" w:rsidRDefault="00A20739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A20739" w:rsidRDefault="00A20739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A20739" w:rsidRDefault="00A20739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A20739" w:rsidRDefault="00A20739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A20739" w:rsidRDefault="00A20739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A20739" w:rsidRPr="00A20739" w:rsidRDefault="00A20739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565DC3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Опис посла: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Руководи стручним и организационим пословима одсекаа, односно организује и координира рад одсека и стара се о извршењу послова и задатака у оквиру одсека.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Координира дијагностички и терапијски рад у одсеку, врши распоред лекара и осталих радника на послове и радне задатке у оквиру одсека.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Организује стручно методолошки рад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службе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Организује негу, испитивање и лечење болесника.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Обавезан је да стручним радом доприноси афирмацији одсека и радника.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Одговоран је за економично и рационално пословање одсека; </w:t>
            </w:r>
          </w:p>
          <w:p w:rsidR="002D3F5C" w:rsidRPr="00017CC9" w:rsidRDefault="002D3F5C" w:rsidP="00017CC9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Одговоран је за спроводјење хигијенско техничке заштите, санитарно хигијенских и других пр</w:t>
            </w:r>
            <w:r w:rsidR="00017CC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описа који се односе на службу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стање инвентара и опреме и предлаже набавку нове опреме у циљу савременије дијагностике и лечење болесника. </w:t>
            </w:r>
          </w:p>
          <w:p w:rsidR="002D3F5C" w:rsidRPr="009E49F8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Обавезан је да учествује у пословима од заједничког интереса у својој служби као и заједничког интереса за организациону јединицу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превенира, дијагностикује и лечи болести, повреде и друге физичке и менталне поремећаје коришћењем специјализованих метода и техника, кроз примену принципа и процедура савремене медицине, о чему води прописану медицинску документацију;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организује и спроводи мере на очувању и унапређењу здравља појединца и породице, ради на откривању и сузбијању фактора ризика за настанак болести, прати здравствено стање становништва на свом подручју и осигурава податке за потребе здравствене статистике, утврђује ризике за здравље, предлаже и спроводи мере за њихово отклањање, спроводи здраствено - васпитне активности и остварује сарадњу са кључним појединцима и организацијама у заједници;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ради у превентивним саветовалиштима;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организује и спроводи прописане систематске, циљане и скрининг прегледе;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уче</w:t>
            </w:r>
            <w:r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>ствује у посебним програмима (</w:t>
            </w: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мере за рано откривање болести);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обав</w:t>
            </w:r>
            <w:r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ља послове </w:t>
            </w: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дијагностике за коју је специјализован, о чему сачињава специјалистички извештај;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обавља специјалистичке прегледе и упућује на даљу дијагностику и прегледе,одређује начин и врсту лечења, прати ток лечења и усклађује мишљење и предлоге за наставак лечења,одређује врсту и дужину кућног лечења и прати његово спровођење, одређује дужину привремене спречености за рад због болести или повреде;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прописује лекове и медицинска средства, као и медицинско - техничка помагала; </w:t>
            </w:r>
          </w:p>
          <w:p w:rsidR="002D3F5C" w:rsidRPr="00432F7B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даје оцену о здравственом стању и упућује на оцену радне способности, иде у кућне посете у оквиру теренског рада;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спроводи здравствену заштиту одређених категорија становништва, односно пацијената оболелих од болести за чију превенцију, дијагностику и лечење је специјализован;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обавља послове </w:t>
            </w: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дијагностике за коју је специјализован, о чему сачињава специјалистички извештај;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учествује у унапређењу квалитета здравствене заштите;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обавља консултације са другим здравственим радницима и здравственим сарадницима; </w:t>
            </w:r>
          </w:p>
          <w:p w:rsidR="002D3F5C" w:rsidRPr="00432F7B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планира, надзире и евалуира спровођење здравствене заштите; </w:t>
            </w:r>
          </w:p>
          <w:p w:rsidR="002D3F5C" w:rsidRPr="00077472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       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За свој рад одговоран је Управник Дома Здравља Врање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8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Високо образовање:</w:t>
            </w:r>
          </w:p>
          <w:p w:rsidR="002D3F5C" w:rsidRPr="0089309E" w:rsidRDefault="002D3F5C" w:rsidP="002D3F5C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на интегрисаним академским студијама, по пропису који уређује високо образовање, почев од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сарадника; </w:t>
            </w:r>
          </w:p>
          <w:p w:rsidR="002D3F5C" w:rsidRPr="0089309E" w:rsidRDefault="002D3F5C" w:rsidP="002D3F5C">
            <w:pPr>
              <w:numPr>
                <w:ilvl w:val="0"/>
                <w:numId w:val="8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на основним студијама у трајању од најмање пет година по пропису који је уређивао високо образовање до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сарадника.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8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стручни испит; </w:t>
            </w:r>
          </w:p>
          <w:p w:rsidR="002D3F5C" w:rsidRPr="0089309E" w:rsidRDefault="002D3F5C" w:rsidP="002D3F5C">
            <w:pPr>
              <w:numPr>
                <w:ilvl w:val="0"/>
                <w:numId w:val="8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лиценца; </w:t>
            </w:r>
          </w:p>
          <w:p w:rsidR="002D3F5C" w:rsidRPr="0089309E" w:rsidRDefault="002D3F5C" w:rsidP="002D3F5C">
            <w:pPr>
              <w:numPr>
                <w:ilvl w:val="0"/>
                <w:numId w:val="8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специјалистички испит; </w:t>
            </w:r>
          </w:p>
          <w:p w:rsidR="002D3F5C" w:rsidRPr="0089309E" w:rsidRDefault="002D3F5C" w:rsidP="002D3F5C">
            <w:pPr>
              <w:numPr>
                <w:ilvl w:val="0"/>
                <w:numId w:val="8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најмање три године и шест месеци радног искуства у звању доктора медицине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1108D8" w:rsidRDefault="002D3F5C" w:rsidP="002D3F5C">
            <w:pPr>
              <w:spacing w:after="0" w:line="240" w:lineRule="auto"/>
              <w:ind w:left="720" w:hanging="363"/>
              <w:rPr>
                <w:rFonts w:ascii="Times New Roman" w:eastAsia="Times New Roman" w:hAnsi="Times New Roman"/>
                <w:lang w:eastAsia="sr-Latn-CS"/>
              </w:rPr>
            </w:pPr>
            <w:r w:rsidRPr="001108D8">
              <w:rPr>
                <w:rFonts w:ascii="Times New Roman" w:eastAsia="Times New Roman" w:hAnsi="Times New Roman"/>
                <w:lang w:eastAsia="sr-Latn-CS"/>
              </w:rPr>
              <w:t>1</w:t>
            </w:r>
          </w:p>
        </w:tc>
      </w:tr>
    </w:tbl>
    <w:p w:rsidR="002D3F5C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50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3"/>
        <w:gridCol w:w="8597"/>
      </w:tblGrid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5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МЕДИЦИНСКА СЕСТРА - ТЕХНИЧАР </w:t>
            </w:r>
          </w:p>
          <w:p w:rsidR="002D3F5C" w:rsidRPr="001C3026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медицинска сестра-техничар у амбуланти-главна сестра службе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 w:rsidRPr="00B810F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5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Z022101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5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Организује и координира рад особља у служби.</w:t>
            </w:r>
          </w:p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Врши јутарњи обилазак свих просторија службе и стара се о њиховој хигијенско техничкој исправности. </w:t>
            </w:r>
          </w:p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Прави распоред рада здравствених радника и осталог особља службе. </w:t>
            </w:r>
          </w:p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Контролише рационалност и благовременост у давању терапије као и контролу стерилизације инструмената, материјала и апарата. </w:t>
            </w:r>
          </w:p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Врши требовање лекова, санитетског материјала и другог материјала потребног за рад службе. </w:t>
            </w:r>
          </w:p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Води целокупну статистичку и медицинску документацију службе као и дневну евиденцију о доласку на посао. </w:t>
            </w:r>
          </w:p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Активно учествује у спр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ово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ђ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ењу здравствено васпитног рада, учеструје у стручном оспособљавању здравствених радника. </w:t>
            </w:r>
          </w:p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Преноси искуства на мла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ђ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е сестре и уводи у рад приправнике и новопримљене сестре. </w:t>
            </w:r>
          </w:p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Задужује се са основним средствима и ситним инвентаром и врши контролу над њиховим утрошком. </w:t>
            </w:r>
          </w:p>
          <w:p w:rsidR="002D3F5C" w:rsidRPr="00E42A77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Координира рад са начелником службе. </w:t>
            </w:r>
          </w:p>
          <w:p w:rsidR="002D3F5C" w:rsidRPr="0089309E" w:rsidRDefault="002D3F5C" w:rsidP="002D3F5C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планира и пружа услуге процеса здравствене неге и подршке пацијентима, у складу са праксом и стандардима савремене здравствене неге, о чему води прописану медицинску документацију; </w:t>
            </w:r>
          </w:p>
          <w:p w:rsidR="002D3F5C" w:rsidRPr="0089309E" w:rsidRDefault="002D3F5C" w:rsidP="002D3F5C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спроводи превентивне и куративне мере, по налогу доктора медицине или доктора медицине специјалисте у тиму или самостално, у здравственој установи и у оквиру теренског рада; </w:t>
            </w:r>
          </w:p>
          <w:p w:rsidR="002D3F5C" w:rsidRPr="0089309E" w:rsidRDefault="002D3F5C" w:rsidP="002D3F5C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сарађује са другим учесницима у пружању здравствене заштите и службама у заједници; </w:t>
            </w:r>
          </w:p>
          <w:p w:rsidR="002D3F5C" w:rsidRPr="0089309E" w:rsidRDefault="002D3F5C" w:rsidP="002D3F5C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обучава новопримљене здравствене раднике и контролише обуку приправника; </w:t>
            </w:r>
          </w:p>
          <w:p w:rsidR="002D3F5C" w:rsidRPr="0089309E" w:rsidRDefault="002D3F5C" w:rsidP="002D3F5C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континуирано спроводи надзор процеса статистичког извештавања; </w:t>
            </w:r>
          </w:p>
          <w:p w:rsidR="002D3F5C" w:rsidRPr="0089309E" w:rsidRDefault="002D3F5C" w:rsidP="002D3F5C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требује потрошни материјал за службу; </w:t>
            </w:r>
          </w:p>
          <w:p w:rsidR="002D3F5C" w:rsidRPr="0089309E" w:rsidRDefault="002D3F5C" w:rsidP="002D3F5C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контролише одлагање медицинског отпада на прописан начин; </w:t>
            </w:r>
          </w:p>
          <w:p w:rsidR="002D3F5C" w:rsidRPr="00AA3919" w:rsidRDefault="002D3F5C" w:rsidP="002D3F5C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спроводи и контролише поступак дезинфекције и стерилизације опреме и материјала; </w:t>
            </w:r>
          </w:p>
          <w:p w:rsidR="002D3F5C" w:rsidRPr="001C3026" w:rsidRDefault="002D3F5C" w:rsidP="002D3F5C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у зависности од сложености и специфичности радног места, сложености и специфичности послова, сложености процедура, нивоа ризика, контакта са пацијентом и услова рада, препознају се горе наведена радна места. </w:t>
            </w:r>
          </w:p>
          <w:p w:rsidR="002D3F5C" w:rsidRPr="00A45C81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            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За свој рад одговоран је начелнику службе и главној сестри ДЗ.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5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          </w:t>
            </w: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Средња стручна спрема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5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8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стручни испит;</w:t>
            </w:r>
          </w:p>
          <w:p w:rsidR="002D3F5C" w:rsidRPr="0089309E" w:rsidRDefault="002D3F5C" w:rsidP="002D3F5C">
            <w:pPr>
              <w:numPr>
                <w:ilvl w:val="0"/>
                <w:numId w:val="8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лиценца;</w:t>
            </w:r>
          </w:p>
          <w:p w:rsidR="002D3F5C" w:rsidRPr="0089309E" w:rsidRDefault="002D3F5C" w:rsidP="002D3F5C">
            <w:pPr>
              <w:numPr>
                <w:ilvl w:val="0"/>
                <w:numId w:val="8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најмање шест месеци радног искуства у звању медицинске сестре/техничара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5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A45C81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A45C81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1</w:t>
            </w:r>
          </w:p>
        </w:tc>
      </w:tr>
    </w:tbl>
    <w:p w:rsidR="002D3F5C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017CC9" w:rsidRDefault="00017CC9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A20739" w:rsidRPr="00A20739" w:rsidRDefault="00A20739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017CC9" w:rsidRPr="00017CC9" w:rsidRDefault="00017CC9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894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1"/>
        <w:gridCol w:w="8543"/>
      </w:tblGrid>
      <w:tr w:rsidR="002D3F5C" w:rsidRPr="00E1142A" w:rsidTr="002D3F5C">
        <w:trPr>
          <w:trHeight w:val="270"/>
          <w:tblCellSpacing w:w="7" w:type="dxa"/>
        </w:trPr>
        <w:tc>
          <w:tcPr>
            <w:tcW w:w="2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5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                                           </w:t>
            </w: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ДОКТОР МЕДИЦИНЕ СПЕЦИЈАЛИСТА-</w:t>
            </w:r>
          </w:p>
          <w:p w:rsidR="002D3F5C" w:rsidRPr="00C014B3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Доктор медицине специјалиста изабрани лекар за одрасле шеф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одсека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 w:rsidRPr="007C36F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5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Z020109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5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Руководи стручним и организационим пословима одсекаа, односно организује и координира рад одсека и стара се о извршењу послова и задатака у оквиру одсека.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Координира дијагностички и терапијски рад у одсеку, врши распоред лекара и осталих радника на послове и радне задатке у оквиру одсека.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Организује стручно методолошки рад одсека.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Организује негу, испитивање и лечење болесника.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Обавезан је да стручним радом доприноси афирмацији одсека и радника.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Одговоран је за економично и рационално пословање одсека;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спроводјење хигијенско техничке заштите, санитарно хигијенских и других прописа који се односе на службу. </w:t>
            </w:r>
          </w:p>
          <w:p w:rsidR="002D3F5C" w:rsidRPr="00403B65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Одговоран је за спровођење мера из области послова од интереса за стручно усавршавање кадрова.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стање инвентара и опреме и предлаже набавку нове опреме у циљу савременије дијагностике и лечење болесника.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Обавезан је да учествује у пословима од заједничког интереса у својој служби као и заједничког интереса за организациону јединицу.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Стара се о перманентној едукацији запослених.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Одговоран је за спровођење одлука директора.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превенира, дијагностикује и лечи болести, повреде и друге физичке и менталне поремећаје коришћењем специјализованих метода и техника, кроз примену принципа и процедура савремене медицине, о чему води прописану медицинску документацију;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организује и спроводи мере на очувању и унапређењу здравља појединца и породице, ради на откривању и сузбијању фактора ризика за настанак болести, прати здравствено стање становништва на свом подручју и осигурава податке за потребе здравствене статистике, утврђује ризике за здравље, предлаже и спроводи мере за њихово отклањање, спроводи здраствено - васпитне активности и остварује сарадњу са кључним појединцима и организацијама у заједници;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ради у превентивним саветовалиштима; </w:t>
            </w:r>
          </w:p>
          <w:p w:rsidR="002D3F5C" w:rsidRPr="00403B65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организује и спроводи прописане систематске, циљане и скрининг прегледе;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>- обавља послове</w:t>
            </w:r>
            <w:r>
              <w:rPr>
                <w:rFonts w:ascii="Times New Roman PSMT" w:eastAsia="Times New Roman" w:hAnsi="Times New Roman PSMT"/>
                <w:sz w:val="20"/>
                <w:szCs w:val="20"/>
                <w:lang w:eastAsia="sr-Latn-CS"/>
              </w:rPr>
              <w:t xml:space="preserve"> </w:t>
            </w: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дијагностике за коју је специјализован, о чему сачињава специјалистички извештај;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обавља специјалистичке прегледе и упућује на даљу дијагностику и прегледе,одређује начин и врсту лечења, прати ток лечења и усклађује мишљење и предлоге за наставак лечења,одређује врсту и дужину кућног лечења и прати његово спровођење, одређује дужину привремене спречености за рад због болести или повреде;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прописује лекове и медицинска средства, као и медицинско - техничка помагала;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>- даје оцену о здравственом стању и упућује на оцену радне спос</w:t>
            </w:r>
            <w:r>
              <w:rPr>
                <w:rFonts w:ascii="Times New Roman PSMT" w:eastAsia="Times New Roman" w:hAnsi="Times New Roman PSMT"/>
                <w:sz w:val="20"/>
                <w:szCs w:val="20"/>
                <w:lang w:eastAsia="sr-Latn-CS"/>
              </w:rPr>
              <w:t>обности;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спроводи здравствену заштиту одређених категорија становништва, односно пацијената оболелих од болести за чију превенцију, дијагностику и лечење је специјализован;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обавља послове </w:t>
            </w: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дијагностике за коју је специјализован, о чему сачињава специјалистички извештај;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учествује у унапређењу квалитета здравствене заштите;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обавља консултације са другим здравственим радницима и здравственим сарадницима; </w:t>
            </w:r>
          </w:p>
          <w:p w:rsidR="002D3F5C" w:rsidRPr="004F6454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планира, надзире и евалуира спровођење здравствене заштите; </w:t>
            </w:r>
          </w:p>
          <w:p w:rsidR="002D3F5C" w:rsidRPr="00077472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За свој рад одговоран је Управник Дома Здравља Врање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5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8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Високо образовање:</w:t>
            </w:r>
          </w:p>
          <w:p w:rsidR="002D3F5C" w:rsidRPr="0089309E" w:rsidRDefault="002D3F5C" w:rsidP="002D3F5C">
            <w:pPr>
              <w:numPr>
                <w:ilvl w:val="0"/>
                <w:numId w:val="8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на интегрисаним академским студијама, по пропису који уређује високо образовање, почев од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сарадника; </w:t>
            </w:r>
          </w:p>
          <w:p w:rsidR="002D3F5C" w:rsidRPr="0089309E" w:rsidRDefault="002D3F5C" w:rsidP="002D3F5C">
            <w:pPr>
              <w:numPr>
                <w:ilvl w:val="0"/>
                <w:numId w:val="8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на основним студијама у трајању од најмање пет година по пропису који је уређивао високо образовање до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сарадника.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5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8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стручни испит; </w:t>
            </w:r>
          </w:p>
          <w:p w:rsidR="002D3F5C" w:rsidRPr="0089309E" w:rsidRDefault="002D3F5C" w:rsidP="002D3F5C">
            <w:pPr>
              <w:numPr>
                <w:ilvl w:val="0"/>
                <w:numId w:val="8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лиценца; </w:t>
            </w:r>
          </w:p>
          <w:p w:rsidR="002D3F5C" w:rsidRPr="0089309E" w:rsidRDefault="002D3F5C" w:rsidP="002D3F5C">
            <w:pPr>
              <w:numPr>
                <w:ilvl w:val="0"/>
                <w:numId w:val="8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специјалистички испит; </w:t>
            </w:r>
          </w:p>
          <w:p w:rsidR="002D3F5C" w:rsidRPr="0089309E" w:rsidRDefault="002D3F5C" w:rsidP="002D3F5C">
            <w:pPr>
              <w:numPr>
                <w:ilvl w:val="0"/>
                <w:numId w:val="8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најмање три године и шест месеци радног искуства у звању доктора медицине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5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231EF3" w:rsidRDefault="002D3F5C" w:rsidP="002D3F5C">
            <w:pPr>
              <w:spacing w:after="0" w:line="240" w:lineRule="auto"/>
              <w:ind w:left="720" w:hanging="363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1</w:t>
            </w:r>
          </w:p>
        </w:tc>
      </w:tr>
    </w:tbl>
    <w:p w:rsidR="002D3F5C" w:rsidRPr="00017CC9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894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1"/>
        <w:gridCol w:w="8543"/>
      </w:tblGrid>
      <w:tr w:rsidR="002D3F5C" w:rsidRPr="00E1142A" w:rsidTr="002D3F5C">
        <w:trPr>
          <w:trHeight w:val="270"/>
          <w:tblCellSpacing w:w="7" w:type="dxa"/>
        </w:trPr>
        <w:tc>
          <w:tcPr>
            <w:tcW w:w="2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5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                                           </w:t>
            </w: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ДОКТОР МЕДИЦИНЕ СПЕЦИЈАЛИСТА-</w:t>
            </w:r>
          </w:p>
          <w:p w:rsidR="002D3F5C" w:rsidRPr="00231EF3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Доктор медицине специјалиста изабрани лекар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за одрасле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 w:rsidRPr="007C36F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5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Z020109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5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>-</w:t>
            </w: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организује и спроводи мере на очувању и унапређењу здравља појединца и породице, ради на откривању и сузбијању фактора ризика за настанак болести, прати здравствено стање становништва на свом подручју и осигурава податке за потребе здравствене статистике, утврђује ризике за здравље, предлаже и спроводи мере за њихово отклањање, спроводи здраствено - васпитне активности и остварује сарадњу са кључним појединцима и организацијама у заједници;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ради у превентивним саветовалиштима; </w:t>
            </w:r>
          </w:p>
          <w:p w:rsidR="002D3F5C" w:rsidRPr="00403B65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организује и спроводи прописане систематске, циљане и скрининг прегледе;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>- обавља послове</w:t>
            </w:r>
            <w:r>
              <w:rPr>
                <w:rFonts w:ascii="Times New Roman PSMT" w:eastAsia="Times New Roman" w:hAnsi="Times New Roman PSMT"/>
                <w:sz w:val="20"/>
                <w:szCs w:val="20"/>
                <w:lang w:eastAsia="sr-Latn-CS"/>
              </w:rPr>
              <w:t xml:space="preserve"> </w:t>
            </w: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дијагностике за коју је специјализован, о чему сачињава специјалистички извештај;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обавља специјалистичке прегледе и упућује на даљу дијагностику и прегледе,одређује начин и врсту лечења, прати ток лечења и усклађује мишљење и предлоге за наставак лечења,одређује врсту и дужину кућног лечења и прати његово спровођење, одређује дужину привремене спречености за рад због болести или повреде;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прописује лекове и медицинска средства, као и медицинско - техничка помагала;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>- даје оцену о здравственом стању и упућује на оцену радне спос</w:t>
            </w:r>
            <w:r>
              <w:rPr>
                <w:rFonts w:ascii="Times New Roman PSMT" w:eastAsia="Times New Roman" w:hAnsi="Times New Roman PSMT"/>
                <w:sz w:val="20"/>
                <w:szCs w:val="20"/>
                <w:lang w:eastAsia="sr-Latn-CS"/>
              </w:rPr>
              <w:t>обности;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збрињава пацијенте на месту повређивања, односно нагло насталог обољења, којима је неопходно указивање хитне медицинске помоћи, по потреби прати пацијента у хитном санитетском транспорту до одговарајуће здравствене установе;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спроводи здравствену заштиту одређених категорија становништва, односно пацијената оболелих од болести за чију превенцију, дијагностику и лечење је специјализован;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обавља послове </w:t>
            </w: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дијагностике за коју је специјализован, о чему сачињава специјалистички извештај;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учествује у унапређењу квалитета здравствене заштите;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обавља консултације са другим здравственим радницима и здравственим сарадницима; </w:t>
            </w:r>
          </w:p>
          <w:p w:rsidR="002D3F5C" w:rsidRPr="00077472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планира, надзире и евалуира спровођење здравствене заштите; </w:t>
            </w:r>
          </w:p>
          <w:p w:rsidR="002D3F5C" w:rsidRPr="00432F7B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                                          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За свој рад одговоран је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Начелнику Службе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5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8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Високо образовање:</w:t>
            </w:r>
          </w:p>
          <w:p w:rsidR="002D3F5C" w:rsidRPr="0089309E" w:rsidRDefault="002D3F5C" w:rsidP="002D3F5C">
            <w:pPr>
              <w:numPr>
                <w:ilvl w:val="0"/>
                <w:numId w:val="8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на интегрисаним академским студијама, по пропису који уређује високо образовање, почев од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сарадника; </w:t>
            </w:r>
          </w:p>
          <w:p w:rsidR="002D3F5C" w:rsidRPr="0089309E" w:rsidRDefault="002D3F5C" w:rsidP="002D3F5C">
            <w:pPr>
              <w:numPr>
                <w:ilvl w:val="0"/>
                <w:numId w:val="8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на основним студијама у трајању од најмање пет година по пропису који је уређивао високо образовање до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сарадника.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5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8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стручни испит; </w:t>
            </w:r>
          </w:p>
          <w:p w:rsidR="002D3F5C" w:rsidRPr="0089309E" w:rsidRDefault="002D3F5C" w:rsidP="002D3F5C">
            <w:pPr>
              <w:numPr>
                <w:ilvl w:val="0"/>
                <w:numId w:val="8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лиценца; </w:t>
            </w:r>
          </w:p>
          <w:p w:rsidR="002D3F5C" w:rsidRPr="0089309E" w:rsidRDefault="002D3F5C" w:rsidP="002D3F5C">
            <w:pPr>
              <w:numPr>
                <w:ilvl w:val="0"/>
                <w:numId w:val="8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специјалистички испит; </w:t>
            </w:r>
          </w:p>
          <w:p w:rsidR="002D3F5C" w:rsidRPr="0089309E" w:rsidRDefault="002D3F5C" w:rsidP="002D3F5C">
            <w:pPr>
              <w:numPr>
                <w:ilvl w:val="0"/>
                <w:numId w:val="8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најмање три године и шест месеци радног искуства у звању доктора медицине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5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231EF3" w:rsidRDefault="002D3F5C" w:rsidP="002D3F5C">
            <w:pPr>
              <w:spacing w:after="0" w:line="240" w:lineRule="auto"/>
              <w:ind w:left="720" w:hanging="363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3</w:t>
            </w:r>
          </w:p>
        </w:tc>
      </w:tr>
    </w:tbl>
    <w:p w:rsidR="002D3F5C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894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1"/>
        <w:gridCol w:w="8543"/>
      </w:tblGrid>
      <w:tr w:rsidR="002D3F5C" w:rsidRPr="00E1142A" w:rsidTr="002D3F5C">
        <w:trPr>
          <w:trHeight w:val="270"/>
          <w:tblCellSpacing w:w="7" w:type="dxa"/>
        </w:trPr>
        <w:tc>
          <w:tcPr>
            <w:tcW w:w="2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5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                                           </w:t>
            </w: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ДОКТОР МЕДИЦИНЕ СПЕЦИЈАЛИСТА-</w:t>
            </w:r>
          </w:p>
          <w:p w:rsidR="002D3F5C" w:rsidRPr="00C014B3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Докто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р медицине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изабрани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лекар </w:t>
            </w: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шеф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одсека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 w:rsidRPr="007C36F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5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Z020202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Pr="00DD6099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5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Руководи стручним и организационим пословима одсекаа, односно организује и координира рад одсека и стара се о извршењу послова и задатака у оквиру одсека.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Координира дијагностички и терапијски рад у одсеку, врши распоред лекара и осталих радника на послове и радне задатке у оквиру одсека.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Организује стручно методолошки рад одсека.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Организује негу, испитивање и лечење болесника.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Обавезан је да стручним радом доприноси афирмацији одсека и радника.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Одговоран је за економично и рационално пословање одсека;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спроводјење хигијенско техничке заштите, санитарно хигијенских и других прописа који се односе на службу. </w:t>
            </w:r>
          </w:p>
          <w:p w:rsidR="002D3F5C" w:rsidRPr="00403B65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Одговоран је за спровођење мера из области послова од интереса за стручно усавршавање кадрова.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стање инвентара и опреме и предлаже набавку нове опреме у циљу савременије дијагностике и лечење болесника.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Обавезан је да учествује у пословима од заједничког интереса у својој служби као и заједничког интереса за организациону јединицу.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Стара се о перманентној едукацији запослених.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Одговоран је за спровођење одлука директора.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превенира, дијагностикује и лечи болести, повреде и друге физичке и менталне поремећаје коришћењем специјализованих метода и техника, кроз примену принципа и процедура савремене медицине, о чему води прописану медицинску документацију;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организује и спроводи мере на очувању и унапређењу здравља појединца и породице, ради на откривању и сузбијању фактора ризика за настанак болести, прати здравствено стање становништва на свом подручју и осигурава податке за потребе здравствене статистике, утврђује ризике за здравље, предлаже и спроводи мере за њихово отклањање, спроводи здраствено - васпитне активности и остварује сарадњу са кључним појединцима и организацијама у заједници;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ради у превентивним саветовалиштима; </w:t>
            </w:r>
          </w:p>
          <w:p w:rsidR="002D3F5C" w:rsidRPr="00403B65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организује и спроводи прописане систематске, циљане и скрининг прегледе;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>- обавља послове</w:t>
            </w:r>
            <w:r>
              <w:rPr>
                <w:rFonts w:ascii="Times New Roman PSMT" w:eastAsia="Times New Roman" w:hAnsi="Times New Roman PSMT"/>
                <w:sz w:val="20"/>
                <w:szCs w:val="20"/>
                <w:lang w:eastAsia="sr-Latn-CS"/>
              </w:rPr>
              <w:t xml:space="preserve"> </w:t>
            </w: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дијагностике за коју је специјализован, о чему сачињава специјалистички извештај;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обавља специјалистичке прегледе и упућује на даљу дијагностику и прегледе,одређује начин и врсту лечења, прати ток лечења и усклађује мишљење и предлоге за наставак лечења,одређује врсту и дужину кућног лечења и прати његово спровођење, одређује дужину привремене спречености за рад због болести или повреде;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прописује лекове и медицинска средства, као и медицинско - техничка помагала;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>- даје оцену о здравственом стању и упућује на оцену радне спос</w:t>
            </w:r>
            <w:r>
              <w:rPr>
                <w:rFonts w:ascii="Times New Roman PSMT" w:eastAsia="Times New Roman" w:hAnsi="Times New Roman PSMT"/>
                <w:sz w:val="20"/>
                <w:szCs w:val="20"/>
                <w:lang w:eastAsia="sr-Latn-CS"/>
              </w:rPr>
              <w:t>обности;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спроводи здравствену заштиту одређених категорија становништва, односно пацијената оболелих од болести за чију превенцију, дијагностику и лечење је специјализован;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обавља послове </w:t>
            </w: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дијагностике за коју је специјализован, о чему сачињава специјалистички извештај;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учествује у унапређењу квалитета здравствене заштите;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обавља консултације са другим здравственим радницима и здравственим сарадницима; </w:t>
            </w:r>
          </w:p>
          <w:p w:rsidR="002D3F5C" w:rsidRPr="004F6454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планира, надзире и евалуира спровођење здравствене заштите; </w:t>
            </w:r>
          </w:p>
          <w:p w:rsidR="002D3F5C" w:rsidRPr="00077472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За свој рад одговоран је Управник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у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Дома Здравља Врање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5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8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Високо образовање:</w:t>
            </w:r>
          </w:p>
          <w:p w:rsidR="002D3F5C" w:rsidRPr="0089309E" w:rsidRDefault="002D3F5C" w:rsidP="002D3F5C">
            <w:pPr>
              <w:numPr>
                <w:ilvl w:val="0"/>
                <w:numId w:val="8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на интегрисаним академским студијама, по пропису који уређује високо образовање, почев од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сарадника; </w:t>
            </w:r>
          </w:p>
          <w:p w:rsidR="002D3F5C" w:rsidRPr="0089309E" w:rsidRDefault="002D3F5C" w:rsidP="002D3F5C">
            <w:pPr>
              <w:numPr>
                <w:ilvl w:val="0"/>
                <w:numId w:val="8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на основним студијама у трајању од најмање пет година по пропису који је уређивао високо образовање до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сарадника.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5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8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стручни испит; </w:t>
            </w:r>
          </w:p>
          <w:p w:rsidR="002D3F5C" w:rsidRPr="0089309E" w:rsidRDefault="002D3F5C" w:rsidP="002D3F5C">
            <w:pPr>
              <w:numPr>
                <w:ilvl w:val="0"/>
                <w:numId w:val="8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лиценца; </w:t>
            </w:r>
          </w:p>
          <w:p w:rsidR="002D3F5C" w:rsidRPr="0089309E" w:rsidRDefault="002D3F5C" w:rsidP="002D3F5C">
            <w:pPr>
              <w:numPr>
                <w:ilvl w:val="0"/>
                <w:numId w:val="8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специјалистички испит; </w:t>
            </w:r>
          </w:p>
          <w:p w:rsidR="002D3F5C" w:rsidRPr="0089309E" w:rsidRDefault="002D3F5C" w:rsidP="002D3F5C">
            <w:pPr>
              <w:numPr>
                <w:ilvl w:val="0"/>
                <w:numId w:val="8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најмање три године и шест месеци радног искуства у звању доктора медицине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5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231EF3" w:rsidRDefault="002D3F5C" w:rsidP="002D3F5C">
            <w:pPr>
              <w:spacing w:after="0" w:line="240" w:lineRule="auto"/>
              <w:ind w:left="720" w:hanging="363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1</w:t>
            </w:r>
          </w:p>
        </w:tc>
      </w:tr>
    </w:tbl>
    <w:p w:rsidR="002D3F5C" w:rsidRPr="009D5E52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80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3"/>
        <w:gridCol w:w="8541"/>
        <w:gridCol w:w="86"/>
      </w:tblGrid>
      <w:tr w:rsidR="002D3F5C" w:rsidRPr="00E1142A" w:rsidTr="00665005">
        <w:trPr>
          <w:gridAfter w:val="1"/>
          <w:wAfter w:w="65" w:type="dxa"/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665005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                                           </w:t>
            </w:r>
            <w:r w:rsidR="0066500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 xml:space="preserve">               </w:t>
            </w: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ДОКТОР МЕДИЦИНЕ </w:t>
            </w:r>
          </w:p>
          <w:p w:rsidR="002D3F5C" w:rsidRPr="00665005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Докто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р медицине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изабрани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лекар </w:t>
            </w:r>
          </w:p>
        </w:tc>
      </w:tr>
      <w:tr w:rsidR="002D3F5C" w:rsidRPr="00E1142A" w:rsidTr="00665005">
        <w:trPr>
          <w:gridAfter w:val="1"/>
          <w:wAfter w:w="65" w:type="dxa"/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 w:rsidRPr="007C36F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Z020202</w:t>
            </w:r>
          </w:p>
        </w:tc>
      </w:tr>
      <w:tr w:rsidR="002D3F5C" w:rsidRPr="00E1142A" w:rsidTr="00665005">
        <w:trPr>
          <w:gridAfter w:val="1"/>
          <w:wAfter w:w="65" w:type="dxa"/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66500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превенира, дијагностикује и лечи болести, повреде и друге физичке и менталне поремећаје коришћењем специјализованих метода и техника, кроз примену принципа и процедура савремене медицине, о чему води прописану медицинску документацију; </w:t>
            </w:r>
          </w:p>
          <w:p w:rsidR="002D3F5C" w:rsidRPr="00665005" w:rsidRDefault="002D3F5C" w:rsidP="00665005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организује и спроводи мере на очувању и унапређењу здравља појединца и породице, ради на откривању и сузбијању фактора ризика за настанак болести, прати здравствено стање становништва на свом подручју и осигурава податке за потребе здравствене статистике, утврђује ризике за здравље, предлаже и спроводи мере за њихово отклањање, спроводи здраствено - васпитне активности и остварује сарадњу са кључним појединцима и организацијама у заједници; </w:t>
            </w:r>
          </w:p>
          <w:p w:rsidR="002D3F5C" w:rsidRPr="00403B65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организује и спроводи прописане систематске, циљане и скрининг прегледе;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>- обавља послове</w:t>
            </w:r>
            <w:r>
              <w:rPr>
                <w:rFonts w:ascii="Times New Roman PSMT" w:eastAsia="Times New Roman" w:hAnsi="Times New Roman PSMT"/>
                <w:sz w:val="20"/>
                <w:szCs w:val="20"/>
                <w:lang w:eastAsia="sr-Latn-CS"/>
              </w:rPr>
              <w:t xml:space="preserve"> </w:t>
            </w: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дијагностике за коју је специјализован, о чему сачињава специјалистички извештај; </w:t>
            </w:r>
          </w:p>
          <w:p w:rsidR="002D3F5C" w:rsidRPr="0089309E" w:rsidRDefault="00665005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обавља </w:t>
            </w:r>
            <w:r w:rsidR="002D3F5C"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 прегледе и упућује на даљу дијагностику и прегледе,одређује начин и врсту лечења, прати ток лечења и усклађује мишљење и предлоге за наставак лечења,одређује врсту и дужину кућног лечења и прати његово спровођење, одређује дужину привремене спречености за рад због болести или повреде;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прописује лекове и медицинска средства, као и медицинско - техничка помагала; </w:t>
            </w:r>
          </w:p>
          <w:p w:rsidR="002D3F5C" w:rsidRPr="00665005" w:rsidRDefault="002D3F5C" w:rsidP="00665005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>- даје оцену о здравственом стању и упућује на оцену радне спос</w:t>
            </w:r>
            <w:r>
              <w:rPr>
                <w:rFonts w:ascii="Times New Roman PSMT" w:eastAsia="Times New Roman" w:hAnsi="Times New Roman PSMT"/>
                <w:sz w:val="20"/>
                <w:szCs w:val="20"/>
                <w:lang w:eastAsia="sr-Latn-CS"/>
              </w:rPr>
              <w:t>обности;</w:t>
            </w:r>
          </w:p>
          <w:p w:rsidR="002D3F5C" w:rsidRPr="00665005" w:rsidRDefault="002D3F5C" w:rsidP="00665005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>- спроводи здравствену заштиту одређених категорија становништва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учествује у унапређењу квалитета здравствене заштите; </w:t>
            </w:r>
          </w:p>
          <w:p w:rsidR="002D3F5C" w:rsidRPr="0089309E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обавља консултације са другим здравственим радницима и здравственим сарадницима; </w:t>
            </w:r>
          </w:p>
          <w:p w:rsidR="002D3F5C" w:rsidRPr="004F6454" w:rsidRDefault="002D3F5C" w:rsidP="002D3F5C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планира, надзире и евалуира спровођење здравствене заштите; 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За свој рад одговоран је Управник Дома Здравља Врање и директору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Здравственог центра Врање</w:t>
            </w:r>
          </w:p>
        </w:tc>
      </w:tr>
      <w:tr w:rsidR="002D3F5C" w:rsidRPr="00E1142A" w:rsidTr="00665005">
        <w:trPr>
          <w:gridAfter w:val="1"/>
          <w:wAfter w:w="65" w:type="dxa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8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Високо образовање:</w:t>
            </w:r>
          </w:p>
          <w:p w:rsidR="002D3F5C" w:rsidRPr="0089309E" w:rsidRDefault="002D3F5C" w:rsidP="002D3F5C">
            <w:pPr>
              <w:numPr>
                <w:ilvl w:val="0"/>
                <w:numId w:val="8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на интегрисаним академским студијама, по пропису који уређује високо образовање, почев од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сарадника; </w:t>
            </w:r>
          </w:p>
          <w:p w:rsidR="002D3F5C" w:rsidRPr="0089309E" w:rsidRDefault="002D3F5C" w:rsidP="002D3F5C">
            <w:pPr>
              <w:numPr>
                <w:ilvl w:val="0"/>
                <w:numId w:val="8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на основним студијама у трајању од најмање пет година по пропису који је уређивао високо образовање до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сарадника. </w:t>
            </w:r>
          </w:p>
        </w:tc>
      </w:tr>
      <w:tr w:rsidR="002D3F5C" w:rsidRPr="00E1142A" w:rsidTr="00665005">
        <w:trPr>
          <w:gridAfter w:val="1"/>
          <w:wAfter w:w="65" w:type="dxa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8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стручни испит; </w:t>
            </w:r>
          </w:p>
          <w:p w:rsidR="002D3F5C" w:rsidRPr="0089309E" w:rsidRDefault="002D3F5C" w:rsidP="002D3F5C">
            <w:pPr>
              <w:numPr>
                <w:ilvl w:val="0"/>
                <w:numId w:val="8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лиценца; </w:t>
            </w:r>
          </w:p>
          <w:p w:rsidR="002D3F5C" w:rsidRPr="0089309E" w:rsidRDefault="002D3F5C" w:rsidP="002D3F5C">
            <w:pPr>
              <w:numPr>
                <w:ilvl w:val="0"/>
                <w:numId w:val="8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специјалистички испит; </w:t>
            </w:r>
          </w:p>
          <w:p w:rsidR="002D3F5C" w:rsidRPr="0089309E" w:rsidRDefault="002D3F5C" w:rsidP="002D3F5C">
            <w:pPr>
              <w:numPr>
                <w:ilvl w:val="0"/>
                <w:numId w:val="8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најмање три године и шест месеци радног искуства у звању доктора медицине</w:t>
            </w:r>
          </w:p>
        </w:tc>
      </w:tr>
      <w:tr w:rsidR="002D3F5C" w:rsidRPr="00E1142A" w:rsidTr="00665005">
        <w:trPr>
          <w:gridAfter w:val="1"/>
          <w:wAfter w:w="65" w:type="dxa"/>
          <w:trHeight w:val="84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527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hideMark/>
          </w:tcPr>
          <w:p w:rsidR="002D3F5C" w:rsidRDefault="002D3F5C" w:rsidP="002D3F5C">
            <w:pPr>
              <w:spacing w:after="0" w:line="240" w:lineRule="auto"/>
              <w:ind w:left="720" w:hanging="363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8</w:t>
            </w:r>
          </w:p>
          <w:p w:rsidR="00665005" w:rsidRDefault="00665005" w:rsidP="002D3F5C">
            <w:pPr>
              <w:spacing w:after="0" w:line="240" w:lineRule="auto"/>
              <w:ind w:left="720" w:hanging="363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665005" w:rsidRPr="00665005" w:rsidRDefault="00665005" w:rsidP="0066500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</w:tc>
      </w:tr>
      <w:tr w:rsidR="00665005" w:rsidRPr="00E1142A" w:rsidTr="00665005">
        <w:trPr>
          <w:gridAfter w:val="1"/>
          <w:wAfter w:w="65" w:type="dxa"/>
          <w:trHeight w:val="316"/>
          <w:tblCellSpacing w:w="7" w:type="dxa"/>
        </w:trPr>
        <w:tc>
          <w:tcPr>
            <w:tcW w:w="10873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665005" w:rsidRDefault="00665005" w:rsidP="00665005">
            <w:pP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665005" w:rsidRDefault="00665005" w:rsidP="00665005">
            <w:pP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665005" w:rsidRDefault="00665005" w:rsidP="00665005">
            <w:pP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665005" w:rsidRDefault="00665005" w:rsidP="00665005">
            <w:pP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665005" w:rsidRDefault="00665005" w:rsidP="00665005">
            <w:pP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665005" w:rsidRDefault="00665005" w:rsidP="00665005">
            <w:pP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665005" w:rsidRDefault="00665005" w:rsidP="00665005">
            <w:pP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665005" w:rsidRDefault="00665005" w:rsidP="00665005">
            <w:pP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665005" w:rsidRDefault="00665005" w:rsidP="00665005">
            <w:pP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665005" w:rsidRPr="00665005" w:rsidRDefault="00665005" w:rsidP="00665005">
            <w:pP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077472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07747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077472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860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  <w:t xml:space="preserve">МЕДИЦИНСКА СЕСТРА - ТЕХНИЧАР 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  <w:t>медицинска сестра-техничар у амбуланти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pPr>
              <w:rPr>
                <w:sz w:val="20"/>
                <w:szCs w:val="20"/>
              </w:rPr>
            </w:pPr>
            <w:r w:rsidRPr="0007747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60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Z022101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2D3F5C" w:rsidRPr="00077472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2D3F5C" w:rsidRPr="00077472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07747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077472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07747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60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491E08" w:rsidRDefault="002D3F5C" w:rsidP="002D3F5C">
            <w:pPr>
              <w:numPr>
                <w:ilvl w:val="0"/>
                <w:numId w:val="8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491E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пружа услуге здравствене неге и подршке лицима којима је потребна нега као последица старења, повређивања, болести или других физичких и менталних поремећаја, или потенцијалих ризика за здравље у складу са праксом и стандардима савремене неге и о томе води прописану медицинску документацију;</w:t>
            </w:r>
          </w:p>
          <w:p w:rsidR="002D3F5C" w:rsidRPr="00491E08" w:rsidRDefault="002D3F5C" w:rsidP="002D3F5C">
            <w:pPr>
              <w:numPr>
                <w:ilvl w:val="0"/>
                <w:numId w:val="8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491E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у тиму са докторима медицине и другима или самостално, спроводи превентивне и куративне мере, по налогу доктора медицине или доктора медицине специјалисте у установи и на терену,у оквиту теренског рада; </w:t>
            </w:r>
          </w:p>
          <w:p w:rsidR="002D3F5C" w:rsidRPr="00491E08" w:rsidRDefault="002D3F5C" w:rsidP="002D3F5C">
            <w:pPr>
              <w:numPr>
                <w:ilvl w:val="0"/>
                <w:numId w:val="8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491E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припрема болесника за дијагностичко терапијске процедуре и припрема ординацију, опрему и уређаје за рад; </w:t>
            </w:r>
          </w:p>
          <w:p w:rsidR="002D3F5C" w:rsidRPr="004F6454" w:rsidRDefault="002D3F5C" w:rsidP="002D3F5C">
            <w:pPr>
              <w:numPr>
                <w:ilvl w:val="0"/>
                <w:numId w:val="8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491E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учествује у дијагностици (ЕКГ, одређивање шећера у крви и др.) и врши антропометријска мерења; </w:t>
            </w:r>
          </w:p>
          <w:p w:rsidR="002D3F5C" w:rsidRPr="00491E08" w:rsidRDefault="002D3F5C" w:rsidP="002D3F5C">
            <w:pPr>
              <w:numPr>
                <w:ilvl w:val="0"/>
                <w:numId w:val="8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491E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врши дезинфекцију и стерилизацију материјала и инструмената; </w:t>
            </w:r>
          </w:p>
          <w:p w:rsidR="002D3F5C" w:rsidRPr="00B70B45" w:rsidRDefault="002D3F5C" w:rsidP="002D3F5C">
            <w:pPr>
              <w:numPr>
                <w:ilvl w:val="0"/>
                <w:numId w:val="8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491E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правилно одлаже медицински отпад;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077472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07747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60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1C3026" w:rsidRDefault="002D3F5C" w:rsidP="002D3F5C">
            <w:pPr>
              <w:numPr>
                <w:ilvl w:val="0"/>
                <w:numId w:val="8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lang w:eastAsia="sr-Latn-CS"/>
              </w:rPr>
              <w:t>средње образовање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077472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07747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60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8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lang w:eastAsia="sr-Latn-CS"/>
              </w:rPr>
              <w:t>стручни испит;</w:t>
            </w:r>
          </w:p>
          <w:p w:rsidR="002D3F5C" w:rsidRPr="0089309E" w:rsidRDefault="002D3F5C" w:rsidP="002D3F5C">
            <w:pPr>
              <w:numPr>
                <w:ilvl w:val="0"/>
                <w:numId w:val="8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lang w:eastAsia="sr-Latn-CS"/>
              </w:rPr>
              <w:t>лиценца;</w:t>
            </w:r>
          </w:p>
          <w:p w:rsidR="002D3F5C" w:rsidRPr="0089309E" w:rsidRDefault="002D3F5C" w:rsidP="002D3F5C">
            <w:pPr>
              <w:numPr>
                <w:ilvl w:val="0"/>
                <w:numId w:val="8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lang w:eastAsia="sr-Latn-CS"/>
              </w:rPr>
              <w:t>најмање шест месеци радног искуства у звању медицинске сестре/техничара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077472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07747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60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A45C81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sr-Latn-CS"/>
              </w:rPr>
              <w:t>25</w:t>
            </w:r>
          </w:p>
        </w:tc>
      </w:tr>
    </w:tbl>
    <w:p w:rsidR="002D3F5C" w:rsidRPr="00A20739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20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3"/>
        <w:gridCol w:w="8567"/>
      </w:tblGrid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4348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 xml:space="preserve">                                                                      ПСИХОЛОГ                                     </w:t>
            </w:r>
          </w:p>
        </w:tc>
      </w:tr>
      <w:tr w:rsidR="002D3F5C" w:rsidRPr="00E1142A" w:rsidTr="002D3F5C">
        <w:trPr>
          <w:trHeight w:val="354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 w:rsidRPr="00AD284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Z023300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 xml:space="preserve">    </w:t>
            </w: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4F6454" w:rsidRDefault="002D3F5C" w:rsidP="002D3F5C">
            <w:pPr>
              <w:pStyle w:val="Default"/>
              <w:rPr>
                <w:sz w:val="20"/>
                <w:szCs w:val="20"/>
              </w:rPr>
            </w:pPr>
            <w:r w:rsidRPr="004F6454">
              <w:rPr>
                <w:sz w:val="20"/>
                <w:szCs w:val="20"/>
              </w:rPr>
              <w:t xml:space="preserve">обавља психодијагностику амбулантних болесника; </w:t>
            </w:r>
          </w:p>
          <w:p w:rsidR="002D3F5C" w:rsidRPr="004F6454" w:rsidRDefault="002D3F5C" w:rsidP="002D3F5C">
            <w:pPr>
              <w:pStyle w:val="Default"/>
              <w:rPr>
                <w:sz w:val="20"/>
                <w:szCs w:val="20"/>
              </w:rPr>
            </w:pPr>
            <w:r w:rsidRPr="004F6454">
              <w:rPr>
                <w:sz w:val="20"/>
                <w:szCs w:val="20"/>
              </w:rPr>
              <w:t xml:space="preserve">– обавља психолошки интервју и неуропсихолошку процену; </w:t>
            </w:r>
          </w:p>
          <w:p w:rsidR="002D3F5C" w:rsidRPr="004F6454" w:rsidRDefault="002D3F5C" w:rsidP="002D3F5C">
            <w:pPr>
              <w:pStyle w:val="Default"/>
              <w:rPr>
                <w:sz w:val="20"/>
                <w:szCs w:val="20"/>
              </w:rPr>
            </w:pPr>
            <w:r w:rsidRPr="004F6454">
              <w:rPr>
                <w:sz w:val="20"/>
                <w:szCs w:val="20"/>
              </w:rPr>
              <w:t xml:space="preserve">– обавља психолошко саветовање; </w:t>
            </w:r>
          </w:p>
          <w:p w:rsidR="002D3F5C" w:rsidRPr="004F6454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примењује тестове интелигенције, тестове за процену когнитивних функција личности, тестове личности као и тeхнике за специфичне и сложене психопатолошке поремећаје.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4F6454" w:rsidRDefault="002D3F5C" w:rsidP="002D3F5C">
            <w:pPr>
              <w:pStyle w:val="Default"/>
              <w:rPr>
                <w:sz w:val="20"/>
                <w:szCs w:val="20"/>
              </w:rPr>
            </w:pPr>
            <w:r w:rsidRPr="004F6454">
              <w:rPr>
                <w:sz w:val="20"/>
                <w:szCs w:val="20"/>
              </w:rPr>
              <w:t xml:space="preserve">Високо образовање: </w:t>
            </w:r>
          </w:p>
          <w:p w:rsidR="002D3F5C" w:rsidRPr="004F6454" w:rsidRDefault="002D3F5C" w:rsidP="002D3F5C">
            <w:pPr>
              <w:pStyle w:val="Default"/>
              <w:rPr>
                <w:sz w:val="20"/>
                <w:szCs w:val="20"/>
              </w:rPr>
            </w:pPr>
            <w:r w:rsidRPr="004F6454">
              <w:rPr>
                <w:sz w:val="20"/>
                <w:szCs w:val="20"/>
              </w:rPr>
              <w:t xml:space="preserve">– на студијама другог степена (мастер академске студије) по пропису који уређује високо образовање, почев од 10. септембра 2005. године; </w:t>
            </w:r>
          </w:p>
          <w:p w:rsidR="002D3F5C" w:rsidRPr="004F6454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у трајању од најмање четири године, по пропису који је уређивао високо образовање до 10. септембра 2005. године.</w:t>
            </w:r>
            <w:r w:rsidRPr="00E1142A">
              <w:rPr>
                <w:sz w:val="23"/>
                <w:szCs w:val="23"/>
              </w:rPr>
              <w:t xml:space="preserve">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4F6454" w:rsidRDefault="002D3F5C" w:rsidP="002D3F5C">
            <w:pPr>
              <w:pStyle w:val="Default"/>
              <w:rPr>
                <w:sz w:val="20"/>
                <w:szCs w:val="20"/>
              </w:rPr>
            </w:pPr>
            <w:r w:rsidRPr="004F6454">
              <w:rPr>
                <w:sz w:val="20"/>
                <w:szCs w:val="20"/>
              </w:rPr>
              <w:t xml:space="preserve">стручни испит, у складу са законом. </w:t>
            </w:r>
          </w:p>
          <w:p w:rsidR="002D3F5C" w:rsidRPr="004F6454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4F6454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1</w:t>
            </w:r>
          </w:p>
        </w:tc>
      </w:tr>
    </w:tbl>
    <w:p w:rsidR="002D3F5C" w:rsidRPr="00AA3919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2D3F5C" w:rsidRPr="0089309E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Latn-CS" w:eastAsia="sr-Latn-CS"/>
        </w:rPr>
      </w:pPr>
    </w:p>
    <w:tbl>
      <w:tblPr>
        <w:tblW w:w="10995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01"/>
        <w:gridCol w:w="1919"/>
        <w:gridCol w:w="888"/>
        <w:gridCol w:w="1274"/>
        <w:gridCol w:w="6113"/>
      </w:tblGrid>
      <w:tr w:rsidR="002D3F5C" w:rsidRPr="00E1142A" w:rsidTr="002D3F5C">
        <w:trPr>
          <w:trHeight w:val="105"/>
          <w:tblCellSpacing w:w="7" w:type="dxa"/>
        </w:trPr>
        <w:tc>
          <w:tcPr>
            <w:tcW w:w="10967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00"/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1.1.5</w:t>
            </w: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 xml:space="preserve"> СЛУЖБА ЗА ЗДРАВСТВЕНУ ЗАШТИТУ ОДРАСЛИХ СТАНОВНИКА</w:t>
            </w:r>
          </w:p>
        </w:tc>
      </w:tr>
      <w:tr w:rsidR="002D3F5C" w:rsidRPr="00E1142A" w:rsidTr="002D3F5C">
        <w:trPr>
          <w:trHeight w:val="135"/>
          <w:tblCellSpacing w:w="7" w:type="dxa"/>
        </w:trPr>
        <w:tc>
          <w:tcPr>
            <w:tcW w:w="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Р.бр.</w:t>
            </w:r>
          </w:p>
        </w:tc>
        <w:tc>
          <w:tcPr>
            <w:tcW w:w="19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Назив радног места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Бр. изврш.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Стручна спрема</w:t>
            </w:r>
          </w:p>
        </w:tc>
        <w:tc>
          <w:tcPr>
            <w:tcW w:w="6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403B65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Посебни услови</w:t>
            </w:r>
          </w:p>
        </w:tc>
      </w:tr>
      <w:tr w:rsidR="002D3F5C" w:rsidRPr="00E1142A" w:rsidTr="002D3F5C">
        <w:trPr>
          <w:trHeight w:val="135"/>
          <w:tblCellSpacing w:w="7" w:type="dxa"/>
        </w:trPr>
        <w:tc>
          <w:tcPr>
            <w:tcW w:w="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077472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077472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1.</w:t>
            </w:r>
          </w:p>
        </w:tc>
        <w:tc>
          <w:tcPr>
            <w:tcW w:w="19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Доктор медицине специјалиста изабрани лекар за одрасле - Начелник службе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Мед.фак.</w:t>
            </w:r>
          </w:p>
        </w:tc>
        <w:tc>
          <w:tcPr>
            <w:tcW w:w="6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специјалистички испит из опште медицине;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три године и шест месеци радног искуства у звању доктора медицине</w:t>
            </w:r>
          </w:p>
        </w:tc>
      </w:tr>
      <w:tr w:rsidR="002D3F5C" w:rsidRPr="00E1142A" w:rsidTr="002D3F5C">
        <w:trPr>
          <w:trHeight w:val="525"/>
          <w:tblCellSpacing w:w="7" w:type="dxa"/>
        </w:trPr>
        <w:tc>
          <w:tcPr>
            <w:tcW w:w="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077472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077472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2.</w:t>
            </w:r>
          </w:p>
        </w:tc>
        <w:tc>
          <w:tcPr>
            <w:tcW w:w="19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Медицинска сестра - Главна сестра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4 степен средња мед.шк.</w:t>
            </w:r>
          </w:p>
        </w:tc>
        <w:tc>
          <w:tcPr>
            <w:tcW w:w="6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шест месеци радног искуства у звању више, односно струковне медицинске сестре.</w:t>
            </w:r>
          </w:p>
        </w:tc>
      </w:tr>
      <w:tr w:rsidR="002D3F5C" w:rsidRPr="00E1142A" w:rsidTr="002D3F5C">
        <w:trPr>
          <w:trHeight w:val="135"/>
          <w:tblCellSpacing w:w="7" w:type="dxa"/>
        </w:trPr>
        <w:tc>
          <w:tcPr>
            <w:tcW w:w="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077472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077472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3.</w:t>
            </w:r>
          </w:p>
        </w:tc>
        <w:tc>
          <w:tcPr>
            <w:tcW w:w="19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C76188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Доктор мед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специј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.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изабрани лекар за одрасле–шеф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одсека за превентивну здравствену заштиту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Мед.фак.</w:t>
            </w:r>
          </w:p>
        </w:tc>
        <w:tc>
          <w:tcPr>
            <w:tcW w:w="6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специјалистички испит из опште медицине;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три године и шест месеци радног искуства у звању доктора медицине</w:t>
            </w:r>
          </w:p>
        </w:tc>
      </w:tr>
      <w:tr w:rsidR="002D3F5C" w:rsidRPr="00E1142A" w:rsidTr="002D3F5C">
        <w:trPr>
          <w:trHeight w:val="135"/>
          <w:tblCellSpacing w:w="7" w:type="dxa"/>
        </w:trPr>
        <w:tc>
          <w:tcPr>
            <w:tcW w:w="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077472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077472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4.</w:t>
            </w:r>
          </w:p>
        </w:tc>
        <w:tc>
          <w:tcPr>
            <w:tcW w:w="19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Доктор медицине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изабрани лекар за одрасле–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шеф здравствене станице Вр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.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Бања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Мед.фак.</w:t>
            </w:r>
          </w:p>
        </w:tc>
        <w:tc>
          <w:tcPr>
            <w:tcW w:w="6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шест месеци радног искуства у звању доктора медицине.</w:t>
            </w:r>
          </w:p>
        </w:tc>
      </w:tr>
      <w:tr w:rsidR="002D3F5C" w:rsidRPr="00E1142A" w:rsidTr="002D3F5C">
        <w:trPr>
          <w:trHeight w:val="135"/>
          <w:tblCellSpacing w:w="7" w:type="dxa"/>
        </w:trPr>
        <w:tc>
          <w:tcPr>
            <w:tcW w:w="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077472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077472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5.</w:t>
            </w:r>
          </w:p>
        </w:tc>
        <w:tc>
          <w:tcPr>
            <w:tcW w:w="19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Доктор медицине изабрани лекар за одрасле–шеф здравствене станице Власе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Мед.фак.</w:t>
            </w:r>
          </w:p>
        </w:tc>
        <w:tc>
          <w:tcPr>
            <w:tcW w:w="6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шест месеци радног искуства у звању доктора медицине.</w:t>
            </w:r>
          </w:p>
        </w:tc>
      </w:tr>
      <w:tr w:rsidR="002D3F5C" w:rsidRPr="00E1142A" w:rsidTr="002D3F5C">
        <w:trPr>
          <w:trHeight w:val="135"/>
          <w:tblCellSpacing w:w="7" w:type="dxa"/>
        </w:trPr>
        <w:tc>
          <w:tcPr>
            <w:tcW w:w="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077472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077472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6.</w:t>
            </w:r>
          </w:p>
        </w:tc>
        <w:tc>
          <w:tcPr>
            <w:tcW w:w="19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Доктор медицине специјалиста изабрани лекар за одрасле 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C76188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Мед.фак.</w:t>
            </w:r>
          </w:p>
        </w:tc>
        <w:tc>
          <w:tcPr>
            <w:tcW w:w="6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специјалистички испит из опште медицине;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три године и шест месеци радног искуства у звању доктора медицине</w:t>
            </w:r>
          </w:p>
        </w:tc>
      </w:tr>
      <w:tr w:rsidR="002D3F5C" w:rsidRPr="00E1142A" w:rsidTr="002D3F5C">
        <w:trPr>
          <w:trHeight w:val="135"/>
          <w:tblCellSpacing w:w="7" w:type="dxa"/>
        </w:trPr>
        <w:tc>
          <w:tcPr>
            <w:tcW w:w="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077472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077472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7.</w:t>
            </w:r>
          </w:p>
        </w:tc>
        <w:tc>
          <w:tcPr>
            <w:tcW w:w="19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Доктор медицине изабрани лекар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C76188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5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Мед.фак.</w:t>
            </w:r>
          </w:p>
        </w:tc>
        <w:tc>
          <w:tcPr>
            <w:tcW w:w="6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шест месеци радног искуства у звању доктора медицине.</w:t>
            </w:r>
          </w:p>
        </w:tc>
      </w:tr>
      <w:tr w:rsidR="002D3F5C" w:rsidRPr="00E1142A" w:rsidTr="002D3F5C">
        <w:trPr>
          <w:trHeight w:val="135"/>
          <w:tblCellSpacing w:w="7" w:type="dxa"/>
        </w:trPr>
        <w:tc>
          <w:tcPr>
            <w:tcW w:w="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077472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077472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8.</w:t>
            </w:r>
          </w:p>
        </w:tc>
        <w:tc>
          <w:tcPr>
            <w:tcW w:w="19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C76188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Медицинска сестра/техничар у амбуланти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-одговорна сестра у здравственој станици Врањска Бања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C76188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4.степен -Мед.школа</w:t>
            </w:r>
          </w:p>
        </w:tc>
        <w:tc>
          <w:tcPr>
            <w:tcW w:w="6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шест месеци радног искуства у звању медицинске сестре / техничара</w:t>
            </w:r>
          </w:p>
        </w:tc>
      </w:tr>
      <w:tr w:rsidR="002D3F5C" w:rsidRPr="00E1142A" w:rsidTr="002D3F5C">
        <w:trPr>
          <w:trHeight w:val="135"/>
          <w:tblCellSpacing w:w="7" w:type="dxa"/>
        </w:trPr>
        <w:tc>
          <w:tcPr>
            <w:tcW w:w="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077472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077472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9.</w:t>
            </w:r>
          </w:p>
        </w:tc>
        <w:tc>
          <w:tcPr>
            <w:tcW w:w="19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Медицинска сестра/техничар у амбуланти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C76188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6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4.степен -Мед.школа</w:t>
            </w:r>
          </w:p>
        </w:tc>
        <w:tc>
          <w:tcPr>
            <w:tcW w:w="6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шест месеци радног искуства у звању медицинске сестре / техничара</w:t>
            </w:r>
          </w:p>
        </w:tc>
      </w:tr>
      <w:tr w:rsidR="002D3F5C" w:rsidRPr="00E1142A" w:rsidTr="002D3F5C">
        <w:trPr>
          <w:trHeight w:val="135"/>
          <w:tblCellSpacing w:w="7" w:type="dxa"/>
        </w:trPr>
        <w:tc>
          <w:tcPr>
            <w:tcW w:w="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077472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077472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10.</w:t>
            </w:r>
          </w:p>
        </w:tc>
        <w:tc>
          <w:tcPr>
            <w:tcW w:w="19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Медицинска сестра/техничар-Гинеколошко акушерска сестра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4.степен -Мед.школа</w:t>
            </w:r>
          </w:p>
        </w:tc>
        <w:tc>
          <w:tcPr>
            <w:tcW w:w="6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шест месеци радног искуства у звању медицинске сестре / техничара</w:t>
            </w:r>
          </w:p>
        </w:tc>
      </w:tr>
      <w:tr w:rsidR="002D3F5C" w:rsidRPr="00E1142A" w:rsidTr="002D3F5C">
        <w:trPr>
          <w:trHeight w:val="135"/>
          <w:tblCellSpacing w:w="7" w:type="dxa"/>
        </w:trPr>
        <w:tc>
          <w:tcPr>
            <w:tcW w:w="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077472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077472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11.</w:t>
            </w:r>
          </w:p>
        </w:tc>
        <w:tc>
          <w:tcPr>
            <w:tcW w:w="19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Спремач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11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Основна школа</w:t>
            </w:r>
          </w:p>
        </w:tc>
        <w:tc>
          <w:tcPr>
            <w:tcW w:w="6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9C49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sz w:val="14"/>
                <w:szCs w:val="24"/>
                <w:lang w:eastAsia="sr-Latn-CS"/>
              </w:rPr>
              <w:t>-</w:t>
            </w:r>
          </w:p>
        </w:tc>
      </w:tr>
      <w:tr w:rsidR="002D3F5C" w:rsidRPr="00E1142A" w:rsidTr="002D3F5C">
        <w:trPr>
          <w:trHeight w:val="135"/>
          <w:tblCellSpacing w:w="7" w:type="dxa"/>
        </w:trPr>
        <w:tc>
          <w:tcPr>
            <w:tcW w:w="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077472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077472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12.</w:t>
            </w:r>
          </w:p>
        </w:tc>
        <w:tc>
          <w:tcPr>
            <w:tcW w:w="19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C76188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Возач у здравственој станици Власе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C76188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9C49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Средња стручна спрема</w:t>
            </w:r>
          </w:p>
        </w:tc>
        <w:tc>
          <w:tcPr>
            <w:tcW w:w="6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возачка дозвола „Б“ катергорије</w:t>
            </w:r>
          </w:p>
        </w:tc>
      </w:tr>
      <w:tr w:rsidR="002D3F5C" w:rsidRPr="00E1142A" w:rsidTr="002D3F5C">
        <w:trPr>
          <w:trHeight w:val="135"/>
          <w:tblCellSpacing w:w="7" w:type="dxa"/>
        </w:trPr>
        <w:tc>
          <w:tcPr>
            <w:tcW w:w="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077472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077472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13.</w:t>
            </w:r>
          </w:p>
        </w:tc>
        <w:tc>
          <w:tcPr>
            <w:tcW w:w="19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Возач у здравственој станици Врањска бања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Средња стручна спрема</w:t>
            </w:r>
          </w:p>
        </w:tc>
        <w:tc>
          <w:tcPr>
            <w:tcW w:w="6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возачка дозвола „Б“ катергорије</w:t>
            </w:r>
          </w:p>
        </w:tc>
      </w:tr>
    </w:tbl>
    <w:p w:rsidR="002D3F5C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2D3F5C" w:rsidRPr="009D5E52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20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3"/>
        <w:gridCol w:w="8567"/>
      </w:tblGrid>
      <w:tr w:rsidR="002D3F5C" w:rsidRPr="00E1142A" w:rsidTr="002D3F5C">
        <w:trPr>
          <w:trHeight w:val="270"/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                                   </w:t>
            </w: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ДОКТОР МЕДИЦИНЕ СПЕЦИЈАЛИСТА-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Доктор медицине специјалиста изабрани лекар за одрасле начелник службе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7C36F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Z020109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Руководи стручним и организационим пословима службе, односно организује и координира рад службе и стара се о извршењу послова и задатака у оквиру службе.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Координира дијагностички и терапијски рад службе, врши распоред лекара и осталих радника на послове и радне задатке у оквиру службе. 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Организује стручно методолошки рад службе. 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Организује негу, испитивање и лечење болесника. 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Обавља конзилијарне и консултативне прегледе у оквиру службе и Здравственог центра. 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Обавезан је да стручним радом доприноси афирмацији службе и радника. 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Прати новине у медицинској науци и техници и стара се о њиховој примени уз претходној консултацији Стручног колегијума. 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економично и рационално пословање службе. 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спроводјење хигијенско техничке заштите, санитарно хигијенских и других прописа који се односе на службу. 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спроводјење мера из области послова од интереса за стручно усавршавање кадрова. 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Иницира уводјење нових метода лечења. 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стање инвентара и опреме и предлаже набавку нове опреме у циљу савременије дијагностике и лечење болесника. 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Обавезан је да учествује у пословима од заједничког интереса у својој служби као и заједничког интереса за организациону јединицу. 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Стара се о перманентној едукацији запослених. 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превенира, дијагностикује и лечи болести, повреде и друге физичке и менталне поремећаје коришћењем специјализованих метода и техника, кроз примену принципа и процедура савремене медицине, о чему води прописану медицинску документацију;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организује и спроводи мере на очувању и унапређењу здравља појединца и породице, ради на откривању и сузбијању фактора ризика за настанак болести, прати здравствено стање становништва на свом подручју и осигурава податке за потребе здравствене статистике, утврђује ризике за здравље, предлаже и спроводи мере за њихово отклањање, спроводи здраствено - васпитне активности и остварује сарадњу са кључним појединцима и организацијама у заједници;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ради у превентивним саветовалиштима;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организује и спроводи прописане систематске, циљане и скрининг прегледе;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обавља послове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дијагностике за коју је специјализован, о чему сачињава специјалистички извештај;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обавља специјалистичке прегледе и упућује на даљу дијагностику и прегледе,одређује начин и врсту лечења, прати ток лечења и усклађује мишљење и предлоге за наставак лечења,одређује врсту и дужину кућног лечења и прати његово спровођење, одређује дужину привремене спречености за рад због болести или повреде;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прописује лекове и медицинска средства, као и медицинско - техничка помагала;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даје оцену о здравственом стању и упућује на оцену радне способности, иде у кућне посете у оквиру теренског рада;</w:t>
            </w:r>
          </w:p>
          <w:p w:rsidR="002D3F5C" w:rsidRPr="00FF2FD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</w:pPr>
            <w:r w:rsidRPr="00FF2F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спроводи здравствену заштиту одређених категорија становништва, односно пацијената оболелих од болести за чију превенцију, дијагностику и лечење је специјализован;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FF2F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обавља послове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дијагностике за коју је специјализован, о чему сачињава специјалистички извештај;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учествује у унапређењу квалитета здравствене заштите;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обавља консултације са другим здравственим радницима и здравственим сарадницима;</w:t>
            </w:r>
          </w:p>
          <w:p w:rsidR="002D3F5C" w:rsidRPr="00FF2FD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планира, надзире и евалуира спровођење здравствене заштите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спроводјење одлука директора. 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За свој рад одговоран је помоћнику директора и директору Установе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9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Високо образовање:</w:t>
            </w:r>
          </w:p>
          <w:p w:rsidR="002D3F5C" w:rsidRPr="0089309E" w:rsidRDefault="002D3F5C" w:rsidP="002D3F5C">
            <w:pPr>
              <w:numPr>
                <w:ilvl w:val="0"/>
                <w:numId w:val="9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на интегрисаним академским студијама, по пропису који уређује високо образовање, почев од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сарадника; </w:t>
            </w:r>
          </w:p>
          <w:p w:rsidR="002D3F5C" w:rsidRPr="0089309E" w:rsidRDefault="002D3F5C" w:rsidP="002D3F5C">
            <w:pPr>
              <w:numPr>
                <w:ilvl w:val="0"/>
                <w:numId w:val="9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на основним студијама у трајању од најмање пет година по пропису који је уређивао високо образовање до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сарадника.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9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стручни испит; </w:t>
            </w:r>
          </w:p>
          <w:p w:rsidR="002D3F5C" w:rsidRPr="0089309E" w:rsidRDefault="002D3F5C" w:rsidP="002D3F5C">
            <w:pPr>
              <w:numPr>
                <w:ilvl w:val="0"/>
                <w:numId w:val="9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лиценца; </w:t>
            </w:r>
          </w:p>
          <w:p w:rsidR="002D3F5C" w:rsidRPr="0089309E" w:rsidRDefault="002D3F5C" w:rsidP="002D3F5C">
            <w:pPr>
              <w:numPr>
                <w:ilvl w:val="0"/>
                <w:numId w:val="9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специјалистички испит; </w:t>
            </w:r>
          </w:p>
          <w:p w:rsidR="002D3F5C" w:rsidRPr="0089309E" w:rsidRDefault="002D3F5C" w:rsidP="002D3F5C">
            <w:pPr>
              <w:numPr>
                <w:ilvl w:val="0"/>
                <w:numId w:val="9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најмање три године и шест месеци радног искуства у звању доктора медицине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F2FDE" w:rsidRDefault="002D3F5C" w:rsidP="002D3F5C">
            <w:pPr>
              <w:spacing w:after="0" w:line="240" w:lineRule="auto"/>
              <w:ind w:left="720" w:hanging="363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FF2FDE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1</w:t>
            </w:r>
          </w:p>
        </w:tc>
      </w:tr>
    </w:tbl>
    <w:p w:rsidR="002D3F5C" w:rsidRPr="009C495C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35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3"/>
        <w:gridCol w:w="8582"/>
      </w:tblGrid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МЕДИЦИНСКА СЕСТРА - ТЕХНИЧАР 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медицинска сестра-техничар у амбуланти-главна сестра службе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 w:rsidRPr="009C60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Z022101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Организује и координира рад особља у служби.</w:t>
            </w:r>
          </w:p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Врши јутарњи обилазак свих просторија службе и стара се о њиховој хигијенско техничкој исправности. </w:t>
            </w:r>
          </w:p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Прави распоред рада здравствених радника и осталог особља службе. </w:t>
            </w:r>
          </w:p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Контролише рационалност и благовременост у давању терапије као и контролу стерилизације инструмената, материјала и апарата. </w:t>
            </w:r>
          </w:p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Врши требовање лекова, санитетског материјала и другог материјала потребног за рад службе. </w:t>
            </w:r>
          </w:p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Води целокупну статистичку и медицинску документацију службе као и дневну евиденцију о доласку на посао. </w:t>
            </w:r>
          </w:p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Активно учествује у спр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ово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ђ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ењу здравствено васпитног рада, учеструје у стручном оспособљавању здравствених радника. </w:t>
            </w:r>
          </w:p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Преноси искуства на младје сестре и уводи у рад приправнике и новопримљене сестре. </w:t>
            </w:r>
          </w:p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Задужује се са основним средствима и ситним инвентаром и врши контролу над њиховим утрошком. </w:t>
            </w:r>
          </w:p>
          <w:p w:rsidR="002D3F5C" w:rsidRPr="00E42A77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Координира рад са начелником службе. </w:t>
            </w:r>
          </w:p>
          <w:p w:rsidR="002D3F5C" w:rsidRPr="0089309E" w:rsidRDefault="002D3F5C" w:rsidP="002D3F5C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планира и пружа услуге процеса здравствене неге и подршке пацијентима, у складу са праксом и стандардима савремене здравствене неге, о чему води прописану медицинску документацију; </w:t>
            </w:r>
          </w:p>
          <w:p w:rsidR="002D3F5C" w:rsidRPr="0089309E" w:rsidRDefault="002D3F5C" w:rsidP="002D3F5C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спроводи превентивне и куративне мере, по налогу доктора медицине или доктора медицине специјалисте у тиму или самостално, у здравственој установи и у оквиру теренског рада; </w:t>
            </w:r>
          </w:p>
          <w:p w:rsidR="002D3F5C" w:rsidRPr="0089309E" w:rsidRDefault="002D3F5C" w:rsidP="002D3F5C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сарађује са другим учесницима у пружању здравствене заштите и службама у заједници; </w:t>
            </w:r>
          </w:p>
          <w:p w:rsidR="002D3F5C" w:rsidRPr="0089309E" w:rsidRDefault="002D3F5C" w:rsidP="002D3F5C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обучава новопримљене здравствене раднике и контролише обуку приправника; </w:t>
            </w:r>
          </w:p>
          <w:p w:rsidR="002D3F5C" w:rsidRPr="0089309E" w:rsidRDefault="002D3F5C" w:rsidP="002D3F5C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континуирано спроводи надзор процеса статистичког извештавања; </w:t>
            </w:r>
          </w:p>
          <w:p w:rsidR="002D3F5C" w:rsidRPr="0089309E" w:rsidRDefault="002D3F5C" w:rsidP="002D3F5C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требује потрошни материјал за службу; </w:t>
            </w:r>
          </w:p>
          <w:p w:rsidR="002D3F5C" w:rsidRPr="0089309E" w:rsidRDefault="002D3F5C" w:rsidP="002D3F5C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контролише одлагање медицинског отпада на прописан начин; </w:t>
            </w:r>
          </w:p>
          <w:p w:rsidR="002D3F5C" w:rsidRPr="00AA3919" w:rsidRDefault="002D3F5C" w:rsidP="002D3F5C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спроводи и контролише поступак дезинфекције и стерилизације опреме и материјала; </w:t>
            </w:r>
          </w:p>
          <w:p w:rsidR="002D3F5C" w:rsidRPr="001C3026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            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За свој рад одговоран је начелнику службе и главној сестри ДЗ.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21A12" w:rsidRDefault="002D3F5C" w:rsidP="002D3F5C">
            <w:pPr>
              <w:numPr>
                <w:ilvl w:val="0"/>
                <w:numId w:val="9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средње образовање: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9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стручни испит;</w:t>
            </w:r>
          </w:p>
          <w:p w:rsidR="002D3F5C" w:rsidRPr="0089309E" w:rsidRDefault="002D3F5C" w:rsidP="002D3F5C">
            <w:pPr>
              <w:numPr>
                <w:ilvl w:val="0"/>
                <w:numId w:val="9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лиценца;</w:t>
            </w:r>
          </w:p>
          <w:p w:rsidR="002D3F5C" w:rsidRPr="0089309E" w:rsidRDefault="002D3F5C" w:rsidP="002D3F5C">
            <w:pPr>
              <w:numPr>
                <w:ilvl w:val="0"/>
                <w:numId w:val="9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најмање шест месеци радног искуства у звању медицинске сестре/техничара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21A12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F21A12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1</w:t>
            </w:r>
          </w:p>
        </w:tc>
      </w:tr>
    </w:tbl>
    <w:p w:rsidR="002D3F5C" w:rsidRPr="00432F7B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05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84"/>
        <w:gridCol w:w="8521"/>
      </w:tblGrid>
      <w:tr w:rsidR="002D3F5C" w:rsidRPr="00E1142A" w:rsidTr="002D3F5C">
        <w:trPr>
          <w:trHeight w:val="270"/>
          <w:tblCellSpacing w:w="7" w:type="dxa"/>
        </w:trPr>
        <w:tc>
          <w:tcPr>
            <w:tcW w:w="23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87D31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                                                ДОКТОР МЕДИЦИНЕ </w:t>
            </w:r>
          </w:p>
          <w:p w:rsidR="002D3F5C" w:rsidRPr="009E49F8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Доктор медицине </w:t>
            </w: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изабрани лекар за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одрасле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 xml:space="preserve">–шеф здравствене станице-шеф одсека                                                                     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 w:rsidRPr="00DA77E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Z020202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AA39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Руководи стручним и организационим пословима</w:t>
            </w:r>
            <w:r w:rsidRPr="0089309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здр.станице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, односно ор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ганизује и координира рад здр.станице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и стара се о извршењу послова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и задатака у оквиру здрав.стан.-одсека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.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Координира дијаг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ностички и терапијски рад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, врши распоред лекара и осталих радника на послове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и радне задатке у оквиру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. 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Организуј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е стручно методолошки рад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. 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Организује негу, испитивање и лечење болесника. 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Обавља конзилијарне и консул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тативне прегледе у оквиру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здр.станице-службе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и Здравственог центра. 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Обавезан је да стручним радом доприноси афирмацији службе и радника. 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Прати новине у медицинској науци и техници и стара се о њиховој примени уз претходној консултацији Стручног колегијума. 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економично и рационално пословање службе. 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спроводјење хигијенско техничке заштите, санитарно хигијенских и других прописа који се односе на службу. 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Одговоран је за спрово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ђ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ење мера из области послова од интереса за стручно усавршавање кадрова. 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Иницира уводјење нових метода лечења.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Одговоран је за стање инвентара и опреме и предлаже набавку нове опреме у циљу савременије дијагностике и лечење болесника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Обавезан је да учествује у пословима од заједничког интереса у својој служби као и заједничког интереса за организациону јединицу. 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Стара се о перманентној едукацији запослених. 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превенира, дијагностикује и лечи болести, повреде и друге физичке и менталне поремећаје коришћењем специјализованих метода и техника, кроз примену принципа и процедура савремене медицине, о чему води прописану медицинску документацију;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организује и спроводи мере на очувању и унапређењу здравља појединца и породице, ради на откривању и сузбијању фактора ризика за настанак болести, прати здравствено стање становништва на свом подручју и осигурава податке за потребе здравствене статистике, утврђује ризике за здравље, предлаже и спроводи мере за њихово отклањање, спроводи здраствено - васпитне активности и остварује сарадњу са кључним појединцима и организацијама у заједници;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ради у превентивним саветовалиштима;</w:t>
            </w:r>
          </w:p>
          <w:p w:rsidR="002D3F5C" w:rsidRPr="00AA3919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организује и спроводи прописане систематске, циљане и скрининг прегледе;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- обавља послове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дијагностике за коју је специјализован, о чему сачињава специјалистички извештај;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обавља специјалистичке прегледе и упућује на даљу дијагностику и прегледе,одређује начин и врсту лечења, прати ток лечења и усклађује мишљење и предлоге за наставак лечења,одређује врсту и дужину кућног лечења и прати његово спровођење, одређује дужину привремене спречености за рад због болести или повреде;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прописује лекове и медицинска средства, као и медицинско - техничка помагала;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даје оцену о здравственом стању и упућује на оцену радне способности, иде у кућне посете у оквиру теренског рада;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спроводи здравствену заштиту одређених категорија становништва, односно пацијената оболелих од болести за чију превенцију, дијагностику и лечење је специјализован;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- обавља послове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дијагностике за коју је специјализован, о чему сачињава специјалистички извештај;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учествује у унапређењу квалитета здравствене заштите;</w:t>
            </w:r>
          </w:p>
          <w:p w:rsidR="002D3F5C" w:rsidRPr="00B70B45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обавља консултације са другим здравственим радницима и здравственим сарадницима;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спроводјење одлука директора. </w:t>
            </w:r>
          </w:p>
          <w:p w:rsidR="002D3F5C" w:rsidRPr="00F21A12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                </w:t>
            </w:r>
            <w:r w:rsidRPr="00F21A12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За свој  рад је одговоран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 Начелнику Службе и </w:t>
            </w:r>
            <w:r w:rsidRPr="00F21A12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Управнику ОЈ Дома здрваља Врање.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50921" w:rsidRDefault="002D3F5C" w:rsidP="002D3F5C">
            <w:pPr>
              <w:pStyle w:val="Default"/>
              <w:rPr>
                <w:sz w:val="20"/>
                <w:szCs w:val="20"/>
              </w:rPr>
            </w:pPr>
            <w:r w:rsidRPr="00F50921">
              <w:rPr>
                <w:sz w:val="20"/>
                <w:szCs w:val="20"/>
              </w:rPr>
              <w:t xml:space="preserve">на интегрисаним академским студијама, по пропису који уређује високо образовање, почев од 10. септембра 2005. године; 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у трајању од најмање пет година, по пропису који је уређивао високо образовање до 10. септембра 2005. године.</w:t>
            </w:r>
            <w:r w:rsidRPr="00E1142A">
              <w:rPr>
                <w:sz w:val="23"/>
                <w:szCs w:val="23"/>
              </w:rPr>
              <w:t xml:space="preserve">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50921" w:rsidRDefault="002D3F5C" w:rsidP="002D3F5C">
            <w:pPr>
              <w:pStyle w:val="Default"/>
              <w:rPr>
                <w:sz w:val="20"/>
                <w:szCs w:val="20"/>
              </w:rPr>
            </w:pPr>
            <w:r w:rsidRPr="00F50921">
              <w:rPr>
                <w:sz w:val="20"/>
                <w:szCs w:val="20"/>
              </w:rPr>
              <w:t xml:space="preserve">стручни испит; </w:t>
            </w:r>
          </w:p>
          <w:p w:rsidR="002D3F5C" w:rsidRPr="00F50921" w:rsidRDefault="002D3F5C" w:rsidP="002D3F5C">
            <w:pPr>
              <w:pStyle w:val="Default"/>
              <w:rPr>
                <w:sz w:val="20"/>
                <w:szCs w:val="20"/>
              </w:rPr>
            </w:pPr>
            <w:r w:rsidRPr="00F50921">
              <w:rPr>
                <w:sz w:val="20"/>
                <w:szCs w:val="20"/>
              </w:rPr>
              <w:t xml:space="preserve">– лиценца; </w:t>
            </w:r>
          </w:p>
          <w:p w:rsidR="002D3F5C" w:rsidRDefault="002D3F5C" w:rsidP="002D3F5C">
            <w:pPr>
              <w:pStyle w:val="Default"/>
              <w:rPr>
                <w:sz w:val="23"/>
                <w:szCs w:val="23"/>
              </w:rPr>
            </w:pPr>
            <w:r w:rsidRPr="00F50921">
              <w:rPr>
                <w:sz w:val="20"/>
                <w:szCs w:val="20"/>
              </w:rPr>
              <w:t>– најмање шест месеци радног искуства у звању доктора медицине.</w:t>
            </w:r>
            <w:r>
              <w:rPr>
                <w:sz w:val="23"/>
                <w:szCs w:val="23"/>
              </w:rPr>
              <w:t xml:space="preserve">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87D31" w:rsidRDefault="002D3F5C" w:rsidP="002D3F5C">
            <w:pPr>
              <w:spacing w:after="0" w:line="240" w:lineRule="auto"/>
              <w:ind w:left="720" w:hanging="363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2</w:t>
            </w:r>
          </w:p>
        </w:tc>
      </w:tr>
    </w:tbl>
    <w:p w:rsidR="002D3F5C" w:rsidRPr="00E87D31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05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0"/>
        <w:gridCol w:w="8555"/>
      </w:tblGrid>
      <w:tr w:rsidR="002D3F5C" w:rsidRPr="00E1142A" w:rsidTr="002D3F5C">
        <w:trPr>
          <w:trHeight w:val="270"/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                                                </w:t>
            </w: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ДОКТОР МЕДИЦИНЕ СПЕЦИЈАЛИСТА-</w:t>
            </w:r>
          </w:p>
          <w:p w:rsidR="002D3F5C" w:rsidRPr="00F21A12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Доктор медицине специјалиста изабрани лекар за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одрасле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 xml:space="preserve">                                                   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 w:rsidRPr="00DA77E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Z020109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Pr="00AA3919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50921" w:rsidRDefault="002D3F5C" w:rsidP="002D3F5C">
            <w:pPr>
              <w:pStyle w:val="ListParagraph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F5092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превенира, дијагностикује и лечи болести, повреде и друге физичке и менталне поремећаје коришћењем специјализованих метода и техника, кроз примену принципа и процедура савремене медицине, о чему води прописану медицинску документацију;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организује и спроводи мере на очувању и унапређењу здравља појединца и породице, ради на откривању и сузбијању фактора ризика за настанак болести, прати здравствено стање становништва на свом подручју и осигурава податке за потребе здравствене статистике, утврђује ризике за здравље, предлаже и спроводи мере за њихово отклањање, спроводи здраствено - васпитне активности и остварује сарадњу са кључним појединцима и организацијама у заједници;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ради у превентивним саветовалиштима;</w:t>
            </w:r>
          </w:p>
          <w:p w:rsidR="002D3F5C" w:rsidRPr="00AA3919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организује и спроводи прописане систематске, циљане и скрининг прегледе;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- обавља послове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дијагностике за коју је специјализован, о чему сачињава специјалистички извештај;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обавља специјалистичке прегледе и упућује на даљу дијагностику и прегледе,одређује начин и врсту лечења, прати ток лечења и усклађује мишљење и предлоге за наставак лечења,одређује врсту и дужину кућног лечења и прати његово спровођење, одређује дужину привремене спречености за рад због болести или повреде;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прописује лекове и медицинска средства, као и медицинско - техничка помагала;</w:t>
            </w:r>
          </w:p>
          <w:p w:rsidR="002D3F5C" w:rsidRPr="00F21A12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даје оцену о здравственом стању и упућује на оцену радне способности, иде у кућне посете у оквиру теренског рада;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спроводи здравствену заштиту одређених категорија становништва, односно пацијената оболелих од болести за чију превенцију, дијагностику и лечење је специјализован;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обавља послове лабораторијске, радиолошке и друге дијагностике за коју је специјализован, о чему сачињава специјалистички извештај;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учествује у унапређењу квалитета здравствене заштите;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обавља консултације са другим здравственим радницима и здравственим сарадницима;</w:t>
            </w:r>
          </w:p>
          <w:p w:rsidR="002D3F5C" w:rsidRPr="00AA3919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планира, надзире и евалуира спровођење здравствене заштите;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спроводјење одлука директора. </w:t>
            </w:r>
          </w:p>
          <w:p w:rsidR="002D3F5C" w:rsidRPr="00F21A12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За свој рад одговоран је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Начелнику Службе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9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Високо образовање:</w:t>
            </w:r>
          </w:p>
          <w:p w:rsidR="002D3F5C" w:rsidRPr="0089309E" w:rsidRDefault="002D3F5C" w:rsidP="002D3F5C">
            <w:pPr>
              <w:numPr>
                <w:ilvl w:val="0"/>
                <w:numId w:val="9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на интегрисаним академским студијама, по пропису који уређује високо образовање, почев од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сарадника; </w:t>
            </w:r>
          </w:p>
          <w:p w:rsidR="002D3F5C" w:rsidRPr="0089309E" w:rsidRDefault="002D3F5C" w:rsidP="002D3F5C">
            <w:pPr>
              <w:numPr>
                <w:ilvl w:val="0"/>
                <w:numId w:val="9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на основним студијама у трајању од најмање пет година по пропису који је уређивао високо образовање до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сарадника.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9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стручни испит; </w:t>
            </w:r>
          </w:p>
          <w:p w:rsidR="002D3F5C" w:rsidRPr="0089309E" w:rsidRDefault="002D3F5C" w:rsidP="002D3F5C">
            <w:pPr>
              <w:numPr>
                <w:ilvl w:val="0"/>
                <w:numId w:val="9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лиценца; </w:t>
            </w:r>
          </w:p>
          <w:p w:rsidR="002D3F5C" w:rsidRPr="0089309E" w:rsidRDefault="002D3F5C" w:rsidP="002D3F5C">
            <w:pPr>
              <w:numPr>
                <w:ilvl w:val="0"/>
                <w:numId w:val="9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специјалистички испит; </w:t>
            </w:r>
          </w:p>
          <w:p w:rsidR="002D3F5C" w:rsidRPr="0089309E" w:rsidRDefault="002D3F5C" w:rsidP="002D3F5C">
            <w:pPr>
              <w:numPr>
                <w:ilvl w:val="0"/>
                <w:numId w:val="9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најмање три године и шест месеци радног искуства у звању доктора медицине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87D31" w:rsidRDefault="002D3F5C" w:rsidP="002D3F5C">
            <w:pPr>
              <w:spacing w:after="0" w:line="240" w:lineRule="auto"/>
              <w:ind w:left="720" w:hanging="363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11</w:t>
            </w:r>
          </w:p>
        </w:tc>
      </w:tr>
    </w:tbl>
    <w:p w:rsidR="002D3F5C" w:rsidRPr="00F21A12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05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0"/>
        <w:gridCol w:w="8555"/>
      </w:tblGrid>
      <w:tr w:rsidR="002D3F5C" w:rsidRPr="00E1142A" w:rsidTr="002D3F5C">
        <w:trPr>
          <w:trHeight w:val="270"/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50921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                                               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 xml:space="preserve">   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ДОКТОР МЕДИЦИНЕ </w:t>
            </w:r>
          </w:p>
          <w:p w:rsidR="002D3F5C" w:rsidRPr="00F21A12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Доктор медицине </w:t>
            </w: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изабрани лекар за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одрасле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 xml:space="preserve">                                       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 w:rsidRPr="00DA77E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Z020202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Pr="00AA3919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50921" w:rsidRDefault="002D3F5C" w:rsidP="002D3F5C">
            <w:pPr>
              <w:pStyle w:val="ListParagraph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F5092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превенира, дијагностикује и лечи болести, повреде и друге физичке и менталне поремећаје коришћењем специјализованих метода и техника, кроз примену принципа и процедура савремене медицине, о чему води прописану медицинску документацију;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организује и спроводи мере на очувању и унапређењу здравља појединца и породице, ради на откривању и сузбијању фактора ризика за настанак болести, прати здравствено стање становништва на свом подручју и осигурава податке за потребе здравствене статистике, утврђује ризике за здравље, предлаже и спроводи мере за њихово отклањање, спроводи здраствено - васпитне активности и остварује сарадњу са кључним појединцима и организацијама у заједници;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ради у превентивним саветовалиштима;</w:t>
            </w:r>
          </w:p>
          <w:p w:rsidR="002D3F5C" w:rsidRPr="00AA3919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организује и спроводи прописане систематске, циљане и скрининг прегледе;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- обавља послове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дијагностике за коју је специјализован, о чему сачињава специјалистички извештај;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обавља специјалистичке прегледе и упућује на даљу дијагностику и прегледе,одређује начин и врсту лечења, прати ток лечења и усклађује мишљење и предлоге за наставак лечења,одређује врсту и дужину кућног лечења и прати његово спровођење, одређује дужину привремене спречености за рад због болести или повреде;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прописује лекове и медицинска средства, као и медицинско - техничка помагала;</w:t>
            </w:r>
          </w:p>
          <w:p w:rsidR="002D3F5C" w:rsidRPr="00F21A12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даје оцену о здравственом стању и упућује на оцену радне способности, иде у кућне посете у оквиру теренског рада;</w:t>
            </w:r>
          </w:p>
          <w:p w:rsidR="002D3F5C" w:rsidRPr="00A20739" w:rsidRDefault="002D3F5C" w:rsidP="00A20739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спроводи здравствену заштиту одређених категорија становништва, односно пацијената оболелих од болести за чију превенцију, дијагностику и лечење је специјализован;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учествује у унапређењу квалитета здравствене заштите;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обавља консултације са другим здравственим радницима и здравственим сарадницима;</w:t>
            </w:r>
          </w:p>
          <w:p w:rsidR="002D3F5C" w:rsidRPr="00AA3919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планира, надзире и евалуира спровођење здравствене заштите;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спроводјење одлука директора. </w:t>
            </w:r>
          </w:p>
          <w:p w:rsidR="002D3F5C" w:rsidRPr="00F21A12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За свој рад одговоран је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Управнику ОЈ Дома здравља Врање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50921" w:rsidRDefault="002D3F5C" w:rsidP="002D3F5C">
            <w:pPr>
              <w:pStyle w:val="Default"/>
              <w:rPr>
                <w:sz w:val="20"/>
                <w:szCs w:val="20"/>
              </w:rPr>
            </w:pPr>
            <w:r w:rsidRPr="00F50921">
              <w:rPr>
                <w:sz w:val="20"/>
                <w:szCs w:val="20"/>
              </w:rPr>
              <w:t xml:space="preserve">на интегрисаним академским студијама, по пропису који уређује високо образовање, почев од 10. септембра 2005. године; 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у трајању од најмање пет година, по пропису који је уређивао високо образовање до 10. септембра 2005. године.</w:t>
            </w:r>
            <w:r w:rsidRPr="00E1142A">
              <w:rPr>
                <w:sz w:val="23"/>
                <w:szCs w:val="23"/>
              </w:rPr>
              <w:t xml:space="preserve">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50921" w:rsidRDefault="002D3F5C" w:rsidP="002D3F5C">
            <w:pPr>
              <w:pStyle w:val="Default"/>
              <w:rPr>
                <w:sz w:val="20"/>
                <w:szCs w:val="20"/>
              </w:rPr>
            </w:pPr>
            <w:r w:rsidRPr="00F50921">
              <w:rPr>
                <w:sz w:val="20"/>
                <w:szCs w:val="20"/>
              </w:rPr>
              <w:t xml:space="preserve">стручни испит; </w:t>
            </w:r>
          </w:p>
          <w:p w:rsidR="002D3F5C" w:rsidRPr="00F50921" w:rsidRDefault="002D3F5C" w:rsidP="002D3F5C">
            <w:pPr>
              <w:pStyle w:val="Default"/>
              <w:rPr>
                <w:sz w:val="20"/>
                <w:szCs w:val="20"/>
              </w:rPr>
            </w:pPr>
            <w:r w:rsidRPr="00F50921">
              <w:rPr>
                <w:sz w:val="20"/>
                <w:szCs w:val="20"/>
              </w:rPr>
              <w:t xml:space="preserve">– лиценца; </w:t>
            </w:r>
          </w:p>
          <w:p w:rsidR="002D3F5C" w:rsidRDefault="002D3F5C" w:rsidP="002D3F5C">
            <w:pPr>
              <w:pStyle w:val="Default"/>
              <w:rPr>
                <w:sz w:val="23"/>
                <w:szCs w:val="23"/>
              </w:rPr>
            </w:pPr>
            <w:r w:rsidRPr="00F50921">
              <w:rPr>
                <w:sz w:val="20"/>
                <w:szCs w:val="20"/>
              </w:rPr>
              <w:t>– најмање шест месеци радног искуства у звању доктора медицине.</w:t>
            </w:r>
            <w:r>
              <w:rPr>
                <w:sz w:val="23"/>
                <w:szCs w:val="23"/>
              </w:rPr>
              <w:t xml:space="preserve">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87D31" w:rsidRDefault="002D3F5C" w:rsidP="002D3F5C">
            <w:pPr>
              <w:spacing w:after="0" w:line="240" w:lineRule="auto"/>
              <w:ind w:left="720" w:hanging="363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14</w:t>
            </w:r>
          </w:p>
        </w:tc>
      </w:tr>
    </w:tbl>
    <w:p w:rsidR="002D3F5C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35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3"/>
        <w:gridCol w:w="8582"/>
      </w:tblGrid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МЕДИЦИНСКА СЕСТРА - ТЕХНИЧАР </w:t>
            </w:r>
          </w:p>
          <w:p w:rsidR="002D3F5C" w:rsidRPr="001F3CA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медицинска сестра-техничар у амбуланти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 w:rsidRPr="009C60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Z022101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планира и пружа услуге процеса здравствене неге и подршке пацијентима, у складу са праксом и стандардима савремене здравствене неге, о чему води прописану медицинску документацију; </w:t>
            </w:r>
          </w:p>
          <w:p w:rsidR="002D3F5C" w:rsidRPr="0089309E" w:rsidRDefault="002D3F5C" w:rsidP="002D3F5C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спроводи превентивне и куративне мере, по налогу доктора медицине или доктора медицине специјалисте у тиму или самостално, у здравственој установи и у оквиру теренског рада; </w:t>
            </w:r>
          </w:p>
          <w:p w:rsidR="002D3F5C" w:rsidRPr="0089309E" w:rsidRDefault="002D3F5C" w:rsidP="002D3F5C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сарађује са другим учесницима у пружању здравствене заштите и службама у заједници; </w:t>
            </w:r>
          </w:p>
          <w:p w:rsidR="002D3F5C" w:rsidRPr="0089309E" w:rsidRDefault="002D3F5C" w:rsidP="002D3F5C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обучава новопримљене здравствене раднике и контролише обуку приправника; </w:t>
            </w:r>
          </w:p>
          <w:p w:rsidR="002D3F5C" w:rsidRPr="0089309E" w:rsidRDefault="002D3F5C" w:rsidP="002D3F5C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континуирано спроводи надзор процеса статистичког извештавања; </w:t>
            </w:r>
          </w:p>
          <w:p w:rsidR="002D3F5C" w:rsidRPr="0089309E" w:rsidRDefault="002D3F5C" w:rsidP="002D3F5C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требује потрошни материјал за службу; </w:t>
            </w:r>
          </w:p>
          <w:p w:rsidR="002D3F5C" w:rsidRPr="0089309E" w:rsidRDefault="002D3F5C" w:rsidP="002D3F5C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контролише одлагање медицинског отпада на прописан начин; </w:t>
            </w:r>
          </w:p>
          <w:p w:rsidR="002D3F5C" w:rsidRPr="00AA3919" w:rsidRDefault="002D3F5C" w:rsidP="002D3F5C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спроводи и контролише поступак дезинфекције и стерилизације опреме и материјала; </w:t>
            </w:r>
          </w:p>
          <w:p w:rsidR="002D3F5C" w:rsidRPr="001C3026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            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За свој рад одговоран је наче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лнику службе и главној сестри службе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.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21A12" w:rsidRDefault="002D3F5C" w:rsidP="002D3F5C">
            <w:pPr>
              <w:numPr>
                <w:ilvl w:val="0"/>
                <w:numId w:val="9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средње образовање: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9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стручни испит;</w:t>
            </w:r>
          </w:p>
          <w:p w:rsidR="002D3F5C" w:rsidRPr="0089309E" w:rsidRDefault="002D3F5C" w:rsidP="002D3F5C">
            <w:pPr>
              <w:numPr>
                <w:ilvl w:val="0"/>
                <w:numId w:val="9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лиценца;</w:t>
            </w:r>
          </w:p>
          <w:p w:rsidR="002D3F5C" w:rsidRPr="0089309E" w:rsidRDefault="002D3F5C" w:rsidP="002D3F5C">
            <w:pPr>
              <w:numPr>
                <w:ilvl w:val="0"/>
                <w:numId w:val="9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најмање шест месеци радног искуства у звању медицинске сестре/техничара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B9202D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4</w:t>
            </w:r>
            <w:r w:rsidR="00B9202D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6</w:t>
            </w:r>
          </w:p>
        </w:tc>
      </w:tr>
    </w:tbl>
    <w:p w:rsidR="002D3F5C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736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8"/>
        <w:gridCol w:w="8378"/>
      </w:tblGrid>
      <w:tr w:rsidR="00017AB9" w:rsidRPr="00E1142A" w:rsidTr="008E70FF">
        <w:trPr>
          <w:trHeight w:val="270"/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7AB9" w:rsidRPr="0089309E" w:rsidRDefault="00017AB9" w:rsidP="008E70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017AB9" w:rsidRPr="0089309E" w:rsidRDefault="00017AB9" w:rsidP="008E70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7AB9" w:rsidRPr="00F00F44" w:rsidRDefault="00017AB9" w:rsidP="008E7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  <w:t xml:space="preserve">ВОЗАЧ  У САНИТЕТСКОМ  ПРЕВОЗУ </w:t>
            </w:r>
          </w:p>
        </w:tc>
      </w:tr>
      <w:tr w:rsidR="00017AB9" w:rsidRPr="00E1142A" w:rsidTr="008E70FF">
        <w:trPr>
          <w:trHeight w:val="270"/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7AB9" w:rsidRPr="0089309E" w:rsidRDefault="00017AB9" w:rsidP="008E70F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7C36F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7AB9" w:rsidRPr="00F00F44" w:rsidRDefault="00017AB9" w:rsidP="008E70F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sr-Latn-CS"/>
              </w:rPr>
              <w:t>Z024002</w:t>
            </w:r>
          </w:p>
        </w:tc>
      </w:tr>
      <w:tr w:rsidR="00017AB9" w:rsidRPr="00E1142A" w:rsidTr="008E70FF">
        <w:trPr>
          <w:trHeight w:val="270"/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7AB9" w:rsidRPr="0089309E" w:rsidRDefault="00017AB9" w:rsidP="008E70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017AB9" w:rsidRPr="0089309E" w:rsidRDefault="00017AB9" w:rsidP="008E70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017AB9" w:rsidRPr="0089309E" w:rsidRDefault="00017AB9" w:rsidP="008E70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017AB9" w:rsidRPr="0089309E" w:rsidRDefault="00017AB9" w:rsidP="008E70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017AB9" w:rsidRPr="0089309E" w:rsidRDefault="00017AB9" w:rsidP="008E70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017AB9" w:rsidRPr="0089309E" w:rsidRDefault="00017AB9" w:rsidP="008E70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017AB9" w:rsidRPr="0089309E" w:rsidRDefault="00017AB9" w:rsidP="008E70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017AB9" w:rsidRPr="0089309E" w:rsidRDefault="00017AB9" w:rsidP="008E70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017AB9" w:rsidRPr="0089309E" w:rsidRDefault="00017AB9" w:rsidP="008E70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017AB9" w:rsidRPr="0089309E" w:rsidRDefault="00017AB9" w:rsidP="008E70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017AB9" w:rsidRPr="0089309E" w:rsidRDefault="00017AB9" w:rsidP="008E70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017AB9" w:rsidRPr="0089309E" w:rsidRDefault="00017AB9" w:rsidP="008E7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типичним опис посла</w:t>
            </w:r>
          </w:p>
        </w:tc>
        <w:tc>
          <w:tcPr>
            <w:tcW w:w="8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7AB9" w:rsidRPr="002B052A" w:rsidRDefault="00017AB9" w:rsidP="008E70FF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2B052A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Опис послова:</w:t>
            </w:r>
          </w:p>
          <w:p w:rsidR="00017AB9" w:rsidRPr="002B052A" w:rsidRDefault="00017AB9" w:rsidP="008E70FF">
            <w:pPr>
              <w:numPr>
                <w:ilvl w:val="0"/>
                <w:numId w:val="116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</w:t>
            </w: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бавља послове возача по распореду службе, стара се о техничкој исправности возила и хигијени возила, ради на одржавању возила,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припрема и вози возило на техни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ч</w:t>
            </w: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ки преглед</w:t>
            </w:r>
          </w:p>
          <w:p w:rsidR="00017AB9" w:rsidRPr="002B052A" w:rsidRDefault="00017AB9" w:rsidP="008E70FF">
            <w:pPr>
              <w:numPr>
                <w:ilvl w:val="0"/>
                <w:numId w:val="116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</w:t>
            </w: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дговара за возило док га вози, као и за алат и други материјал који се налази уз возило. </w:t>
            </w:r>
          </w:p>
          <w:p w:rsidR="00017AB9" w:rsidRPr="00B649FF" w:rsidRDefault="00017AB9" w:rsidP="008E70FF">
            <w:pPr>
              <w:numPr>
                <w:ilvl w:val="0"/>
                <w:numId w:val="116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</w:t>
            </w: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бавезан је дежура по распореду дежурства уколико постоји потреба за тим, одговоран је за неисправност која се деси за време свог дежурства. </w:t>
            </w:r>
          </w:p>
          <w:p w:rsidR="00017AB9" w:rsidRPr="002B052A" w:rsidRDefault="00017AB9" w:rsidP="008E70FF">
            <w:pPr>
              <w:numPr>
                <w:ilvl w:val="0"/>
                <w:numId w:val="116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врши санитетски превоз пацијената, који није хитан, али је оправдан и медицински неопходан;</w:t>
            </w:r>
          </w:p>
          <w:p w:rsidR="00017AB9" w:rsidRPr="002B052A" w:rsidRDefault="00017AB9" w:rsidP="008E70FF">
            <w:pPr>
              <w:numPr>
                <w:ilvl w:val="0"/>
                <w:numId w:val="116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помаже приликом уношења и изношења непокретних пацијената;</w:t>
            </w:r>
          </w:p>
          <w:p w:rsidR="00017AB9" w:rsidRPr="002B052A" w:rsidRDefault="00017AB9" w:rsidP="008E70FF">
            <w:pPr>
              <w:numPr>
                <w:ilvl w:val="0"/>
                <w:numId w:val="116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управља специјалним санитетским возилом за превоз нагло оболелог, унесрећеног и повређеног;</w:t>
            </w:r>
          </w:p>
          <w:p w:rsidR="00017AB9" w:rsidRPr="002B052A" w:rsidRDefault="00017AB9" w:rsidP="008E70FF">
            <w:pPr>
              <w:numPr>
                <w:ilvl w:val="0"/>
                <w:numId w:val="116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 интервенцији екипе помаже лекарској екипи у пружању хитне медицинске помоћи, у поступцима оживљавања, преносу болесника или медицинске опреме са виших спратова или подрумских просторија, као и друге послове које наложи дежурни лекар екипе;</w:t>
            </w:r>
          </w:p>
          <w:p w:rsidR="00017AB9" w:rsidRPr="002B052A" w:rsidRDefault="00017AB9" w:rsidP="008E70FF">
            <w:pPr>
              <w:numPr>
                <w:ilvl w:val="0"/>
                <w:numId w:val="116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рукује инсталисаним системом у возилу и светло - звучном сигнализацијом у возилу;</w:t>
            </w:r>
          </w:p>
          <w:p w:rsidR="00017AB9" w:rsidRPr="002B052A" w:rsidRDefault="00017AB9" w:rsidP="008E70FF">
            <w:pPr>
              <w:numPr>
                <w:ilvl w:val="0"/>
                <w:numId w:val="116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надзире исправност функције система за оксигенацију, односно о функционисање боце са кисеоником и регулатора за проток кисеоника у возилу;</w:t>
            </w:r>
          </w:p>
          <w:p w:rsidR="00017AB9" w:rsidRPr="002B052A" w:rsidRDefault="00017AB9" w:rsidP="008E70FF">
            <w:pPr>
              <w:numPr>
                <w:ilvl w:val="0"/>
                <w:numId w:val="116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при преузимању возила контролише његову прописану опремљеност;</w:t>
            </w:r>
          </w:p>
          <w:p w:rsidR="00017AB9" w:rsidRPr="002B052A" w:rsidRDefault="00017AB9" w:rsidP="008E70FF">
            <w:pPr>
              <w:numPr>
                <w:ilvl w:val="0"/>
                <w:numId w:val="116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води путни налог који по завршетку смене предаје одговорном возачу смене, сменовођи;</w:t>
            </w:r>
          </w:p>
          <w:p w:rsidR="00017AB9" w:rsidRPr="002B052A" w:rsidRDefault="00017AB9" w:rsidP="008E70FF">
            <w:pPr>
              <w:numPr>
                <w:ilvl w:val="0"/>
                <w:numId w:val="116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одговоран је за безбедност у саобраћају лекарске екипе и животно угрожених пацијената;</w:t>
            </w:r>
          </w:p>
          <w:p w:rsidR="00017AB9" w:rsidRPr="002B052A" w:rsidRDefault="00017AB9" w:rsidP="008E70FF">
            <w:pPr>
              <w:numPr>
                <w:ilvl w:val="0"/>
                <w:numId w:val="116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у случају удеса обавезно обавештав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а МУП и начелника Службе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;</w:t>
            </w:r>
          </w:p>
          <w:p w:rsidR="00017AB9" w:rsidRPr="00F64EBD" w:rsidRDefault="00017AB9" w:rsidP="008E70FF">
            <w:pPr>
              <w:numPr>
                <w:ilvl w:val="0"/>
                <w:numId w:val="116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материјално одговара за стање и комплетност возила и опреме у њему;</w:t>
            </w:r>
          </w:p>
        </w:tc>
      </w:tr>
      <w:tr w:rsidR="00017AB9" w:rsidRPr="00E1142A" w:rsidTr="008E70FF">
        <w:trPr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7AB9" w:rsidRPr="0089309E" w:rsidRDefault="00017AB9" w:rsidP="008E70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7AB9" w:rsidRPr="002B052A" w:rsidRDefault="00017AB9" w:rsidP="008E70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Стручна спрема: средње образовање</w:t>
            </w:r>
          </w:p>
          <w:p w:rsidR="00017AB9" w:rsidRPr="002B052A" w:rsidRDefault="00017AB9" w:rsidP="008E70FF">
            <w:pPr>
              <w:spacing w:after="0" w:line="240" w:lineRule="auto"/>
              <w:ind w:left="363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</w:tc>
      </w:tr>
      <w:tr w:rsidR="00017AB9" w:rsidRPr="00E1142A" w:rsidTr="008E70FF">
        <w:trPr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7AB9" w:rsidRPr="0089309E" w:rsidRDefault="00017AB9" w:rsidP="008E70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7AB9" w:rsidRPr="002B052A" w:rsidRDefault="00017AB9" w:rsidP="008E70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Посебни услови: - возачка дозвола Б и Ц категорије</w:t>
            </w:r>
          </w:p>
          <w:p w:rsidR="00017AB9" w:rsidRPr="002B052A" w:rsidRDefault="00017AB9" w:rsidP="008E70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</w:tc>
      </w:tr>
      <w:tr w:rsidR="00017AB9" w:rsidRPr="00E1142A" w:rsidTr="008E70FF">
        <w:trPr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7AB9" w:rsidRPr="0089309E" w:rsidRDefault="00017AB9" w:rsidP="008E70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Постојећи број извршилаца</w:t>
            </w:r>
          </w:p>
        </w:tc>
        <w:tc>
          <w:tcPr>
            <w:tcW w:w="8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7AB9" w:rsidRPr="00756F13" w:rsidRDefault="00017AB9" w:rsidP="008E70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2</w:t>
            </w:r>
          </w:p>
        </w:tc>
      </w:tr>
    </w:tbl>
    <w:p w:rsidR="00017AB9" w:rsidRPr="00017AB9" w:rsidRDefault="00017AB9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728" w:type="dxa"/>
        <w:tblInd w:w="-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58"/>
        <w:gridCol w:w="8370"/>
      </w:tblGrid>
      <w:tr w:rsidR="00274219" w:rsidRPr="00E1142A" w:rsidTr="00E1142A">
        <w:trPr>
          <w:trHeight w:val="526"/>
        </w:trPr>
        <w:tc>
          <w:tcPr>
            <w:tcW w:w="2358" w:type="dxa"/>
          </w:tcPr>
          <w:p w:rsidR="00274219" w:rsidRPr="00E1142A" w:rsidRDefault="0027421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274219" w:rsidRPr="00E1142A" w:rsidRDefault="0027421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70" w:type="dxa"/>
            <w:vAlign w:val="center"/>
          </w:tcPr>
          <w:p w:rsidR="00274219" w:rsidRPr="00E1142A" w:rsidRDefault="00274219" w:rsidP="00E1142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>СПРЕМАЧ / СПРЕМАЧИЦА ПРОСТОРИЈА У КОЈИМА СЕ ПРУЖАЈУ ЗДРАВСТВЕНЕ УСЛУГЕ</w:t>
            </w:r>
          </w:p>
        </w:tc>
      </w:tr>
      <w:tr w:rsidR="00274219" w:rsidRPr="00E1142A" w:rsidTr="00E1142A">
        <w:trPr>
          <w:trHeight w:val="526"/>
        </w:trPr>
        <w:tc>
          <w:tcPr>
            <w:tcW w:w="2358" w:type="dxa"/>
          </w:tcPr>
          <w:p w:rsidR="00274219" w:rsidRPr="00E1142A" w:rsidRDefault="0027421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370" w:type="dxa"/>
          </w:tcPr>
          <w:p w:rsidR="00274219" w:rsidRPr="00E1142A" w:rsidRDefault="00274219" w:rsidP="00274219">
            <w:pPr>
              <w:pStyle w:val="Default"/>
              <w:rPr>
                <w:b/>
                <w:sz w:val="18"/>
                <w:szCs w:val="18"/>
              </w:rPr>
            </w:pPr>
            <w:r w:rsidRPr="00E1142A">
              <w:rPr>
                <w:sz w:val="18"/>
                <w:szCs w:val="18"/>
                <w:shd w:val="clear" w:color="auto" w:fill="E5E5E3"/>
              </w:rPr>
              <w:t>Z037001</w:t>
            </w:r>
          </w:p>
        </w:tc>
      </w:tr>
      <w:tr w:rsidR="00274219" w:rsidRPr="00E1142A" w:rsidTr="00E1142A">
        <w:trPr>
          <w:trHeight w:val="488"/>
        </w:trPr>
        <w:tc>
          <w:tcPr>
            <w:tcW w:w="2358" w:type="dxa"/>
          </w:tcPr>
          <w:p w:rsidR="00274219" w:rsidRPr="00E1142A" w:rsidRDefault="0027421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74219" w:rsidRPr="00E1142A" w:rsidRDefault="00274219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370" w:type="dxa"/>
          </w:tcPr>
          <w:p w:rsidR="00274219" w:rsidRPr="00E1142A" w:rsidRDefault="00274219" w:rsidP="00274219">
            <w:pPr>
              <w:pStyle w:val="Default"/>
              <w:rPr>
                <w:sz w:val="20"/>
                <w:szCs w:val="20"/>
              </w:rPr>
            </w:pPr>
            <w:r>
              <w:t>-</w:t>
            </w:r>
            <w:r w:rsidRPr="00E1142A">
              <w:rPr>
                <w:sz w:val="20"/>
                <w:szCs w:val="20"/>
              </w:rPr>
              <w:t xml:space="preserve">одржава хигијену просторија и опреме у коме се обавља здравствена делатност; - одржава хигијену у административним просторијама; </w:t>
            </w:r>
          </w:p>
          <w:p w:rsidR="00274219" w:rsidRPr="00E1142A" w:rsidRDefault="00274219" w:rsidP="0027421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- одржава хигијену у заједничким просторијама здравствене установе и околине здравствене установе; </w:t>
            </w:r>
          </w:p>
          <w:p w:rsidR="00274219" w:rsidRPr="00E1142A" w:rsidRDefault="00274219" w:rsidP="0027421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 обавља послове прања, пеглања и одржавања одеће, веша и друге робе за</w:t>
            </w:r>
            <w:r>
              <w:t xml:space="preserve"> потребе </w:t>
            </w:r>
            <w:r w:rsidRPr="00E1142A">
              <w:rPr>
                <w:sz w:val="20"/>
                <w:szCs w:val="20"/>
              </w:rPr>
              <w:t>здравствене установе</w:t>
            </w:r>
          </w:p>
        </w:tc>
      </w:tr>
      <w:tr w:rsidR="00274219" w:rsidRPr="00E1142A" w:rsidTr="00E1142A">
        <w:tc>
          <w:tcPr>
            <w:tcW w:w="2358" w:type="dxa"/>
          </w:tcPr>
          <w:p w:rsidR="00274219" w:rsidRPr="00E1142A" w:rsidRDefault="00274219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370" w:type="dxa"/>
          </w:tcPr>
          <w:p w:rsidR="00274219" w:rsidRPr="00E1142A" w:rsidRDefault="0027421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основно образовање.</w:t>
            </w:r>
          </w:p>
        </w:tc>
      </w:tr>
      <w:tr w:rsidR="00274219" w:rsidRPr="00E1142A" w:rsidTr="00E1142A">
        <w:tc>
          <w:tcPr>
            <w:tcW w:w="2358" w:type="dxa"/>
          </w:tcPr>
          <w:p w:rsidR="00274219" w:rsidRPr="00E1142A" w:rsidRDefault="0027421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370" w:type="dxa"/>
          </w:tcPr>
          <w:p w:rsidR="00274219" w:rsidRPr="00E1142A" w:rsidRDefault="00274219" w:rsidP="0027421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</w:t>
            </w:r>
          </w:p>
        </w:tc>
      </w:tr>
      <w:tr w:rsidR="00274219" w:rsidRPr="00E1142A" w:rsidTr="00E1142A">
        <w:tc>
          <w:tcPr>
            <w:tcW w:w="2358" w:type="dxa"/>
          </w:tcPr>
          <w:p w:rsidR="00274219" w:rsidRPr="00E1142A" w:rsidRDefault="0027421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Број  извршилаца</w:t>
            </w:r>
          </w:p>
        </w:tc>
        <w:tc>
          <w:tcPr>
            <w:tcW w:w="8370" w:type="dxa"/>
          </w:tcPr>
          <w:p w:rsidR="00274219" w:rsidRPr="00E1142A" w:rsidRDefault="0027421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</w:tr>
    </w:tbl>
    <w:p w:rsidR="00274219" w:rsidRPr="008751E2" w:rsidRDefault="00274219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2823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50"/>
        <w:gridCol w:w="2675"/>
        <w:gridCol w:w="236"/>
        <w:gridCol w:w="30"/>
        <w:gridCol w:w="634"/>
        <w:gridCol w:w="254"/>
        <w:gridCol w:w="1032"/>
        <w:gridCol w:w="380"/>
        <w:gridCol w:w="31"/>
        <w:gridCol w:w="4543"/>
        <w:gridCol w:w="14"/>
        <w:gridCol w:w="14"/>
        <w:gridCol w:w="14"/>
        <w:gridCol w:w="14"/>
        <w:gridCol w:w="14"/>
        <w:gridCol w:w="247"/>
        <w:gridCol w:w="14"/>
        <w:gridCol w:w="14"/>
        <w:gridCol w:w="42"/>
        <w:gridCol w:w="54"/>
        <w:gridCol w:w="1691"/>
        <w:gridCol w:w="26"/>
      </w:tblGrid>
      <w:tr w:rsidR="002D3F5C" w:rsidRPr="00E1142A" w:rsidTr="002D3F5C">
        <w:trPr>
          <w:trHeight w:val="105"/>
          <w:tblCellSpacing w:w="7" w:type="dxa"/>
        </w:trPr>
        <w:tc>
          <w:tcPr>
            <w:tcW w:w="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00"/>
          </w:tcPr>
          <w:p w:rsidR="002D3F5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9796" w:type="dxa"/>
            <w:gridSpan w:val="11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shd w:val="clear" w:color="auto" w:fill="FFFF00"/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1.1.6.</w:t>
            </w: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СЛУЖБА ЗА СПЕЦИЈАЛИСТИЧКО КОНСУЛТАТИВНУ ДЕЛАТНОСТ</w:t>
            </w:r>
          </w:p>
        </w:tc>
        <w:tc>
          <w:tcPr>
            <w:tcW w:w="275" w:type="dxa"/>
            <w:gridSpan w:val="4"/>
            <w:vMerge w:val="restart"/>
            <w:tcBorders>
              <w:top w:val="nil"/>
              <w:left w:val="outset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852" w:type="dxa"/>
            <w:gridSpan w:val="6"/>
            <w:vMerge w:val="restart"/>
            <w:tcBorders>
              <w:top w:val="nil"/>
              <w:left w:val="doub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:rsidR="002D3F5C" w:rsidRDefault="002D3F5C" w:rsidP="002D3F5C">
            <w:pPr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</w:tr>
      <w:tr w:rsidR="002D3F5C" w:rsidRPr="00E1142A" w:rsidTr="002D3F5C">
        <w:trPr>
          <w:trHeight w:val="135"/>
          <w:tblCellSpacing w:w="7" w:type="dxa"/>
        </w:trPr>
        <w:tc>
          <w:tcPr>
            <w:tcW w:w="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r-Latn-CS"/>
              </w:rPr>
              <w:t>Редни</w:t>
            </w:r>
          </w:p>
          <w:p w:rsidR="002D3F5C" w:rsidRPr="00124251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r-Latn-CS"/>
              </w:rPr>
              <w:t>број</w:t>
            </w:r>
          </w:p>
        </w:tc>
        <w:tc>
          <w:tcPr>
            <w:tcW w:w="2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Назив радног места</w:t>
            </w:r>
          </w:p>
        </w:tc>
        <w:tc>
          <w:tcPr>
            <w:tcW w:w="886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Бр. изврш.</w:t>
            </w:r>
          </w:p>
        </w:tc>
        <w:tc>
          <w:tcPr>
            <w:tcW w:w="118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Стручна спрема</w:t>
            </w:r>
          </w:p>
        </w:tc>
        <w:tc>
          <w:tcPr>
            <w:tcW w:w="5003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 xml:space="preserve">                                          </w:t>
            </w: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Посебни услови</w:t>
            </w:r>
          </w:p>
          <w:p w:rsidR="002D3F5C" w:rsidRPr="00F21A12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</w:tc>
        <w:tc>
          <w:tcPr>
            <w:tcW w:w="275" w:type="dxa"/>
            <w:gridSpan w:val="4"/>
            <w:vMerge/>
            <w:tcBorders>
              <w:left w:val="outset" w:sz="6" w:space="0" w:color="auto"/>
              <w:bottom w:val="outset" w:sz="6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2D3F5C" w:rsidRPr="00F21A12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</w:tc>
        <w:tc>
          <w:tcPr>
            <w:tcW w:w="1852" w:type="dxa"/>
            <w:gridSpan w:val="6"/>
            <w:vMerge/>
            <w:tcBorders>
              <w:left w:val="double" w:sz="4" w:space="0" w:color="auto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D3F5C" w:rsidRPr="00F21A12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</w:tc>
      </w:tr>
      <w:tr w:rsidR="002D3F5C" w:rsidRPr="00E1142A" w:rsidTr="002D3F5C">
        <w:trPr>
          <w:trHeight w:val="135"/>
          <w:tblCellSpacing w:w="7" w:type="dxa"/>
        </w:trPr>
        <w:tc>
          <w:tcPr>
            <w:tcW w:w="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D3F5C" w:rsidRPr="00124251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1.</w:t>
            </w:r>
          </w:p>
        </w:tc>
        <w:tc>
          <w:tcPr>
            <w:tcW w:w="2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Доктор медицине специјалистау специјалистичкој делатности - Начелник службе</w:t>
            </w:r>
          </w:p>
        </w:tc>
        <w:tc>
          <w:tcPr>
            <w:tcW w:w="886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18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Мед.фак.</w:t>
            </w:r>
          </w:p>
        </w:tc>
        <w:tc>
          <w:tcPr>
            <w:tcW w:w="5003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специјалистички испит 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три године и шест месеци радног искуства у звању доктора медицине</w:t>
            </w:r>
          </w:p>
        </w:tc>
        <w:tc>
          <w:tcPr>
            <w:tcW w:w="275" w:type="dxa"/>
            <w:gridSpan w:val="4"/>
            <w:vMerge w:val="restart"/>
            <w:tcBorders>
              <w:top w:val="nil"/>
              <w:left w:val="outset" w:sz="6" w:space="0" w:color="auto"/>
              <w:right w:val="double" w:sz="4" w:space="0" w:color="auto"/>
            </w:tcBorders>
            <w:vAlign w:val="center"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852" w:type="dxa"/>
            <w:gridSpan w:val="6"/>
            <w:vMerge w:val="restart"/>
            <w:tcBorders>
              <w:top w:val="nil"/>
              <w:left w:val="double" w:sz="4" w:space="0" w:color="auto"/>
              <w:right w:val="outset" w:sz="6" w:space="0" w:color="000000"/>
            </w:tcBorders>
            <w:vAlign w:val="center"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</w:p>
        </w:tc>
      </w:tr>
      <w:tr w:rsidR="002D3F5C" w:rsidRPr="00E1142A" w:rsidTr="002D3F5C">
        <w:trPr>
          <w:trHeight w:val="525"/>
          <w:tblCellSpacing w:w="7" w:type="dxa"/>
        </w:trPr>
        <w:tc>
          <w:tcPr>
            <w:tcW w:w="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D3F5C" w:rsidRPr="00124251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2.</w:t>
            </w:r>
          </w:p>
        </w:tc>
        <w:tc>
          <w:tcPr>
            <w:tcW w:w="2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Медицинска сестра –техничар у амбуланти Главни техничар</w:t>
            </w:r>
          </w:p>
        </w:tc>
        <w:tc>
          <w:tcPr>
            <w:tcW w:w="886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18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4 степен средња мед.шк.</w:t>
            </w:r>
          </w:p>
        </w:tc>
        <w:tc>
          <w:tcPr>
            <w:tcW w:w="5003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шест месеци радног искуства у звању медицинске сестре/техничара</w:t>
            </w:r>
          </w:p>
          <w:p w:rsidR="002D3F5C" w:rsidRPr="00432F7B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</w:tc>
        <w:tc>
          <w:tcPr>
            <w:tcW w:w="275" w:type="dxa"/>
            <w:gridSpan w:val="4"/>
            <w:vMerge/>
            <w:tcBorders>
              <w:left w:val="outset" w:sz="6" w:space="0" w:color="auto"/>
              <w:bottom w:val="outset" w:sz="6" w:space="0" w:color="000000"/>
              <w:right w:val="double" w:sz="4" w:space="0" w:color="auto"/>
            </w:tcBorders>
            <w:vAlign w:val="center"/>
          </w:tcPr>
          <w:p w:rsidR="002D3F5C" w:rsidRPr="00432F7B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</w:tc>
        <w:tc>
          <w:tcPr>
            <w:tcW w:w="1852" w:type="dxa"/>
            <w:gridSpan w:val="6"/>
            <w:vMerge/>
            <w:tcBorders>
              <w:left w:val="double" w:sz="4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2D3F5C" w:rsidRPr="00432F7B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</w:tc>
      </w:tr>
      <w:tr w:rsidR="002D3F5C" w:rsidRPr="00E1142A" w:rsidTr="002D3F5C">
        <w:trPr>
          <w:gridAfter w:val="1"/>
          <w:wAfter w:w="2" w:type="dxa"/>
          <w:trHeight w:val="135"/>
          <w:tblCellSpacing w:w="7" w:type="dxa"/>
        </w:trPr>
        <w:tc>
          <w:tcPr>
            <w:tcW w:w="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2CDDC"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9796" w:type="dxa"/>
            <w:gridSpan w:val="11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shd w:val="clear" w:color="auto" w:fill="92CDDC"/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ОДЕЉЕЊЕ ЗА МЕНТАЛНО ЗДРАВЉЕ</w:t>
            </w:r>
          </w:p>
        </w:tc>
        <w:tc>
          <w:tcPr>
            <w:tcW w:w="2125" w:type="dxa"/>
            <w:gridSpan w:val="9"/>
            <w:tcBorders>
              <w:top w:val="nil"/>
              <w:left w:val="outset" w:sz="6" w:space="0" w:color="auto"/>
              <w:bottom w:val="outset" w:sz="6" w:space="0" w:color="000000"/>
              <w:right w:val="outset" w:sz="6" w:space="0" w:color="000000"/>
            </w:tcBorders>
            <w:shd w:val="clear" w:color="auto" w:fill="92CDDC"/>
            <w:vAlign w:val="center"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</w:tr>
      <w:tr w:rsidR="002D3F5C" w:rsidRPr="00E1142A" w:rsidTr="002D3F5C">
        <w:trPr>
          <w:gridAfter w:val="1"/>
          <w:wAfter w:w="2" w:type="dxa"/>
          <w:trHeight w:val="525"/>
          <w:tblCellSpacing w:w="7" w:type="dxa"/>
        </w:trPr>
        <w:tc>
          <w:tcPr>
            <w:tcW w:w="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D3F5C" w:rsidRPr="00124251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3.</w:t>
            </w:r>
          </w:p>
        </w:tc>
        <w:tc>
          <w:tcPr>
            <w:tcW w:w="291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Доктор медицине специјалиста у специјалистичкој делатности</w:t>
            </w:r>
          </w:p>
        </w:tc>
        <w:tc>
          <w:tcPr>
            <w:tcW w:w="904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4B2B15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312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Мед.фак.</w:t>
            </w:r>
          </w:p>
        </w:tc>
        <w:tc>
          <w:tcPr>
            <w:tcW w:w="4622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-специјалистички испит из неуропсихијатрије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три године и шест месеци радног искуства у звању доктора медицине</w:t>
            </w:r>
          </w:p>
        </w:tc>
        <w:tc>
          <w:tcPr>
            <w:tcW w:w="285" w:type="dxa"/>
            <w:gridSpan w:val="5"/>
            <w:tcBorders>
              <w:top w:val="nil"/>
              <w:left w:val="outset" w:sz="6" w:space="0" w:color="auto"/>
              <w:bottom w:val="nil"/>
              <w:right w:val="double" w:sz="4" w:space="0" w:color="auto"/>
            </w:tcBorders>
            <w:vAlign w:val="center"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826" w:type="dxa"/>
            <w:gridSpan w:val="4"/>
            <w:tcBorders>
              <w:top w:val="nil"/>
              <w:left w:val="double" w:sz="4" w:space="0" w:color="auto"/>
              <w:bottom w:val="nil"/>
              <w:right w:val="outset" w:sz="6" w:space="0" w:color="000000"/>
            </w:tcBorders>
            <w:vAlign w:val="center"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</w:tr>
      <w:tr w:rsidR="002D3F5C" w:rsidRPr="00E1142A" w:rsidTr="002D3F5C">
        <w:trPr>
          <w:gridAfter w:val="1"/>
          <w:wAfter w:w="2" w:type="dxa"/>
          <w:trHeight w:val="525"/>
          <w:tblCellSpacing w:w="7" w:type="dxa"/>
        </w:trPr>
        <w:tc>
          <w:tcPr>
            <w:tcW w:w="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D3F5C" w:rsidRPr="00124251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4.</w:t>
            </w:r>
          </w:p>
        </w:tc>
        <w:tc>
          <w:tcPr>
            <w:tcW w:w="291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Доктор медицине специјалиста у специјалистичкој делатности</w:t>
            </w:r>
          </w:p>
        </w:tc>
        <w:tc>
          <w:tcPr>
            <w:tcW w:w="904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2</w:t>
            </w:r>
          </w:p>
        </w:tc>
        <w:tc>
          <w:tcPr>
            <w:tcW w:w="1312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Мед.фак.</w:t>
            </w:r>
          </w:p>
        </w:tc>
        <w:tc>
          <w:tcPr>
            <w:tcW w:w="4622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-специјалистички испит из психијатрије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три године и шест месеци радног искуства у звању доктора медицине</w:t>
            </w:r>
          </w:p>
        </w:tc>
        <w:tc>
          <w:tcPr>
            <w:tcW w:w="285" w:type="dxa"/>
            <w:gridSpan w:val="5"/>
            <w:tcBorders>
              <w:top w:val="nil"/>
              <w:left w:val="outset" w:sz="6" w:space="0" w:color="auto"/>
              <w:bottom w:val="nil"/>
              <w:right w:val="double" w:sz="4" w:space="0" w:color="auto"/>
            </w:tcBorders>
            <w:vAlign w:val="center"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826" w:type="dxa"/>
            <w:gridSpan w:val="4"/>
            <w:tcBorders>
              <w:top w:val="nil"/>
              <w:left w:val="double" w:sz="4" w:space="0" w:color="auto"/>
              <w:bottom w:val="nil"/>
              <w:right w:val="outset" w:sz="6" w:space="0" w:color="000000"/>
            </w:tcBorders>
            <w:vAlign w:val="center"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</w:tr>
      <w:tr w:rsidR="002D3F5C" w:rsidRPr="00E1142A" w:rsidTr="002D3F5C">
        <w:trPr>
          <w:gridAfter w:val="1"/>
          <w:wAfter w:w="2" w:type="dxa"/>
          <w:trHeight w:val="525"/>
          <w:tblCellSpacing w:w="7" w:type="dxa"/>
        </w:trPr>
        <w:tc>
          <w:tcPr>
            <w:tcW w:w="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D3F5C" w:rsidRPr="00124251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5.</w:t>
            </w:r>
          </w:p>
        </w:tc>
        <w:tc>
          <w:tcPr>
            <w:tcW w:w="291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Психолог</w:t>
            </w:r>
          </w:p>
        </w:tc>
        <w:tc>
          <w:tcPr>
            <w:tcW w:w="904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2</w:t>
            </w:r>
          </w:p>
        </w:tc>
        <w:tc>
          <w:tcPr>
            <w:tcW w:w="1312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Филозофски фак.</w:t>
            </w:r>
          </w:p>
        </w:tc>
        <w:tc>
          <w:tcPr>
            <w:tcW w:w="4622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CS" w:eastAsia="sr-Latn-CS"/>
              </w:rPr>
              <w:t xml:space="preserve">–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стручни испит, у складу са законом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299" w:type="dxa"/>
            <w:gridSpan w:val="6"/>
            <w:vMerge w:val="restart"/>
            <w:tcBorders>
              <w:top w:val="nil"/>
              <w:left w:val="outset" w:sz="6" w:space="0" w:color="auto"/>
              <w:right w:val="double" w:sz="4" w:space="0" w:color="auto"/>
            </w:tcBorders>
            <w:vAlign w:val="center"/>
          </w:tcPr>
          <w:p w:rsidR="002D3F5C" w:rsidRDefault="002D3F5C" w:rsidP="002D3F5C">
            <w:pPr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Default="002D3F5C" w:rsidP="002D3F5C">
            <w:pPr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Default="002D3F5C" w:rsidP="002D3F5C">
            <w:pPr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812" w:type="dxa"/>
            <w:gridSpan w:val="3"/>
            <w:vMerge w:val="restart"/>
            <w:tcBorders>
              <w:top w:val="nil"/>
              <w:left w:val="double" w:sz="4" w:space="0" w:color="auto"/>
              <w:right w:val="outset" w:sz="6" w:space="0" w:color="000000"/>
            </w:tcBorders>
            <w:vAlign w:val="center"/>
          </w:tcPr>
          <w:p w:rsidR="002D3F5C" w:rsidRDefault="002D3F5C" w:rsidP="002D3F5C">
            <w:pPr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Default="002D3F5C" w:rsidP="002D3F5C">
            <w:pPr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Default="002D3F5C" w:rsidP="002D3F5C">
            <w:pPr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</w:tr>
      <w:tr w:rsidR="002D3F5C" w:rsidRPr="00E1142A" w:rsidTr="002D3F5C">
        <w:trPr>
          <w:gridAfter w:val="1"/>
          <w:wAfter w:w="2" w:type="dxa"/>
          <w:trHeight w:val="525"/>
          <w:tblCellSpacing w:w="7" w:type="dxa"/>
        </w:trPr>
        <w:tc>
          <w:tcPr>
            <w:tcW w:w="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D3F5C" w:rsidRPr="00124251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6.</w:t>
            </w:r>
          </w:p>
        </w:tc>
        <w:tc>
          <w:tcPr>
            <w:tcW w:w="291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Социјални радник</w:t>
            </w:r>
          </w:p>
        </w:tc>
        <w:tc>
          <w:tcPr>
            <w:tcW w:w="904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2</w:t>
            </w:r>
          </w:p>
        </w:tc>
        <w:tc>
          <w:tcPr>
            <w:tcW w:w="1312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– Филозоф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.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фак.</w:t>
            </w:r>
          </w:p>
        </w:tc>
        <w:tc>
          <w:tcPr>
            <w:tcW w:w="4622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CS" w:eastAsia="sr-Latn-CS"/>
              </w:rPr>
              <w:t xml:space="preserve">–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стручни испит, у складу са законом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299" w:type="dxa"/>
            <w:gridSpan w:val="6"/>
            <w:vMerge/>
            <w:tcBorders>
              <w:top w:val="nil"/>
              <w:left w:val="outset" w:sz="6" w:space="0" w:color="auto"/>
              <w:bottom w:val="outset" w:sz="6" w:space="0" w:color="000000"/>
              <w:right w:val="double" w:sz="4" w:space="0" w:color="auto"/>
            </w:tcBorders>
            <w:vAlign w:val="center"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812" w:type="dxa"/>
            <w:gridSpan w:val="3"/>
            <w:vMerge/>
            <w:tcBorders>
              <w:top w:val="nil"/>
              <w:left w:val="double" w:sz="4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</w:tr>
      <w:tr w:rsidR="002D3F5C" w:rsidRPr="00E1142A" w:rsidTr="002D3F5C">
        <w:trPr>
          <w:gridAfter w:val="1"/>
          <w:wAfter w:w="2" w:type="dxa"/>
          <w:trHeight w:val="525"/>
          <w:tblCellSpacing w:w="7" w:type="dxa"/>
        </w:trPr>
        <w:tc>
          <w:tcPr>
            <w:tcW w:w="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D3F5C" w:rsidRPr="00124251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7.</w:t>
            </w:r>
          </w:p>
        </w:tc>
        <w:tc>
          <w:tcPr>
            <w:tcW w:w="291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Медицинска сестра/техничар у амбуланти</w:t>
            </w:r>
          </w:p>
        </w:tc>
        <w:tc>
          <w:tcPr>
            <w:tcW w:w="904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</w:t>
            </w:r>
          </w:p>
        </w:tc>
        <w:tc>
          <w:tcPr>
            <w:tcW w:w="1312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4.степен -Мед.школа</w:t>
            </w:r>
          </w:p>
        </w:tc>
        <w:tc>
          <w:tcPr>
            <w:tcW w:w="4622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шест месеци радног искуства у звању медицинске сестре / техничара</w:t>
            </w:r>
          </w:p>
        </w:tc>
        <w:tc>
          <w:tcPr>
            <w:tcW w:w="2125" w:type="dxa"/>
            <w:gridSpan w:val="9"/>
            <w:tcBorders>
              <w:top w:val="nil"/>
              <w:left w:val="outset" w:sz="6" w:space="0" w:color="auto"/>
              <w:bottom w:val="nil"/>
              <w:right w:val="outset" w:sz="6" w:space="0" w:color="000000"/>
            </w:tcBorders>
            <w:vAlign w:val="center"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</w:tr>
      <w:tr w:rsidR="002D3F5C" w:rsidRPr="00E1142A" w:rsidTr="002D3F5C">
        <w:trPr>
          <w:gridAfter w:val="1"/>
          <w:wAfter w:w="2" w:type="dxa"/>
          <w:trHeight w:val="165"/>
          <w:tblCellSpacing w:w="7" w:type="dxa"/>
        </w:trPr>
        <w:tc>
          <w:tcPr>
            <w:tcW w:w="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2CDDC"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9768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shd w:val="clear" w:color="auto" w:fill="92CDDC"/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DD6099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Latn-CS" w:eastAsia="sr-Latn-CS"/>
              </w:rPr>
            </w:pPr>
            <w:r w:rsidRPr="00DD609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shd w:val="clear" w:color="auto" w:fill="92CDDC"/>
                <w:lang w:eastAsia="sr-Latn-CS"/>
              </w:rPr>
              <w:t xml:space="preserve">         </w:t>
            </w:r>
            <w:r w:rsidRPr="00DD609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shd w:val="clear" w:color="auto" w:fill="92CDDC"/>
                <w:lang w:val="sr-Latn-CS" w:eastAsia="sr-Latn-CS"/>
              </w:rPr>
              <w:t>ОДЕЉЕЊЕ ЗА ДЕРМАТОВЕНЕРОЛОГИЈУ</w:t>
            </w:r>
          </w:p>
        </w:tc>
        <w:tc>
          <w:tcPr>
            <w:tcW w:w="2153" w:type="dxa"/>
            <w:gridSpan w:val="11"/>
            <w:tcBorders>
              <w:top w:val="nil"/>
              <w:left w:val="outset" w:sz="6" w:space="0" w:color="auto"/>
              <w:bottom w:val="nil"/>
              <w:right w:val="outset" w:sz="6" w:space="0" w:color="000000"/>
            </w:tcBorders>
            <w:shd w:val="clear" w:color="auto" w:fill="92CDDC"/>
            <w:vAlign w:val="center"/>
          </w:tcPr>
          <w:p w:rsidR="002D3F5C" w:rsidRDefault="002D3F5C" w:rsidP="002D3F5C">
            <w:pPr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</w:tr>
      <w:tr w:rsidR="002D3F5C" w:rsidRPr="00E1142A" w:rsidTr="002D3F5C">
        <w:trPr>
          <w:gridAfter w:val="1"/>
          <w:wAfter w:w="2" w:type="dxa"/>
          <w:trHeight w:val="135"/>
          <w:tblCellSpacing w:w="7" w:type="dxa"/>
        </w:trPr>
        <w:tc>
          <w:tcPr>
            <w:tcW w:w="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D3F5C" w:rsidRPr="00124251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8.</w:t>
            </w:r>
          </w:p>
        </w:tc>
        <w:tc>
          <w:tcPr>
            <w:tcW w:w="2946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Доктор медицине специјалистау специјалистичкој делатности – Шеф одељења</w:t>
            </w:r>
          </w:p>
        </w:tc>
        <w:tc>
          <w:tcPr>
            <w:tcW w:w="87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28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Мед.фак.</w:t>
            </w:r>
          </w:p>
        </w:tc>
        <w:tc>
          <w:tcPr>
            <w:tcW w:w="463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-специјалистички испит из дерматовенерологије;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три године и шест месеци радног искуства у звању доктора медицине</w:t>
            </w:r>
          </w:p>
        </w:tc>
        <w:tc>
          <w:tcPr>
            <w:tcW w:w="360" w:type="dxa"/>
            <w:gridSpan w:val="8"/>
            <w:vMerge w:val="restart"/>
            <w:tcBorders>
              <w:top w:val="nil"/>
              <w:left w:val="outset" w:sz="6" w:space="0" w:color="auto"/>
              <w:right w:val="double" w:sz="4" w:space="0" w:color="auto"/>
            </w:tcBorders>
            <w:vAlign w:val="center"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765" w:type="dxa"/>
            <w:gridSpan w:val="2"/>
            <w:vMerge w:val="restart"/>
            <w:tcBorders>
              <w:top w:val="nil"/>
              <w:left w:val="double" w:sz="4" w:space="0" w:color="auto"/>
              <w:right w:val="outset" w:sz="6" w:space="0" w:color="000000"/>
            </w:tcBorders>
            <w:vAlign w:val="center"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</w:p>
        </w:tc>
      </w:tr>
      <w:tr w:rsidR="002D3F5C" w:rsidRPr="00E1142A" w:rsidTr="002D3F5C">
        <w:trPr>
          <w:gridAfter w:val="1"/>
          <w:wAfter w:w="2" w:type="dxa"/>
          <w:trHeight w:val="135"/>
          <w:tblCellSpacing w:w="7" w:type="dxa"/>
        </w:trPr>
        <w:tc>
          <w:tcPr>
            <w:tcW w:w="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D3F5C" w:rsidRPr="00124251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9.</w:t>
            </w:r>
          </w:p>
        </w:tc>
        <w:tc>
          <w:tcPr>
            <w:tcW w:w="2946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Медицинска сестра –техничар у амбуланти Надзорна сестра</w:t>
            </w:r>
          </w:p>
        </w:tc>
        <w:tc>
          <w:tcPr>
            <w:tcW w:w="87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28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4 степен средња мед.шк.</w:t>
            </w:r>
          </w:p>
        </w:tc>
        <w:tc>
          <w:tcPr>
            <w:tcW w:w="463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шест месеци радног искуства у звању медицинске сестре/техничара</w:t>
            </w:r>
          </w:p>
        </w:tc>
        <w:tc>
          <w:tcPr>
            <w:tcW w:w="360" w:type="dxa"/>
            <w:gridSpan w:val="8"/>
            <w:vMerge/>
            <w:tcBorders>
              <w:left w:val="outset" w:sz="6" w:space="0" w:color="auto"/>
              <w:bottom w:val="outset" w:sz="6" w:space="0" w:color="000000"/>
              <w:right w:val="double" w:sz="4" w:space="0" w:color="auto"/>
            </w:tcBorders>
            <w:vAlign w:val="center"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765" w:type="dxa"/>
            <w:gridSpan w:val="2"/>
            <w:vMerge/>
            <w:tcBorders>
              <w:left w:val="double" w:sz="4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</w:p>
        </w:tc>
      </w:tr>
      <w:tr w:rsidR="002D3F5C" w:rsidRPr="00E1142A" w:rsidTr="002D3F5C">
        <w:trPr>
          <w:gridAfter w:val="1"/>
          <w:wAfter w:w="2" w:type="dxa"/>
          <w:trHeight w:val="135"/>
          <w:tblCellSpacing w:w="7" w:type="dxa"/>
        </w:trPr>
        <w:tc>
          <w:tcPr>
            <w:tcW w:w="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D3F5C" w:rsidRPr="00124251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10.</w:t>
            </w:r>
          </w:p>
        </w:tc>
        <w:tc>
          <w:tcPr>
            <w:tcW w:w="2946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Доктор медицине специјалиста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у специјалистичкој делатности </w:t>
            </w:r>
          </w:p>
        </w:tc>
        <w:tc>
          <w:tcPr>
            <w:tcW w:w="87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4</w:t>
            </w:r>
          </w:p>
        </w:tc>
        <w:tc>
          <w:tcPr>
            <w:tcW w:w="128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Мед.фак.</w:t>
            </w:r>
          </w:p>
        </w:tc>
        <w:tc>
          <w:tcPr>
            <w:tcW w:w="463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-специјалистички испит из дерматовенерологије;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три године и шест месеци радног искуства у звању доктора медицине</w:t>
            </w:r>
          </w:p>
        </w:tc>
        <w:tc>
          <w:tcPr>
            <w:tcW w:w="360" w:type="dxa"/>
            <w:gridSpan w:val="8"/>
            <w:vMerge w:val="restart"/>
            <w:tcBorders>
              <w:top w:val="nil"/>
              <w:left w:val="outset" w:sz="6" w:space="0" w:color="auto"/>
              <w:right w:val="double" w:sz="4" w:space="0" w:color="auto"/>
            </w:tcBorders>
            <w:vAlign w:val="center"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765" w:type="dxa"/>
            <w:gridSpan w:val="2"/>
            <w:vMerge w:val="restart"/>
            <w:tcBorders>
              <w:top w:val="nil"/>
              <w:left w:val="double" w:sz="4" w:space="0" w:color="auto"/>
              <w:right w:val="outset" w:sz="6" w:space="0" w:color="000000"/>
            </w:tcBorders>
            <w:vAlign w:val="center"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</w:p>
        </w:tc>
      </w:tr>
      <w:tr w:rsidR="002D3F5C" w:rsidRPr="00E1142A" w:rsidTr="002D3F5C">
        <w:trPr>
          <w:gridAfter w:val="1"/>
          <w:wAfter w:w="2" w:type="dxa"/>
          <w:trHeight w:val="135"/>
          <w:tblCellSpacing w:w="7" w:type="dxa"/>
        </w:trPr>
        <w:tc>
          <w:tcPr>
            <w:tcW w:w="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D3F5C" w:rsidRPr="00124251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11.</w:t>
            </w:r>
          </w:p>
        </w:tc>
        <w:tc>
          <w:tcPr>
            <w:tcW w:w="2946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Медицинска сестра –техничар у амбуланти </w:t>
            </w:r>
          </w:p>
        </w:tc>
        <w:tc>
          <w:tcPr>
            <w:tcW w:w="87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4</w:t>
            </w:r>
          </w:p>
        </w:tc>
        <w:tc>
          <w:tcPr>
            <w:tcW w:w="128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4 степен средња мед.шк.</w:t>
            </w:r>
          </w:p>
        </w:tc>
        <w:tc>
          <w:tcPr>
            <w:tcW w:w="463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шест месеци радног искуства у звању медицинске сестре/техничара</w:t>
            </w:r>
          </w:p>
        </w:tc>
        <w:tc>
          <w:tcPr>
            <w:tcW w:w="360" w:type="dxa"/>
            <w:gridSpan w:val="8"/>
            <w:vMerge/>
            <w:tcBorders>
              <w:left w:val="outset" w:sz="6" w:space="0" w:color="auto"/>
              <w:bottom w:val="outset" w:sz="6" w:space="0" w:color="000000"/>
              <w:right w:val="double" w:sz="4" w:space="0" w:color="auto"/>
            </w:tcBorders>
            <w:vAlign w:val="center"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765" w:type="dxa"/>
            <w:gridSpan w:val="2"/>
            <w:vMerge/>
            <w:tcBorders>
              <w:left w:val="double" w:sz="4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</w:p>
        </w:tc>
      </w:tr>
      <w:tr w:rsidR="002D3F5C" w:rsidRPr="00E1142A" w:rsidTr="002D3F5C">
        <w:trPr>
          <w:gridAfter w:val="1"/>
          <w:wAfter w:w="2" w:type="dxa"/>
          <w:trHeight w:val="135"/>
          <w:tblCellSpacing w:w="7" w:type="dxa"/>
        </w:trPr>
        <w:tc>
          <w:tcPr>
            <w:tcW w:w="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2CDDC"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9782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shd w:val="clear" w:color="auto" w:fill="92CDDC"/>
            <w:vAlign w:val="center"/>
            <w:hideMark/>
          </w:tcPr>
          <w:p w:rsidR="002D3F5C" w:rsidRPr="00DD6099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Latn-CS" w:eastAsia="sr-Latn-CS"/>
              </w:rPr>
            </w:pPr>
            <w:r w:rsidRPr="00DD609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sr-Latn-CS" w:eastAsia="sr-Latn-CS"/>
              </w:rPr>
              <w:t>ОДСЕК ЗА МЕДИЦИНУ СПОРТА</w:t>
            </w:r>
          </w:p>
        </w:tc>
        <w:tc>
          <w:tcPr>
            <w:tcW w:w="415" w:type="dxa"/>
            <w:gridSpan w:val="9"/>
            <w:tcBorders>
              <w:top w:val="nil"/>
              <w:left w:val="outset" w:sz="6" w:space="0" w:color="auto"/>
              <w:bottom w:val="nil"/>
              <w:right w:val="double" w:sz="4" w:space="0" w:color="auto"/>
            </w:tcBorders>
            <w:shd w:val="clear" w:color="auto" w:fill="92CDDC"/>
            <w:vAlign w:val="center"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710" w:type="dxa"/>
            <w:tcBorders>
              <w:top w:val="nil"/>
              <w:left w:val="double" w:sz="4" w:space="0" w:color="auto"/>
              <w:bottom w:val="nil"/>
              <w:right w:val="outset" w:sz="6" w:space="0" w:color="000000"/>
            </w:tcBorders>
            <w:shd w:val="clear" w:color="auto" w:fill="92CDDC"/>
            <w:vAlign w:val="center"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</w:tr>
      <w:tr w:rsidR="002D3F5C" w:rsidRPr="00E1142A" w:rsidTr="002D3F5C">
        <w:trPr>
          <w:gridAfter w:val="1"/>
          <w:wAfter w:w="2" w:type="dxa"/>
          <w:trHeight w:val="135"/>
          <w:tblCellSpacing w:w="7" w:type="dxa"/>
        </w:trPr>
        <w:tc>
          <w:tcPr>
            <w:tcW w:w="830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D3F5C" w:rsidRPr="00124251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12.</w:t>
            </w:r>
          </w:p>
        </w:tc>
        <w:tc>
          <w:tcPr>
            <w:tcW w:w="2946" w:type="dxa"/>
            <w:gridSpan w:val="3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4B2B15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Доктор медицине специјалистау специјалистичкој делатности 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шеф одсека</w:t>
            </w:r>
          </w:p>
        </w:tc>
        <w:tc>
          <w:tcPr>
            <w:tcW w:w="874" w:type="dxa"/>
            <w:gridSpan w:val="2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282" w:type="dxa"/>
            <w:gridSpan w:val="2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Мед.фак.</w:t>
            </w:r>
          </w:p>
        </w:tc>
        <w:tc>
          <w:tcPr>
            <w:tcW w:w="4652" w:type="dxa"/>
            <w:gridSpan w:val="4"/>
            <w:tcBorders>
              <w:top w:val="nil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-специјалистички испит из медицине спорта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три године и шест месеци радног искуства у звању доктора медицине</w:t>
            </w:r>
          </w:p>
        </w:tc>
        <w:tc>
          <w:tcPr>
            <w:tcW w:w="401" w:type="dxa"/>
            <w:gridSpan w:val="8"/>
            <w:tcBorders>
              <w:top w:val="nil"/>
              <w:left w:val="outset" w:sz="6" w:space="0" w:color="auto"/>
              <w:bottom w:val="nil"/>
              <w:right w:val="double" w:sz="4" w:space="0" w:color="auto"/>
            </w:tcBorders>
            <w:vAlign w:val="center"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710" w:type="dxa"/>
            <w:tcBorders>
              <w:top w:val="nil"/>
              <w:left w:val="double" w:sz="4" w:space="0" w:color="auto"/>
              <w:bottom w:val="nil"/>
              <w:right w:val="outset" w:sz="6" w:space="0" w:color="000000"/>
            </w:tcBorders>
            <w:vAlign w:val="center"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</w:p>
        </w:tc>
      </w:tr>
      <w:tr w:rsidR="002D3F5C" w:rsidRPr="00E1142A" w:rsidTr="002D3F5C">
        <w:trPr>
          <w:gridAfter w:val="1"/>
          <w:wAfter w:w="2" w:type="dxa"/>
          <w:trHeight w:val="135"/>
          <w:tblCellSpacing w:w="7" w:type="dxa"/>
        </w:trPr>
        <w:tc>
          <w:tcPr>
            <w:tcW w:w="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D3F5C" w:rsidRPr="00124251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13.</w:t>
            </w:r>
          </w:p>
        </w:tc>
        <w:tc>
          <w:tcPr>
            <w:tcW w:w="2946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DD6099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Доктор медицине специјалиста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у специјалистичкој делатности </w:t>
            </w:r>
          </w:p>
        </w:tc>
        <w:tc>
          <w:tcPr>
            <w:tcW w:w="87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28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Мед.фак.</w:t>
            </w:r>
          </w:p>
        </w:tc>
        <w:tc>
          <w:tcPr>
            <w:tcW w:w="4652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-специјалистички испит из медицине спорта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три године и шест месеци радног искуства у звању доктора медицине</w:t>
            </w:r>
          </w:p>
        </w:tc>
        <w:tc>
          <w:tcPr>
            <w:tcW w:w="401" w:type="dxa"/>
            <w:gridSpan w:val="8"/>
            <w:vMerge w:val="restart"/>
            <w:tcBorders>
              <w:top w:val="nil"/>
              <w:left w:val="outset" w:sz="6" w:space="0" w:color="auto"/>
              <w:right w:val="double" w:sz="4" w:space="0" w:color="auto"/>
            </w:tcBorders>
            <w:vAlign w:val="center"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710" w:type="dxa"/>
            <w:vMerge w:val="restart"/>
            <w:tcBorders>
              <w:top w:val="nil"/>
              <w:left w:val="double" w:sz="4" w:space="0" w:color="auto"/>
              <w:right w:val="outset" w:sz="6" w:space="0" w:color="000000"/>
            </w:tcBorders>
            <w:vAlign w:val="center"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</w:p>
        </w:tc>
      </w:tr>
      <w:tr w:rsidR="002D3F5C" w:rsidRPr="00E1142A" w:rsidTr="002D3F5C">
        <w:trPr>
          <w:gridAfter w:val="1"/>
          <w:wAfter w:w="2" w:type="dxa"/>
          <w:trHeight w:val="135"/>
          <w:tblCellSpacing w:w="7" w:type="dxa"/>
        </w:trPr>
        <w:tc>
          <w:tcPr>
            <w:tcW w:w="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D3F5C" w:rsidRPr="00124251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14.</w:t>
            </w:r>
          </w:p>
        </w:tc>
        <w:tc>
          <w:tcPr>
            <w:tcW w:w="2946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Медицинска сестра –техничар у амбуланти </w:t>
            </w:r>
          </w:p>
        </w:tc>
        <w:tc>
          <w:tcPr>
            <w:tcW w:w="87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2</w:t>
            </w:r>
          </w:p>
        </w:tc>
        <w:tc>
          <w:tcPr>
            <w:tcW w:w="128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4 степен средња мед.шк.</w:t>
            </w:r>
          </w:p>
        </w:tc>
        <w:tc>
          <w:tcPr>
            <w:tcW w:w="4652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шест месеци радног искуства у звању медицинске сестре/техничара</w:t>
            </w:r>
          </w:p>
        </w:tc>
        <w:tc>
          <w:tcPr>
            <w:tcW w:w="401" w:type="dxa"/>
            <w:gridSpan w:val="8"/>
            <w:vMerge/>
            <w:tcBorders>
              <w:left w:val="outset" w:sz="6" w:space="0" w:color="auto"/>
              <w:bottom w:val="outset" w:sz="6" w:space="0" w:color="000000"/>
              <w:right w:val="double" w:sz="4" w:space="0" w:color="auto"/>
            </w:tcBorders>
            <w:vAlign w:val="center"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</w:p>
        </w:tc>
        <w:tc>
          <w:tcPr>
            <w:tcW w:w="1710" w:type="dxa"/>
            <w:vMerge/>
            <w:tcBorders>
              <w:left w:val="double" w:sz="4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</w:p>
        </w:tc>
      </w:tr>
      <w:tr w:rsidR="002D3F5C" w:rsidRPr="00E1142A" w:rsidTr="002D3F5C">
        <w:trPr>
          <w:gridAfter w:val="1"/>
          <w:wAfter w:w="2" w:type="dxa"/>
          <w:trHeight w:val="135"/>
          <w:tblCellSpacing w:w="7" w:type="dxa"/>
        </w:trPr>
        <w:tc>
          <w:tcPr>
            <w:tcW w:w="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2CDDC"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9796" w:type="dxa"/>
            <w:gridSpan w:val="11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double" w:sz="4" w:space="0" w:color="auto"/>
            </w:tcBorders>
            <w:shd w:val="clear" w:color="auto" w:fill="92CDDC"/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ОДЕЉЕЊЕ ЗА ДИЈАБЕТ</w:t>
            </w:r>
          </w:p>
        </w:tc>
        <w:tc>
          <w:tcPr>
            <w:tcW w:w="2125" w:type="dxa"/>
            <w:gridSpan w:val="9"/>
            <w:vMerge w:val="restart"/>
            <w:tcBorders>
              <w:top w:val="nil"/>
              <w:left w:val="outset" w:sz="6" w:space="0" w:color="auto"/>
              <w:right w:val="outset" w:sz="6" w:space="0" w:color="000000"/>
            </w:tcBorders>
            <w:shd w:val="clear" w:color="auto" w:fill="92CDDC"/>
            <w:vAlign w:val="center"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</w:tr>
      <w:tr w:rsidR="002D3F5C" w:rsidRPr="00E1142A" w:rsidTr="002D3F5C">
        <w:trPr>
          <w:gridAfter w:val="1"/>
          <w:wAfter w:w="2" w:type="dxa"/>
          <w:trHeight w:val="135"/>
          <w:tblCellSpacing w:w="7" w:type="dxa"/>
        </w:trPr>
        <w:tc>
          <w:tcPr>
            <w:tcW w:w="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D3F5C" w:rsidRPr="00124251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15.</w:t>
            </w:r>
          </w:p>
        </w:tc>
        <w:tc>
          <w:tcPr>
            <w:tcW w:w="2946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Доктор медицине специјалистау специјалистичкој делатности – шеф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ељења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за дијабетес</w:t>
            </w:r>
          </w:p>
        </w:tc>
        <w:tc>
          <w:tcPr>
            <w:tcW w:w="87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28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Мед.фак.</w:t>
            </w:r>
          </w:p>
        </w:tc>
        <w:tc>
          <w:tcPr>
            <w:tcW w:w="4652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double" w:sz="4" w:space="0" w:color="auto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-специјалистички испит из интерне медицине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три године и шест месеци радног искуства у звању доктора медицине</w:t>
            </w:r>
          </w:p>
        </w:tc>
        <w:tc>
          <w:tcPr>
            <w:tcW w:w="2125" w:type="dxa"/>
            <w:gridSpan w:val="9"/>
            <w:vMerge/>
            <w:tcBorders>
              <w:top w:val="nil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</w:p>
        </w:tc>
      </w:tr>
      <w:tr w:rsidR="002D3F5C" w:rsidRPr="00E1142A" w:rsidTr="002D3F5C">
        <w:trPr>
          <w:gridAfter w:val="1"/>
          <w:wAfter w:w="2" w:type="dxa"/>
          <w:trHeight w:val="135"/>
          <w:tblCellSpacing w:w="7" w:type="dxa"/>
        </w:trPr>
        <w:tc>
          <w:tcPr>
            <w:tcW w:w="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D3F5C" w:rsidRPr="00124251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16.</w:t>
            </w:r>
          </w:p>
        </w:tc>
        <w:tc>
          <w:tcPr>
            <w:tcW w:w="2946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Медицинска сестра –техничар у амбуланти </w:t>
            </w:r>
          </w:p>
        </w:tc>
        <w:tc>
          <w:tcPr>
            <w:tcW w:w="87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4B2B15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5</w:t>
            </w:r>
          </w:p>
        </w:tc>
        <w:tc>
          <w:tcPr>
            <w:tcW w:w="128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4 степен средња мед.шк.</w:t>
            </w:r>
          </w:p>
        </w:tc>
        <w:tc>
          <w:tcPr>
            <w:tcW w:w="4652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double" w:sz="4" w:space="0" w:color="auto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шест месеци радног искуства у звању медицинске сестре/техничара</w:t>
            </w:r>
          </w:p>
        </w:tc>
        <w:tc>
          <w:tcPr>
            <w:tcW w:w="2125" w:type="dxa"/>
            <w:gridSpan w:val="9"/>
            <w:tcBorders>
              <w:top w:val="nil"/>
              <w:left w:val="outset" w:sz="6" w:space="0" w:color="auto"/>
              <w:bottom w:val="nil"/>
              <w:right w:val="outset" w:sz="6" w:space="0" w:color="000000"/>
            </w:tcBorders>
            <w:vAlign w:val="center"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</w:p>
        </w:tc>
      </w:tr>
      <w:tr w:rsidR="002D3F5C" w:rsidRPr="00E1142A" w:rsidTr="002D3F5C">
        <w:trPr>
          <w:gridAfter w:val="1"/>
          <w:wAfter w:w="2" w:type="dxa"/>
          <w:trHeight w:val="135"/>
          <w:tblCellSpacing w:w="7" w:type="dxa"/>
        </w:trPr>
        <w:tc>
          <w:tcPr>
            <w:tcW w:w="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2CDDC"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9810" w:type="dxa"/>
            <w:gridSpan w:val="1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double" w:sz="4" w:space="0" w:color="auto"/>
            </w:tcBorders>
            <w:shd w:val="clear" w:color="auto" w:fill="92CDDC"/>
            <w:vAlign w:val="center"/>
            <w:hideMark/>
          </w:tcPr>
          <w:p w:rsidR="002D3F5C" w:rsidRPr="004B2B15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ОДЕЉЕЊЕ ЗА ХРОНИЧНЕ НЕЗАРАЗНЕ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БОЛЕСТИ.</w:t>
            </w:r>
          </w:p>
        </w:tc>
        <w:tc>
          <w:tcPr>
            <w:tcW w:w="2111" w:type="dxa"/>
            <w:gridSpan w:val="8"/>
            <w:tcBorders>
              <w:top w:val="nil"/>
              <w:left w:val="outset" w:sz="6" w:space="0" w:color="auto"/>
              <w:bottom w:val="nil"/>
              <w:right w:val="outset" w:sz="6" w:space="0" w:color="000000"/>
            </w:tcBorders>
            <w:shd w:val="clear" w:color="auto" w:fill="92CDDC"/>
            <w:vAlign w:val="center"/>
          </w:tcPr>
          <w:p w:rsidR="002D3F5C" w:rsidRPr="004B2B15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</w:tc>
      </w:tr>
      <w:tr w:rsidR="002D3F5C" w:rsidRPr="00E1142A" w:rsidTr="002D3F5C">
        <w:trPr>
          <w:gridAfter w:val="1"/>
          <w:wAfter w:w="2" w:type="dxa"/>
          <w:trHeight w:val="135"/>
          <w:tblCellSpacing w:w="7" w:type="dxa"/>
        </w:trPr>
        <w:tc>
          <w:tcPr>
            <w:tcW w:w="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D3F5C" w:rsidRPr="00124251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17.</w:t>
            </w:r>
          </w:p>
        </w:tc>
        <w:tc>
          <w:tcPr>
            <w:tcW w:w="2946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Доктор медицине специјалистау специјал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истичкој делатности – шеф 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дељења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за хроничне незаразне болести</w:t>
            </w:r>
          </w:p>
        </w:tc>
        <w:tc>
          <w:tcPr>
            <w:tcW w:w="87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28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Мед.фак.</w:t>
            </w:r>
          </w:p>
        </w:tc>
        <w:tc>
          <w:tcPr>
            <w:tcW w:w="4680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double" w:sz="4" w:space="0" w:color="auto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-специјалистички испит из интерне медицине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три године и шест месеци радног искуства у звању доктора медицине</w:t>
            </w:r>
          </w:p>
        </w:tc>
        <w:tc>
          <w:tcPr>
            <w:tcW w:w="2097" w:type="dxa"/>
            <w:gridSpan w:val="7"/>
            <w:tcBorders>
              <w:top w:val="outset" w:sz="6" w:space="0" w:color="000000"/>
              <w:left w:val="outset" w:sz="6" w:space="0" w:color="auto"/>
              <w:bottom w:val="nil"/>
              <w:right w:val="outset" w:sz="6" w:space="0" w:color="000000"/>
            </w:tcBorders>
            <w:vAlign w:val="center"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</w:p>
        </w:tc>
      </w:tr>
      <w:tr w:rsidR="002D3F5C" w:rsidRPr="00E1142A" w:rsidTr="002D3F5C">
        <w:trPr>
          <w:gridAfter w:val="7"/>
          <w:wAfter w:w="2099" w:type="dxa"/>
          <w:trHeight w:val="135"/>
          <w:tblCellSpacing w:w="7" w:type="dxa"/>
        </w:trPr>
        <w:tc>
          <w:tcPr>
            <w:tcW w:w="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D3F5C" w:rsidRPr="00124251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18.</w:t>
            </w:r>
          </w:p>
        </w:tc>
        <w:tc>
          <w:tcPr>
            <w:tcW w:w="2946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Доктор медицине специјалистау специјалистичкој делатности </w:t>
            </w:r>
          </w:p>
        </w:tc>
        <w:tc>
          <w:tcPr>
            <w:tcW w:w="87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28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Мед.фак.</w:t>
            </w:r>
          </w:p>
        </w:tc>
        <w:tc>
          <w:tcPr>
            <w:tcW w:w="4694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double" w:sz="4" w:space="0" w:color="auto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-специјалистички испит из интерне медицине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три године и шест месеци радног искуства у звању доктора медицине</w:t>
            </w:r>
          </w:p>
        </w:tc>
      </w:tr>
      <w:tr w:rsidR="002D3F5C" w:rsidRPr="00E1142A" w:rsidTr="002D3F5C">
        <w:trPr>
          <w:gridAfter w:val="7"/>
          <w:wAfter w:w="2099" w:type="dxa"/>
          <w:trHeight w:val="120"/>
          <w:tblCellSpacing w:w="7" w:type="dxa"/>
        </w:trPr>
        <w:tc>
          <w:tcPr>
            <w:tcW w:w="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D3F5C" w:rsidRPr="00124251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19.</w:t>
            </w:r>
          </w:p>
        </w:tc>
        <w:tc>
          <w:tcPr>
            <w:tcW w:w="2946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Медицинска сестра/техничар у амбуланти</w:t>
            </w:r>
          </w:p>
        </w:tc>
        <w:tc>
          <w:tcPr>
            <w:tcW w:w="87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3</w:t>
            </w:r>
          </w:p>
        </w:tc>
        <w:tc>
          <w:tcPr>
            <w:tcW w:w="128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4.степен -Мед.школа</w:t>
            </w:r>
          </w:p>
        </w:tc>
        <w:tc>
          <w:tcPr>
            <w:tcW w:w="4694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шест месеци радног искуства у звању медицинске сестре / техничара</w:t>
            </w:r>
          </w:p>
        </w:tc>
      </w:tr>
      <w:tr w:rsidR="002D3F5C" w:rsidRPr="00E1142A" w:rsidTr="002D3F5C">
        <w:trPr>
          <w:gridAfter w:val="7"/>
          <w:wAfter w:w="2099" w:type="dxa"/>
          <w:trHeight w:val="120"/>
          <w:tblCellSpacing w:w="7" w:type="dxa"/>
        </w:trPr>
        <w:tc>
          <w:tcPr>
            <w:tcW w:w="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D3F5C" w:rsidRPr="00124251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20.</w:t>
            </w:r>
          </w:p>
        </w:tc>
        <w:tc>
          <w:tcPr>
            <w:tcW w:w="2946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Спремач</w:t>
            </w:r>
          </w:p>
        </w:tc>
        <w:tc>
          <w:tcPr>
            <w:tcW w:w="87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4B2B15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28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Основна школа</w:t>
            </w:r>
          </w:p>
        </w:tc>
        <w:tc>
          <w:tcPr>
            <w:tcW w:w="4694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24"/>
                <w:lang w:val="sr-Latn-CS" w:eastAsia="sr-Latn-CS"/>
              </w:rPr>
            </w:pPr>
          </w:p>
        </w:tc>
      </w:tr>
    </w:tbl>
    <w:p w:rsidR="00A20739" w:rsidRPr="008751E2" w:rsidRDefault="00A20739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05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0"/>
        <w:gridCol w:w="8555"/>
      </w:tblGrid>
      <w:tr w:rsidR="002D3F5C" w:rsidRPr="00E1142A" w:rsidTr="002D3F5C">
        <w:trPr>
          <w:trHeight w:val="270"/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21A12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    </w:t>
            </w: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ДОКТОР МЕДИЦИНЕ СПЕЦИЈАЛИСТА-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У СПЕЦИЈАЛИСТИЧКОЈ ДЕЛАТНОСТИ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                                                         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Начелник службе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 w:rsidRPr="00DA77E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Z020105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AA39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Руководи стручним и организационим пословима</w:t>
            </w:r>
            <w:r w:rsidRPr="0089309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sr-Latn-CS"/>
              </w:rPr>
              <w:t xml:space="preserve">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службе, односно организује и координира рад службе и стара се о извршењу послова и задатака у оквиру службе.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Координира дијагностички и терапијски рад службе, врши распоред лекара и осталих радника на послове и радне задатке у оквиру службе. 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Организује стручно методолошки рад службе. 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Организује негу, испитивање и лечење болесника. 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Обавља конзилијарне и консултативне прегледе у оквиру службе и Здравственог центра. 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Обавезан је да стручним радом доприноси афирмацији службе и радника. 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Прати новине у медицинској науци и техници и стара се о њиховој примени уз претходној консултацији Стручног колегијума. 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економично и рационално пословање службе. 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спроводјење хигијенско техничке заштите, санитарно хигијенских и других прописа који се односе на службу. 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Одговоран је за спрово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ђ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ење мера из области послова од интереса за стручно усавршавање кадрова. 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Иницира уводјење нових метода лечења.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Одговоран је за стање инвентара и опреме и предлаже набавку нове опреме у циљу савременије дијагностике и лечење болесника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Обавезан је да учествује у пословима од заједничког интереса у својој служби као и заједничког интереса за организациону јединицу. 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Стара се о перманентној едукацији запослених. 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превенира, дијагностикује и лечи болести, повреде и друге физичке и менталне поремећаје коришћењем специјализованих метода и техника, кроз примену принципа и процедура савремене медицине, о чему води прописану медицинску документацију;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организује и спроводи мере на очувању и унапређењу здравља појединца и породице, ради на откривању и сузбијању фактора ризика за настанак болести, прати здравствено стање становништва на свом подручју и осигурава податке за потребе здравствене статистике, утврђује ризике за здравље, предлаже и спроводи мере за њихово отклањање, спроводи здраствено - васпитне активности и остварује сарадњу са кључним појединцима и организацијама у заједници;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ради у превентивним саветовалиштима;</w:t>
            </w:r>
          </w:p>
          <w:p w:rsidR="002D3F5C" w:rsidRPr="00AA3919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организује и спроводи прописане систематске, циљане и скрининг прегледе;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- обавља послове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дијагностике за коју је специјализован, о чему сачињава специјалистички извештај;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обавља специјалистичке прегледе и упућује на даљу дијагностику и прегледе,одређује начин и врсту лечења, прати ток лечења и усклађује мишљење и предлоге за наставак лечења,одређује врсту и дужину кућног лечења и прати његово спровођење, одређује дужину привремене спречености за рад због болести или повреде;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прописује лекове и медицинска средства, као и медицинско - техничка помагала;</w:t>
            </w:r>
          </w:p>
          <w:p w:rsidR="002D3F5C" w:rsidRPr="003863BA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даје оцену о здравственом стању и упућује на оцену радне способности, иде у кућне посете у оквиру теренског рад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а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спроводи здравствену заштиту одређених категорија становништва, односно пацијената оболелих од болести за чију превенцију, дијагностику и лечење је специјализован;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обавља послове лабораторијске, радиолошке и друге дијагностике за коју је специјализован, о чему сачињава специјалистички извештај;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учествује у унапређењу квалитета здравствене заштите;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обавља консултације са другим здравственим радницима и здравственим сарадницима;</w:t>
            </w:r>
          </w:p>
          <w:p w:rsidR="002D3F5C" w:rsidRPr="00AA3919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планира, надзире и евалуира спровођење здравствене заштите;</w:t>
            </w:r>
          </w:p>
          <w:p w:rsidR="002D3F5C" w:rsidRPr="003863BA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спроводјење одлука директора. </w:t>
            </w:r>
          </w:p>
          <w:p w:rsidR="002D3F5C" w:rsidRPr="003863BA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3863BA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За свој  рад је одговоран Управнику ОЈ Дома здрваља Врање.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9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Високо образовање:</w:t>
            </w:r>
          </w:p>
          <w:p w:rsidR="002D3F5C" w:rsidRPr="0089309E" w:rsidRDefault="002D3F5C" w:rsidP="002D3F5C">
            <w:pPr>
              <w:numPr>
                <w:ilvl w:val="0"/>
                <w:numId w:val="9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на интегрисаним академским студијама, по пропису који уређује високо образовање, почев од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сарадника; </w:t>
            </w:r>
          </w:p>
          <w:p w:rsidR="002D3F5C" w:rsidRPr="0089309E" w:rsidRDefault="002D3F5C" w:rsidP="002D3F5C">
            <w:pPr>
              <w:numPr>
                <w:ilvl w:val="0"/>
                <w:numId w:val="9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на основним студијама у трајању од најмање пет година по пропису који је уређивао високо образовање до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сарадника.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9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стручни испит; </w:t>
            </w:r>
          </w:p>
          <w:p w:rsidR="002D3F5C" w:rsidRPr="0089309E" w:rsidRDefault="002D3F5C" w:rsidP="002D3F5C">
            <w:pPr>
              <w:numPr>
                <w:ilvl w:val="0"/>
                <w:numId w:val="9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лиценца; </w:t>
            </w:r>
          </w:p>
          <w:p w:rsidR="002D3F5C" w:rsidRPr="0089309E" w:rsidRDefault="002D3F5C" w:rsidP="002D3F5C">
            <w:pPr>
              <w:numPr>
                <w:ilvl w:val="0"/>
                <w:numId w:val="9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специјалистички испит; </w:t>
            </w:r>
          </w:p>
          <w:p w:rsidR="002D3F5C" w:rsidRPr="0089309E" w:rsidRDefault="002D3F5C" w:rsidP="002D3F5C">
            <w:pPr>
              <w:numPr>
                <w:ilvl w:val="0"/>
                <w:numId w:val="9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најмање три године и шест месеци радног искуства у звању доктора медицине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3F3DD5" w:rsidRDefault="002D3F5C" w:rsidP="002D3F5C">
            <w:pPr>
              <w:spacing w:after="0" w:line="240" w:lineRule="auto"/>
              <w:ind w:left="720" w:hanging="363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1</w:t>
            </w:r>
          </w:p>
        </w:tc>
      </w:tr>
    </w:tbl>
    <w:p w:rsidR="002D3F5C" w:rsidRPr="003F3DD5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35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3"/>
        <w:gridCol w:w="8582"/>
      </w:tblGrid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МЕДИЦИНСКА СЕСТРА - ТЕХНИЧАР 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медицинска сестра-техничар у амбуланти-главна сестра службе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 w:rsidRPr="009C60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Z022101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Организује и координира рад особља у служби.</w:t>
            </w:r>
          </w:p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Врши јутарњи обилазак свих просторија службе и стара се о њиховој хигијенско техничкој исправности. </w:t>
            </w:r>
          </w:p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Прави распоред рада здравствених радника и осталог особља службе. </w:t>
            </w:r>
          </w:p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Контролише рационалност и благовременост у давању терапије као и контролу стерилизације инструмената, материјала и апарата. </w:t>
            </w:r>
          </w:p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Врши требовање лекова, санитетског материјала и другог материјала потребног за рад службе. </w:t>
            </w:r>
          </w:p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Води целокупну статистичку и медицинску документацију службе као и дневну евиденцију о доласку на посао. </w:t>
            </w:r>
          </w:p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Активно учествује у спр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ово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ђ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ењу здравствено васпитног рада, учеструје у стручном оспособљавању здравствених радника. </w:t>
            </w:r>
          </w:p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Преноси искуства на младје сестре и уводи у рад приправнике и новопримљене сестре. </w:t>
            </w:r>
          </w:p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Задужује се са основним средствима и ситним инвентаром и врши контролу над њиховим утрошком. </w:t>
            </w:r>
          </w:p>
          <w:p w:rsidR="002D3F5C" w:rsidRPr="00E42A77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Координира рад са начелником службе. </w:t>
            </w:r>
          </w:p>
          <w:p w:rsidR="002D3F5C" w:rsidRPr="0089309E" w:rsidRDefault="002D3F5C" w:rsidP="002D3F5C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планира и пружа услуге процеса здравствене неге и подршке пацијентима, у складу са праксом и стандардима савремене здравствене неге, о чему води прописану медицинску документацију; </w:t>
            </w:r>
          </w:p>
          <w:p w:rsidR="002D3F5C" w:rsidRPr="0089309E" w:rsidRDefault="002D3F5C" w:rsidP="002D3F5C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спроводи превентивне и куративне мере, по налогу доктора медицине или доктора медицине специјалисте у тиму или самостално, у здравственој установи и у оквиру теренског рада; </w:t>
            </w:r>
          </w:p>
          <w:p w:rsidR="002D3F5C" w:rsidRPr="0089309E" w:rsidRDefault="002D3F5C" w:rsidP="002D3F5C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обучава новопримљене здравствене раднике и контролише обуку приправника; </w:t>
            </w:r>
          </w:p>
          <w:p w:rsidR="002D3F5C" w:rsidRPr="0089309E" w:rsidRDefault="002D3F5C" w:rsidP="002D3F5C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континуирано спроводи надзор процеса статистичког извештавања; </w:t>
            </w:r>
          </w:p>
          <w:p w:rsidR="002D3F5C" w:rsidRPr="0089309E" w:rsidRDefault="002D3F5C" w:rsidP="002D3F5C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требује потрошни материјал за службу; </w:t>
            </w:r>
          </w:p>
          <w:p w:rsidR="002D3F5C" w:rsidRPr="0089309E" w:rsidRDefault="002D3F5C" w:rsidP="002D3F5C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контролише одлагање медицинског отпада на прописан начин; </w:t>
            </w:r>
          </w:p>
          <w:p w:rsidR="002D3F5C" w:rsidRPr="0093399E" w:rsidRDefault="002D3F5C" w:rsidP="002D3F5C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спроводи и контролише поступак дезинфекције и стерилизације опреме и материјала; 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                        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За свој рад одговоран је начелнику службе и главној сестри ДЗ.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21A12" w:rsidRDefault="002D3F5C" w:rsidP="002D3F5C">
            <w:pPr>
              <w:numPr>
                <w:ilvl w:val="0"/>
                <w:numId w:val="9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средње образовање: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9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стручни испит;</w:t>
            </w:r>
          </w:p>
          <w:p w:rsidR="002D3F5C" w:rsidRPr="0089309E" w:rsidRDefault="002D3F5C" w:rsidP="002D3F5C">
            <w:pPr>
              <w:numPr>
                <w:ilvl w:val="0"/>
                <w:numId w:val="9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лиценца;</w:t>
            </w:r>
          </w:p>
          <w:p w:rsidR="002D3F5C" w:rsidRPr="0089309E" w:rsidRDefault="002D3F5C" w:rsidP="002D3F5C">
            <w:pPr>
              <w:numPr>
                <w:ilvl w:val="0"/>
                <w:numId w:val="9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најмање шест месеци радног искуства у звању медицинске сестре/техничара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21A12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F21A12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1</w:t>
            </w:r>
          </w:p>
        </w:tc>
      </w:tr>
    </w:tbl>
    <w:p w:rsidR="002D3F5C" w:rsidRPr="008A5233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05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0"/>
        <w:gridCol w:w="8555"/>
      </w:tblGrid>
      <w:tr w:rsidR="002D3F5C" w:rsidRPr="00E1142A" w:rsidTr="002D3F5C">
        <w:trPr>
          <w:trHeight w:val="270"/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21A12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    </w:t>
            </w: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ДОКТОР МЕДИЦИНЕ СПЕЦИЈАЛИСТА-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У СПЕЦИЈАЛИСТИЧКОЈ ДЕЛАТНОСТИ</w:t>
            </w:r>
          </w:p>
          <w:p w:rsidR="002D3F5C" w:rsidRPr="003F3DD5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                                                        -Шеф одсека и одељења-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 w:rsidRPr="00DA77E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Z020105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Pr="00AA3919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AA39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Руководи стручним и организационим пословима</w:t>
            </w:r>
            <w:r w:rsidRPr="0089309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одсека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, односно ор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ганизује и координира рад одсека и одељења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и стара се о извршењу послова и задатака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Координира дијагностички и тер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апијски рад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одсека и одељења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врши распоред лекара и осталих радника на послове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и радне задатке у оквиру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одељења и одсека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Организује стручно методолошки рад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одсека;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Организује негу, испитивање и лечење болесника. 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Обавља конзилијарне и консул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тативне прегледе у оквиру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одсека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и Здравственог центра. 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Обавезан је да стручним радом доприноси афирмацији службе и радника. 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Прати новине у медицинској науци и техници и стара се о њиховој примени уз претходној консултацији Стручног колегијума. 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Одговоран је за економич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но и рационално пословање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одсека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. 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спроводјење хигијенско техничке заштите, санитарно хигијенских и других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прописа који се односе на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одсека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. </w:t>
            </w:r>
          </w:p>
          <w:p w:rsidR="002D3F5C" w:rsidRPr="0094215B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Одговоран је за спрово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ђ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ење мера из области послова од интереса за стручно усавршавање кадрова. </w:t>
            </w: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             </w:t>
            </w:r>
            <w:r w:rsidRPr="003F3D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- превенира, дијагностикује и лечи болести, повреде и друге физичке и менталне </w:t>
            </w:r>
          </w:p>
          <w:p w:rsidR="002D3F5C" w:rsidRPr="003F3DD5" w:rsidRDefault="002D3F5C" w:rsidP="002D3F5C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3F3D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поремећаје коришћењем специјализованих метода и техника, кроз примену принципа и процедура савремене медицине, о чему води прописану медицинску документацију;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организује и спроводи мере на очувању и унапређењу здравља појединца и породице, ради на откривању и сузбијању фактора ризика за настанак болести, прати здравствено стање становништва на свом подручју и осигурава податке за потребе здравствене статистике, утврђује ризике за здравље, предлаже и спроводи мере за њихово отклањање, спроводи здраствено - васпитне активности и остварује сарадњу са кључним појединцима и организацијама у заједници;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ради у превентивним саветовалиштима;</w:t>
            </w:r>
          </w:p>
          <w:p w:rsidR="002D3F5C" w:rsidRPr="00AA3919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организује и спроводи прописане систематске, циљане и скрининг прегледе;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- обавља послове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дијагностике за коју је специјализован, о чему сачињава специјалистички извештај;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обавља специјалистичке прегледе и упућује на даљу дијагностику и прегледе,одређује начин и врсту лечења, прати ток лечења и усклађује мишљење и предлоге за наставак лечења,одређује врсту и дужину кућног лечења и прати његово спровођење, одређује дужину привремене спречености за рад због болести или повреде;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прописује лекове и медицинска средства, као и медицинско - техничка помагала;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даје оцену о здравственом стању и упућује на оцену радне способности, иде у кућне посете у оквиру теренског рада;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спроводи здравствену заштиту одређених категорија становништва, односно пацијената оболелих од болести за чију превенцију, дијагностику и лечење је специјализован;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обавља послове лабораторијске, радиолошке и друге дијагностике за коју је специјализован, о чему сачињава специјалистички извештај;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учествује у унапређењу квалитета здравствене заштите;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обавља консултације са другим здравственим радницима и здравственим сарадницима;</w:t>
            </w:r>
          </w:p>
          <w:p w:rsidR="002D3F5C" w:rsidRPr="00AA3919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планира, надзире и евалуира спровођење здравствене заштите;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Одговоран је за спрово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ђ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ење одлука директора. </w:t>
            </w:r>
          </w:p>
          <w:p w:rsidR="002D3F5C" w:rsidRPr="00A20739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                          </w:t>
            </w:r>
            <w:r w:rsidRPr="00F21A12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За свој  рад је одговоран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Начелнику службе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9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Високо образовање:</w:t>
            </w:r>
          </w:p>
          <w:p w:rsidR="002D3F5C" w:rsidRPr="0089309E" w:rsidRDefault="002D3F5C" w:rsidP="002D3F5C">
            <w:pPr>
              <w:numPr>
                <w:ilvl w:val="0"/>
                <w:numId w:val="9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на интегрисаним академским студијама, по пропису који уређује високо образовање, почев од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сарадника; </w:t>
            </w:r>
          </w:p>
          <w:p w:rsidR="002D3F5C" w:rsidRPr="0089309E" w:rsidRDefault="002D3F5C" w:rsidP="002D3F5C">
            <w:pPr>
              <w:numPr>
                <w:ilvl w:val="0"/>
                <w:numId w:val="9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на основним студијама у трајању од најмање пет година по пропису који је уређивао високо образовање до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сарадника.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9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стручни испит; </w:t>
            </w:r>
          </w:p>
          <w:p w:rsidR="002D3F5C" w:rsidRPr="0089309E" w:rsidRDefault="002D3F5C" w:rsidP="002D3F5C">
            <w:pPr>
              <w:numPr>
                <w:ilvl w:val="0"/>
                <w:numId w:val="9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лиценца; </w:t>
            </w:r>
          </w:p>
          <w:p w:rsidR="002D3F5C" w:rsidRPr="0089309E" w:rsidRDefault="002D3F5C" w:rsidP="002D3F5C">
            <w:pPr>
              <w:numPr>
                <w:ilvl w:val="0"/>
                <w:numId w:val="9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специјалистички испит; </w:t>
            </w:r>
          </w:p>
          <w:p w:rsidR="002D3F5C" w:rsidRPr="0089309E" w:rsidRDefault="002D3F5C" w:rsidP="002D3F5C">
            <w:pPr>
              <w:numPr>
                <w:ilvl w:val="0"/>
                <w:numId w:val="9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најмање три године и шест месеци радног искуства у звању доктора медицине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3F3DD5" w:rsidRDefault="002D3F5C" w:rsidP="002D3F5C">
            <w:pPr>
              <w:spacing w:after="0" w:line="240" w:lineRule="auto"/>
              <w:ind w:left="720" w:hanging="363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5</w:t>
            </w:r>
          </w:p>
        </w:tc>
      </w:tr>
    </w:tbl>
    <w:p w:rsidR="00274219" w:rsidRPr="008751E2" w:rsidRDefault="00274219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05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0"/>
        <w:gridCol w:w="8555"/>
      </w:tblGrid>
      <w:tr w:rsidR="002D3F5C" w:rsidRPr="00E1142A" w:rsidTr="002D3F5C">
        <w:trPr>
          <w:trHeight w:val="270"/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21A12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    </w:t>
            </w: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ДОКТОР МЕДИЦИНЕ СПЕЦИЈАЛИСТА-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У СПЕЦИЈАЛИСТИЧКОЈ ДЕЛАТНОСТИ</w:t>
            </w:r>
          </w:p>
          <w:p w:rsidR="002D3F5C" w:rsidRPr="003F3DD5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                                                        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 w:rsidRPr="00DA77E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Z020105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Pr="00AA3919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превенира, дијагностикује и лечи болести, повреде и друге физичке и менталне поремећаје коришћењем специјализованих метода и техника, кроз примену принципа и процедура савремене медицине, о чему води прописану медицинску документацију;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организује и спроводи мере на очувању и унапређењу здравља појединца и породице, ради на откривању и сузбијању фактора ризика за настанак болести, прати здравствено стање становништва на свом подручју и осигурава податке за потребе здравствене статистике, утврђује ризике за здравље, предлаже и спроводи мере за њихово отклањање, спроводи здраствено - васпитне активности и остварује сарадњу са кључним појединцима и организацијама у заједници;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ради у превентивним саветовалиштима;</w:t>
            </w:r>
          </w:p>
          <w:p w:rsidR="002D3F5C" w:rsidRPr="00AA3919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организује и спроводи прописане систематске, циљане и скрининг прегледе;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- обавља послове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дијагностике за коју је специјализован, о чему сачињава специјалистички извештај;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обавља специјалистичке прегледе и упућује на даљу дијагностику и прегледе,одређује начин и врсту лечења, прати ток лечења и усклађује мишљење и предлоге за наставак лечења,одређује врсту и дужину кућног лечења и прати његово спровођење, одређује дужину привремене спречености за рад због болести или повреде;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прописује лекове и медицинска средства, као и медицинско - техничка помагала;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даје оцену о здравственом стању и упућује на оцену радне способности, иде у кућне посете у оквиру теренског рада;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спроводи здравствену заштиту одређених категорија становништва, односно пацијената оболелих од болести за чију превенцију, дијагностику и лечење је специјализован;</w:t>
            </w:r>
          </w:p>
          <w:p w:rsidR="002D3F5C" w:rsidRPr="0089309E" w:rsidRDefault="002D3F5C" w:rsidP="002D3F5C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учествује у унапређењу квалитета здравствене заштите;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обавља консултације са другим здравственим радницима и здравственим сарадницима;</w:t>
            </w:r>
          </w:p>
          <w:p w:rsidR="002D3F5C" w:rsidRPr="00AA3919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планира, надзире и евалуира спровођење здравствене заштите;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Одговоран је за спрово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ђ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ење одлука директора. </w:t>
            </w:r>
          </w:p>
          <w:p w:rsidR="002D3F5C" w:rsidRPr="00F21A12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                          </w:t>
            </w:r>
            <w:r w:rsidRPr="00F21A12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За свој  рад је одговоран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Начелнику службе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9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Високо образовање:</w:t>
            </w:r>
          </w:p>
          <w:p w:rsidR="002D3F5C" w:rsidRPr="0089309E" w:rsidRDefault="002D3F5C" w:rsidP="002D3F5C">
            <w:pPr>
              <w:numPr>
                <w:ilvl w:val="0"/>
                <w:numId w:val="9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на интегрисаним академским студијама, по пропису који уређује високо образовање, почев од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сарадника; </w:t>
            </w:r>
          </w:p>
          <w:p w:rsidR="002D3F5C" w:rsidRPr="0089309E" w:rsidRDefault="002D3F5C" w:rsidP="002D3F5C">
            <w:pPr>
              <w:numPr>
                <w:ilvl w:val="0"/>
                <w:numId w:val="9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на основним студијама у трајању од најмање пет година по пропису који је уређивао високо образовање до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сарадника.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9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стручни испит; </w:t>
            </w:r>
          </w:p>
          <w:p w:rsidR="002D3F5C" w:rsidRPr="0089309E" w:rsidRDefault="002D3F5C" w:rsidP="002D3F5C">
            <w:pPr>
              <w:numPr>
                <w:ilvl w:val="0"/>
                <w:numId w:val="9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лиценца; </w:t>
            </w:r>
          </w:p>
          <w:p w:rsidR="002D3F5C" w:rsidRPr="0089309E" w:rsidRDefault="002D3F5C" w:rsidP="002D3F5C">
            <w:pPr>
              <w:numPr>
                <w:ilvl w:val="0"/>
                <w:numId w:val="9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специјалистички испит; </w:t>
            </w:r>
          </w:p>
          <w:p w:rsidR="002D3F5C" w:rsidRPr="0089309E" w:rsidRDefault="002D3F5C" w:rsidP="002D3F5C">
            <w:pPr>
              <w:numPr>
                <w:ilvl w:val="0"/>
                <w:numId w:val="9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најмање три године и шест месеци радног искуства у звању доктора медицине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3F3DD5" w:rsidRDefault="002D3F5C" w:rsidP="002D3F5C">
            <w:pPr>
              <w:spacing w:after="0" w:line="240" w:lineRule="auto"/>
              <w:ind w:left="720" w:hanging="363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8</w:t>
            </w:r>
          </w:p>
        </w:tc>
      </w:tr>
    </w:tbl>
    <w:p w:rsidR="002D3F5C" w:rsidRPr="008A5233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50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49"/>
        <w:gridCol w:w="8601"/>
      </w:tblGrid>
      <w:tr w:rsidR="002D3F5C" w:rsidRPr="00E1142A" w:rsidTr="002D3F5C">
        <w:trPr>
          <w:trHeight w:val="270"/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ПСИХОЛОГ</w:t>
            </w:r>
          </w:p>
          <w:p w:rsidR="002D3F5C" w:rsidRPr="00E14348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E14348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у одељењу за ментално здравље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5C7CE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Z023300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6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обавља психодијагностику амбулантних болесника</w:t>
            </w: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 xml:space="preserve"> (деце и омладине)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;</w:t>
            </w:r>
          </w:p>
          <w:p w:rsidR="002D3F5C" w:rsidRPr="0089309E" w:rsidRDefault="002D3F5C" w:rsidP="002D3F5C">
            <w:pPr>
              <w:numPr>
                <w:ilvl w:val="0"/>
                <w:numId w:val="6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обавља психолошки интервју и неуропсихолошку процену;</w:t>
            </w:r>
          </w:p>
          <w:p w:rsidR="002D3F5C" w:rsidRPr="0089309E" w:rsidRDefault="002D3F5C" w:rsidP="002D3F5C">
            <w:pPr>
              <w:numPr>
                <w:ilvl w:val="0"/>
                <w:numId w:val="6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обавља психолошко саветовање;</w:t>
            </w:r>
          </w:p>
          <w:p w:rsidR="002D3F5C" w:rsidRPr="0089309E" w:rsidRDefault="002D3F5C" w:rsidP="002D3F5C">
            <w:pPr>
              <w:numPr>
                <w:ilvl w:val="0"/>
                <w:numId w:val="6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примењује тестове интелигениције, тестове за процену когнитивних функција личности, тестове личности као и тeхнике за специфичне и сложене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психопатолошке поремећаје</w:t>
            </w:r>
          </w:p>
          <w:p w:rsidR="002D3F5C" w:rsidRPr="0089309E" w:rsidRDefault="002D3F5C" w:rsidP="002D3F5C">
            <w:pPr>
              <w:numPr>
                <w:ilvl w:val="0"/>
                <w:numId w:val="6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спроводи едукацију за очување и унапређење здравља, </w:t>
            </w:r>
          </w:p>
          <w:p w:rsidR="002D3F5C" w:rsidRPr="0089309E" w:rsidRDefault="002D3F5C" w:rsidP="002D3F5C">
            <w:pPr>
              <w:numPr>
                <w:ilvl w:val="0"/>
                <w:numId w:val="6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спроводи едукацију здравствених радника, </w:t>
            </w:r>
          </w:p>
          <w:p w:rsidR="002D3F5C" w:rsidRPr="0089309E" w:rsidRDefault="002D3F5C" w:rsidP="002D3F5C">
            <w:pPr>
              <w:numPr>
                <w:ilvl w:val="0"/>
                <w:numId w:val="6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примењује психолошке методе за превенцију болести, </w:t>
            </w:r>
          </w:p>
          <w:p w:rsidR="002D3F5C" w:rsidRPr="0089309E" w:rsidRDefault="002D3F5C" w:rsidP="002D3F5C">
            <w:pPr>
              <w:numPr>
                <w:ilvl w:val="0"/>
                <w:numId w:val="6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учествује у тимском раду са лекарима и другим здравственим радницима, </w:t>
            </w:r>
          </w:p>
          <w:p w:rsidR="002D3F5C" w:rsidRPr="0089309E" w:rsidRDefault="002D3F5C" w:rsidP="002D3F5C">
            <w:pPr>
              <w:numPr>
                <w:ilvl w:val="0"/>
                <w:numId w:val="6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стара се о унапређењу стручне методологије рада, </w:t>
            </w:r>
          </w:p>
          <w:p w:rsidR="002D3F5C" w:rsidRPr="0089309E" w:rsidRDefault="002D3F5C" w:rsidP="002D3F5C">
            <w:pPr>
              <w:numPr>
                <w:ilvl w:val="0"/>
                <w:numId w:val="6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личну континуирану едукацију, </w:t>
            </w:r>
          </w:p>
          <w:p w:rsidR="002D3F5C" w:rsidRPr="0089309E" w:rsidRDefault="002D3F5C" w:rsidP="002D3F5C">
            <w:pPr>
              <w:numPr>
                <w:ilvl w:val="0"/>
                <w:numId w:val="6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води потребну документацију и евиденције, </w:t>
            </w:r>
          </w:p>
          <w:p w:rsidR="002D3F5C" w:rsidRPr="0089309E" w:rsidRDefault="002D3F5C" w:rsidP="002D3F5C">
            <w:pPr>
              <w:numPr>
                <w:ilvl w:val="0"/>
                <w:numId w:val="6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подноси извештаје о раду, </w:t>
            </w:r>
          </w:p>
          <w:p w:rsidR="002D3F5C" w:rsidRPr="008748BD" w:rsidRDefault="002D3F5C" w:rsidP="002D3F5C">
            <w:pPr>
              <w:numPr>
                <w:ilvl w:val="0"/>
                <w:numId w:val="6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обавља и друге послове по налогу начелника службе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 xml:space="preserve">Високо образовање: 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- на студијама другог степена (мастер академске студије) по пропису који уређује високо образовање, почев од 10. септембра 2005. године;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- на основним студијама у трајању од најмање четири године, по пропису који је уређивао високо образовање до 10. септембра 2005. године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стручни испит, у складу са законом..</w:t>
            </w:r>
          </w:p>
          <w:p w:rsidR="002D3F5C" w:rsidRPr="00C92384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</w:tc>
      </w:tr>
      <w:tr w:rsidR="002D3F5C" w:rsidRPr="00E1142A" w:rsidTr="002D3F5C">
        <w:trPr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  <w:t>Број извршилаца</w:t>
            </w:r>
          </w:p>
        </w:tc>
        <w:tc>
          <w:tcPr>
            <w:tcW w:w="8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94215B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sr-Latn-CS"/>
              </w:rPr>
              <w:t>2</w:t>
            </w:r>
          </w:p>
        </w:tc>
      </w:tr>
    </w:tbl>
    <w:p w:rsidR="002D3F5C" w:rsidRPr="00DD6099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50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49"/>
        <w:gridCol w:w="8601"/>
      </w:tblGrid>
      <w:tr w:rsidR="002D3F5C" w:rsidRPr="00E1142A" w:rsidTr="002D3F5C">
        <w:trPr>
          <w:trHeight w:val="270"/>
          <w:tblCellSpacing w:w="7" w:type="dxa"/>
        </w:trPr>
        <w:tc>
          <w:tcPr>
            <w:tcW w:w="23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5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СОЦИЈАЛНИ РАДНИК</w:t>
            </w:r>
          </w:p>
          <w:p w:rsidR="002D3F5C" w:rsidRPr="003F3DD5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E14348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у одељењу за ментално здравље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 w:rsidRPr="00DF060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5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Z023700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5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6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 xml:space="preserve">узима социјалну анамнезу у сврху тимске процене менталног стања пацијента и прављења плана лечења; </w:t>
            </w:r>
          </w:p>
          <w:p w:rsidR="002D3F5C" w:rsidRPr="0089309E" w:rsidRDefault="002D3F5C" w:rsidP="002D3F5C">
            <w:pPr>
              <w:numPr>
                <w:ilvl w:val="0"/>
                <w:numId w:val="6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 xml:space="preserve">израђује извештаје и даје мишљење о социјалном статусу пацијента; </w:t>
            </w:r>
          </w:p>
          <w:p w:rsidR="002D3F5C" w:rsidRPr="0089309E" w:rsidRDefault="002D3F5C" w:rsidP="002D3F5C">
            <w:pPr>
              <w:numPr>
                <w:ilvl w:val="0"/>
                <w:numId w:val="6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 xml:space="preserve">прати социјално стање појединца или групе; </w:t>
            </w:r>
          </w:p>
          <w:p w:rsidR="002D3F5C" w:rsidRPr="0089309E" w:rsidRDefault="002D3F5C" w:rsidP="002D3F5C">
            <w:pPr>
              <w:numPr>
                <w:ilvl w:val="0"/>
                <w:numId w:val="6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 xml:space="preserve">саветује појединца / групу; </w:t>
            </w:r>
          </w:p>
          <w:p w:rsidR="002D3F5C" w:rsidRPr="0089309E" w:rsidRDefault="002D3F5C" w:rsidP="002D3F5C">
            <w:pPr>
              <w:numPr>
                <w:ilvl w:val="0"/>
                <w:numId w:val="6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 xml:space="preserve">истражује и извештава у случајевима злостављања и занемаривања; </w:t>
            </w:r>
          </w:p>
          <w:p w:rsidR="002D3F5C" w:rsidRPr="0089309E" w:rsidRDefault="002D3F5C" w:rsidP="002D3F5C">
            <w:pPr>
              <w:numPr>
                <w:ilvl w:val="0"/>
                <w:numId w:val="6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сарађује са центром за социјални рад и другим релевантним институцијама.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C9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5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 xml:space="preserve">Високо образовање: 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- на студијама другог степена (мастер академске студије) по пропису који уређује високо образовање, почев од 10. септембра 2005. године;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- на основним студијама у трајању од најмање четири године, по пропису који је уређивао високо образовање до 10. септембра 2005. године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5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стручни испит, у складу са законом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5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94215B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2</w:t>
            </w:r>
          </w:p>
        </w:tc>
      </w:tr>
    </w:tbl>
    <w:p w:rsidR="002D3F5C" w:rsidRPr="00432F7B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80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3"/>
        <w:gridCol w:w="8627"/>
      </w:tblGrid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6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  <w:t xml:space="preserve">МЕДИЦИНСКА СЕСТРА - ТЕХНИЧАР 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  <w:t>медицинска сестра-техничар у амбуланти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 w:rsidRPr="00BC552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6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Z022101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  <w:t>опис посла</w:t>
            </w:r>
          </w:p>
        </w:tc>
        <w:tc>
          <w:tcPr>
            <w:tcW w:w="86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491E08" w:rsidRDefault="002D3F5C" w:rsidP="002D3F5C">
            <w:pPr>
              <w:numPr>
                <w:ilvl w:val="0"/>
                <w:numId w:val="8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491E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пружа услуге здравствене неге и подршке лицима којима је потребна нега као последица старења, повређивања, болести или других физичких и менталних поремећаја, или потенцијалих ризика за здравље у складу са праксом и стандардима савремене неге и о томе води прописану медицинску документацију;</w:t>
            </w:r>
          </w:p>
          <w:p w:rsidR="002D3F5C" w:rsidRPr="00491E08" w:rsidRDefault="002D3F5C" w:rsidP="002D3F5C">
            <w:pPr>
              <w:numPr>
                <w:ilvl w:val="0"/>
                <w:numId w:val="8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491E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у тиму са докторима медицине и другима или самостално, спроводи превентивне и куративне мере, по налогу доктора медицине или доктора медицине специјалисте у установи и на терену,у оквиту теренског рада; </w:t>
            </w:r>
          </w:p>
          <w:p w:rsidR="002D3F5C" w:rsidRPr="00491E08" w:rsidRDefault="002D3F5C" w:rsidP="002D3F5C">
            <w:pPr>
              <w:numPr>
                <w:ilvl w:val="0"/>
                <w:numId w:val="8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491E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припрема болесника за дијагностичко терапијске процедуре и припрема ординацију, опрему и уређаје за рад; </w:t>
            </w:r>
          </w:p>
          <w:p w:rsidR="002D3F5C" w:rsidRPr="004F6454" w:rsidRDefault="002D3F5C" w:rsidP="002D3F5C">
            <w:pPr>
              <w:numPr>
                <w:ilvl w:val="0"/>
                <w:numId w:val="8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491E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учествује у дијагностици (ЕКГ, одређивање шећера у крви и др.) и врши антропометријска мерења; </w:t>
            </w:r>
          </w:p>
          <w:p w:rsidR="002D3F5C" w:rsidRPr="00491E08" w:rsidRDefault="002D3F5C" w:rsidP="002D3F5C">
            <w:pPr>
              <w:numPr>
                <w:ilvl w:val="0"/>
                <w:numId w:val="8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491E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врши дезинфекцију и стерилизацију материјала и инструмената; </w:t>
            </w:r>
          </w:p>
          <w:p w:rsidR="002D3F5C" w:rsidRPr="00491E08" w:rsidRDefault="002D3F5C" w:rsidP="002D3F5C">
            <w:pPr>
              <w:numPr>
                <w:ilvl w:val="0"/>
                <w:numId w:val="8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491E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правилно одлаже медицински отпад; </w:t>
            </w:r>
          </w:p>
          <w:p w:rsidR="002D3F5C" w:rsidRPr="00671618" w:rsidRDefault="002D3F5C" w:rsidP="002D3F5C">
            <w:pPr>
              <w:numPr>
                <w:ilvl w:val="0"/>
                <w:numId w:val="8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491E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у зависности од сложености и специфичности радног места, сложености и специфичности послова, сложености процедура, нивоа ризика, контакта са пацијентом и услова рада препознају се горе наведена радна места.</w:t>
            </w:r>
            <w:r w:rsidRPr="0089309E">
              <w:rPr>
                <w:rFonts w:ascii="Times New Roman" w:eastAsia="Times New Roman" w:hAnsi="Times New Roman"/>
                <w:color w:val="000000"/>
                <w:lang w:eastAsia="sr-Latn-CS"/>
              </w:rPr>
              <w:t xml:space="preserve">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C92384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C9238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6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C92384" w:rsidRDefault="002D3F5C" w:rsidP="002D3F5C">
            <w:pPr>
              <w:numPr>
                <w:ilvl w:val="0"/>
                <w:numId w:val="84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C9238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средње образовање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C92384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C9238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6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C92384" w:rsidRDefault="002D3F5C" w:rsidP="002D3F5C">
            <w:pPr>
              <w:numPr>
                <w:ilvl w:val="0"/>
                <w:numId w:val="85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C9238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стручни испит;</w:t>
            </w:r>
          </w:p>
          <w:p w:rsidR="002D3F5C" w:rsidRPr="00C92384" w:rsidRDefault="002D3F5C" w:rsidP="002D3F5C">
            <w:pPr>
              <w:numPr>
                <w:ilvl w:val="0"/>
                <w:numId w:val="85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C9238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лиценца;</w:t>
            </w:r>
          </w:p>
          <w:p w:rsidR="002D3F5C" w:rsidRPr="00C92384" w:rsidRDefault="002D3F5C" w:rsidP="002D3F5C">
            <w:pPr>
              <w:numPr>
                <w:ilvl w:val="0"/>
                <w:numId w:val="85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C9238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најмање шест месеци радног искуства у звању медицинске сестре/техничара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C92384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C9238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6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94215B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94215B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22</w:t>
            </w:r>
          </w:p>
        </w:tc>
      </w:tr>
    </w:tbl>
    <w:p w:rsidR="002D3F5C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80" w:type="dxa"/>
        <w:tblInd w:w="-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67"/>
        <w:gridCol w:w="8613"/>
      </w:tblGrid>
      <w:tr w:rsidR="00274219" w:rsidRPr="00E1142A" w:rsidTr="00E1142A">
        <w:trPr>
          <w:trHeight w:val="526"/>
        </w:trPr>
        <w:tc>
          <w:tcPr>
            <w:tcW w:w="2367" w:type="dxa"/>
          </w:tcPr>
          <w:p w:rsidR="00274219" w:rsidRPr="00E1142A" w:rsidRDefault="0027421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274219" w:rsidRPr="00E1142A" w:rsidRDefault="0027421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613" w:type="dxa"/>
            <w:vAlign w:val="center"/>
          </w:tcPr>
          <w:p w:rsidR="00274219" w:rsidRPr="00E1142A" w:rsidRDefault="00274219" w:rsidP="00E1142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>СПРЕМАЧ / СПРЕМАЧИЦА ПРОСТОРИЈА У КОЈИМА СЕ ПРУЖАЈУ ЗДРАВСТВЕНЕ УСЛУГЕ</w:t>
            </w:r>
          </w:p>
        </w:tc>
      </w:tr>
      <w:tr w:rsidR="00274219" w:rsidRPr="00E1142A" w:rsidTr="00E1142A">
        <w:trPr>
          <w:trHeight w:val="526"/>
        </w:trPr>
        <w:tc>
          <w:tcPr>
            <w:tcW w:w="2367" w:type="dxa"/>
          </w:tcPr>
          <w:p w:rsidR="00274219" w:rsidRPr="00E1142A" w:rsidRDefault="0027421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613" w:type="dxa"/>
          </w:tcPr>
          <w:p w:rsidR="00274219" w:rsidRPr="00E1142A" w:rsidRDefault="00274219" w:rsidP="00274219">
            <w:pPr>
              <w:pStyle w:val="Default"/>
              <w:rPr>
                <w:b/>
                <w:sz w:val="18"/>
                <w:szCs w:val="18"/>
              </w:rPr>
            </w:pPr>
            <w:r w:rsidRPr="00E1142A">
              <w:rPr>
                <w:sz w:val="18"/>
                <w:szCs w:val="18"/>
                <w:shd w:val="clear" w:color="auto" w:fill="E5E5E3"/>
              </w:rPr>
              <w:t>Z037001</w:t>
            </w:r>
          </w:p>
        </w:tc>
      </w:tr>
      <w:tr w:rsidR="00274219" w:rsidRPr="00E1142A" w:rsidTr="00E1142A">
        <w:trPr>
          <w:trHeight w:val="488"/>
        </w:trPr>
        <w:tc>
          <w:tcPr>
            <w:tcW w:w="2367" w:type="dxa"/>
          </w:tcPr>
          <w:p w:rsidR="00274219" w:rsidRPr="00E1142A" w:rsidRDefault="0027421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74219" w:rsidRPr="00E1142A" w:rsidRDefault="00274219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613" w:type="dxa"/>
          </w:tcPr>
          <w:p w:rsidR="00274219" w:rsidRPr="00E1142A" w:rsidRDefault="00274219" w:rsidP="00274219">
            <w:pPr>
              <w:pStyle w:val="Default"/>
              <w:rPr>
                <w:sz w:val="20"/>
                <w:szCs w:val="20"/>
              </w:rPr>
            </w:pPr>
            <w:r>
              <w:t>-</w:t>
            </w:r>
            <w:r w:rsidRPr="00E1142A">
              <w:rPr>
                <w:sz w:val="20"/>
                <w:szCs w:val="20"/>
              </w:rPr>
              <w:t xml:space="preserve">одржава хигијену просторија и опреме у коме се обавља здравствена делатност; - одржава хигијену у административним просторијама; </w:t>
            </w:r>
          </w:p>
          <w:p w:rsidR="00274219" w:rsidRPr="00E1142A" w:rsidRDefault="00274219" w:rsidP="0027421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- одржава хигијену у заједничким просторијама здравствене установе и околине здравствене установе; </w:t>
            </w:r>
          </w:p>
          <w:p w:rsidR="00274219" w:rsidRPr="00E1142A" w:rsidRDefault="00274219" w:rsidP="0027421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 обавља послове прања, пеглања и одржавања одеће, веша и друге робе за</w:t>
            </w:r>
            <w:r>
              <w:t xml:space="preserve"> потребе </w:t>
            </w:r>
            <w:r w:rsidRPr="00E1142A">
              <w:rPr>
                <w:sz w:val="20"/>
                <w:szCs w:val="20"/>
              </w:rPr>
              <w:t>здравствене установе</w:t>
            </w:r>
          </w:p>
        </w:tc>
      </w:tr>
      <w:tr w:rsidR="00274219" w:rsidRPr="00E1142A" w:rsidTr="00E1142A">
        <w:tc>
          <w:tcPr>
            <w:tcW w:w="2367" w:type="dxa"/>
          </w:tcPr>
          <w:p w:rsidR="00274219" w:rsidRPr="00E1142A" w:rsidRDefault="00274219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613" w:type="dxa"/>
          </w:tcPr>
          <w:p w:rsidR="00274219" w:rsidRPr="00E1142A" w:rsidRDefault="0027421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основно образовање.</w:t>
            </w:r>
          </w:p>
        </w:tc>
      </w:tr>
      <w:tr w:rsidR="00274219" w:rsidRPr="00E1142A" w:rsidTr="00E1142A">
        <w:tc>
          <w:tcPr>
            <w:tcW w:w="2367" w:type="dxa"/>
          </w:tcPr>
          <w:p w:rsidR="00274219" w:rsidRPr="00E1142A" w:rsidRDefault="0027421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613" w:type="dxa"/>
          </w:tcPr>
          <w:p w:rsidR="00274219" w:rsidRPr="00E1142A" w:rsidRDefault="00274219" w:rsidP="0027421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</w:t>
            </w:r>
          </w:p>
        </w:tc>
      </w:tr>
      <w:tr w:rsidR="00274219" w:rsidRPr="00E1142A" w:rsidTr="00E1142A">
        <w:tc>
          <w:tcPr>
            <w:tcW w:w="2367" w:type="dxa"/>
          </w:tcPr>
          <w:p w:rsidR="00274219" w:rsidRPr="00E1142A" w:rsidRDefault="0027421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Број  извршилаца</w:t>
            </w:r>
          </w:p>
        </w:tc>
        <w:tc>
          <w:tcPr>
            <w:tcW w:w="8613" w:type="dxa"/>
          </w:tcPr>
          <w:p w:rsidR="00274219" w:rsidRPr="00E1142A" w:rsidRDefault="0027421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274219" w:rsidRDefault="00274219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80" w:type="dxa"/>
        <w:tblInd w:w="-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58"/>
        <w:gridCol w:w="8622"/>
      </w:tblGrid>
      <w:tr w:rsidR="008751E2" w:rsidRPr="00E1142A" w:rsidTr="00E1142A">
        <w:trPr>
          <w:trHeight w:val="526"/>
        </w:trPr>
        <w:tc>
          <w:tcPr>
            <w:tcW w:w="2358" w:type="dxa"/>
          </w:tcPr>
          <w:p w:rsidR="008751E2" w:rsidRPr="00E1142A" w:rsidRDefault="00875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8751E2" w:rsidRPr="00E1142A" w:rsidRDefault="00875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622" w:type="dxa"/>
            <w:vAlign w:val="center"/>
          </w:tcPr>
          <w:p w:rsidR="008751E2" w:rsidRPr="00E1142A" w:rsidRDefault="008751E2" w:rsidP="00E1142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>СПРЕМАЧ / СПРЕМАЧИЦА ПРОСТОРИЈА У КОЈИМА СЕ ПРУЖАЈУ ЗДРАВСТВЕНЕ УСЛУГЕ</w:t>
            </w:r>
          </w:p>
        </w:tc>
      </w:tr>
      <w:tr w:rsidR="008751E2" w:rsidRPr="00E1142A" w:rsidTr="00E1142A">
        <w:trPr>
          <w:trHeight w:val="526"/>
        </w:trPr>
        <w:tc>
          <w:tcPr>
            <w:tcW w:w="2358" w:type="dxa"/>
          </w:tcPr>
          <w:p w:rsidR="008751E2" w:rsidRPr="00E1142A" w:rsidRDefault="00875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622" w:type="dxa"/>
          </w:tcPr>
          <w:p w:rsidR="008751E2" w:rsidRPr="00E1142A" w:rsidRDefault="008751E2" w:rsidP="008E70FF">
            <w:pPr>
              <w:pStyle w:val="Default"/>
              <w:rPr>
                <w:b/>
                <w:sz w:val="18"/>
                <w:szCs w:val="18"/>
              </w:rPr>
            </w:pPr>
            <w:r w:rsidRPr="00E1142A">
              <w:rPr>
                <w:sz w:val="18"/>
                <w:szCs w:val="18"/>
                <w:shd w:val="clear" w:color="auto" w:fill="E5E5E3"/>
              </w:rPr>
              <w:t>Z037001</w:t>
            </w:r>
          </w:p>
        </w:tc>
      </w:tr>
      <w:tr w:rsidR="008751E2" w:rsidRPr="00E1142A" w:rsidTr="00E1142A">
        <w:trPr>
          <w:trHeight w:val="488"/>
        </w:trPr>
        <w:tc>
          <w:tcPr>
            <w:tcW w:w="2358" w:type="dxa"/>
          </w:tcPr>
          <w:p w:rsidR="008751E2" w:rsidRPr="00E1142A" w:rsidRDefault="00875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751E2" w:rsidRPr="00E1142A" w:rsidRDefault="008751E2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622" w:type="dxa"/>
          </w:tcPr>
          <w:p w:rsidR="008751E2" w:rsidRPr="00E1142A" w:rsidRDefault="008751E2" w:rsidP="008E70FF">
            <w:pPr>
              <w:pStyle w:val="Default"/>
              <w:rPr>
                <w:sz w:val="20"/>
                <w:szCs w:val="20"/>
              </w:rPr>
            </w:pPr>
            <w:r>
              <w:t>-</w:t>
            </w:r>
            <w:r w:rsidRPr="00E1142A">
              <w:rPr>
                <w:sz w:val="20"/>
                <w:szCs w:val="20"/>
              </w:rPr>
              <w:t xml:space="preserve">одржава хигијену просторија и опреме у коме се обавља здравствена делатност; - одржава хигијену у административним просторијама; </w:t>
            </w:r>
          </w:p>
          <w:p w:rsidR="008751E2" w:rsidRPr="00E1142A" w:rsidRDefault="008751E2" w:rsidP="008E70FF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- одржава хигијену у заједничким просторијама здравствене установе и околине здравствене установе; </w:t>
            </w:r>
          </w:p>
          <w:p w:rsidR="008751E2" w:rsidRPr="00E1142A" w:rsidRDefault="008751E2" w:rsidP="008E70FF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 обавља послове прања, пеглања и одржавања одеће, веша и друге робе за</w:t>
            </w:r>
            <w:r>
              <w:t xml:space="preserve"> потребе </w:t>
            </w:r>
            <w:r w:rsidRPr="00E1142A">
              <w:rPr>
                <w:sz w:val="20"/>
                <w:szCs w:val="20"/>
              </w:rPr>
              <w:t>здравствене установе</w:t>
            </w:r>
          </w:p>
          <w:p w:rsidR="008751E2" w:rsidRPr="00E1142A" w:rsidRDefault="008751E2" w:rsidP="008E70FF">
            <w:pPr>
              <w:pStyle w:val="Default"/>
              <w:rPr>
                <w:sz w:val="20"/>
                <w:szCs w:val="20"/>
              </w:rPr>
            </w:pPr>
          </w:p>
        </w:tc>
      </w:tr>
      <w:tr w:rsidR="008751E2" w:rsidRPr="00E1142A" w:rsidTr="00E1142A">
        <w:tc>
          <w:tcPr>
            <w:tcW w:w="2358" w:type="dxa"/>
          </w:tcPr>
          <w:p w:rsidR="008751E2" w:rsidRPr="00E1142A" w:rsidRDefault="008751E2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622" w:type="dxa"/>
          </w:tcPr>
          <w:p w:rsidR="008751E2" w:rsidRPr="00E1142A" w:rsidRDefault="00875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основно образовање.</w:t>
            </w:r>
          </w:p>
        </w:tc>
      </w:tr>
      <w:tr w:rsidR="008751E2" w:rsidRPr="00E1142A" w:rsidTr="00E1142A">
        <w:tc>
          <w:tcPr>
            <w:tcW w:w="2358" w:type="dxa"/>
          </w:tcPr>
          <w:p w:rsidR="008751E2" w:rsidRPr="00E1142A" w:rsidRDefault="00875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622" w:type="dxa"/>
          </w:tcPr>
          <w:p w:rsidR="008751E2" w:rsidRPr="00E1142A" w:rsidRDefault="008751E2" w:rsidP="008E70FF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</w:t>
            </w:r>
          </w:p>
        </w:tc>
      </w:tr>
      <w:tr w:rsidR="008751E2" w:rsidRPr="00E1142A" w:rsidTr="00E1142A">
        <w:tc>
          <w:tcPr>
            <w:tcW w:w="2358" w:type="dxa"/>
          </w:tcPr>
          <w:p w:rsidR="008751E2" w:rsidRPr="00E1142A" w:rsidRDefault="00875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Број  извршилаца</w:t>
            </w:r>
          </w:p>
        </w:tc>
        <w:tc>
          <w:tcPr>
            <w:tcW w:w="8622" w:type="dxa"/>
          </w:tcPr>
          <w:p w:rsidR="008751E2" w:rsidRPr="00E1142A" w:rsidRDefault="00875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</w:tr>
    </w:tbl>
    <w:p w:rsidR="008751E2" w:rsidRPr="008751E2" w:rsidRDefault="008751E2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79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64"/>
        <w:gridCol w:w="2545"/>
        <w:gridCol w:w="888"/>
        <w:gridCol w:w="1234"/>
        <w:gridCol w:w="27"/>
        <w:gridCol w:w="5521"/>
      </w:tblGrid>
      <w:tr w:rsidR="002D3F5C" w:rsidRPr="00E1142A" w:rsidTr="002D3F5C">
        <w:trPr>
          <w:trHeight w:val="105"/>
          <w:tblCellSpacing w:w="7" w:type="dxa"/>
        </w:trPr>
        <w:tc>
          <w:tcPr>
            <w:tcW w:w="10951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00"/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1.1.7.</w:t>
            </w: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 xml:space="preserve"> СЛУЖБА ЗА БИОХЕМИЈСКУ-ХЕМАТОЛОШКУ ДИЈАГНОСТИКУ</w:t>
            </w:r>
          </w:p>
        </w:tc>
      </w:tr>
      <w:tr w:rsidR="002D3F5C" w:rsidRPr="00E1142A" w:rsidTr="002D3F5C">
        <w:trPr>
          <w:trHeight w:val="135"/>
          <w:tblCellSpacing w:w="7" w:type="dxa"/>
        </w:trPr>
        <w:tc>
          <w:tcPr>
            <w:tcW w:w="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vAlign w:val="center"/>
            <w:hideMark/>
          </w:tcPr>
          <w:p w:rsidR="002D3F5C" w:rsidRPr="00124251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124251"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  <w:t>Р.бр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2531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Назив радног места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Бр. изврш.</w:t>
            </w:r>
          </w:p>
        </w:tc>
        <w:tc>
          <w:tcPr>
            <w:tcW w:w="1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Стручна спрема</w:t>
            </w:r>
          </w:p>
        </w:tc>
        <w:tc>
          <w:tcPr>
            <w:tcW w:w="552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406D85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Посебни услови</w:t>
            </w:r>
          </w:p>
        </w:tc>
      </w:tr>
      <w:tr w:rsidR="002D3F5C" w:rsidRPr="00E1142A" w:rsidTr="002D3F5C">
        <w:trPr>
          <w:trHeight w:val="135"/>
          <w:tblCellSpacing w:w="7" w:type="dxa"/>
        </w:trPr>
        <w:tc>
          <w:tcPr>
            <w:tcW w:w="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vAlign w:val="center"/>
            <w:hideMark/>
          </w:tcPr>
          <w:p w:rsidR="002D3F5C" w:rsidRPr="00124251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124251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1.</w:t>
            </w:r>
          </w:p>
        </w:tc>
        <w:tc>
          <w:tcPr>
            <w:tcW w:w="2531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Доктор медицине специјалиста у лабораторијској дијагностици - Начелник службе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Мед.фак.</w:t>
            </w:r>
          </w:p>
        </w:tc>
        <w:tc>
          <w:tcPr>
            <w:tcW w:w="552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-специјалистички испит из клиничке биохемије 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три године и шест месеци радног искуства у звању доктора медицине</w:t>
            </w:r>
          </w:p>
        </w:tc>
      </w:tr>
      <w:tr w:rsidR="002D3F5C" w:rsidRPr="00E1142A" w:rsidTr="002D3F5C">
        <w:trPr>
          <w:trHeight w:val="525"/>
          <w:tblCellSpacing w:w="7" w:type="dxa"/>
        </w:trPr>
        <w:tc>
          <w:tcPr>
            <w:tcW w:w="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vAlign w:val="center"/>
            <w:hideMark/>
          </w:tcPr>
          <w:p w:rsidR="002D3F5C" w:rsidRPr="00124251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124251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2.</w:t>
            </w:r>
          </w:p>
        </w:tc>
        <w:tc>
          <w:tcPr>
            <w:tcW w:w="2531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Лабораторијски Главни техничар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4 степен средња мед.шк.</w:t>
            </w:r>
          </w:p>
        </w:tc>
        <w:tc>
          <w:tcPr>
            <w:tcW w:w="552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шест месеци радног искуства у звању лабораторијског техничара</w:t>
            </w:r>
          </w:p>
        </w:tc>
      </w:tr>
      <w:tr w:rsidR="002D3F5C" w:rsidRPr="00E1142A" w:rsidTr="002D3F5C">
        <w:trPr>
          <w:trHeight w:val="525"/>
          <w:tblCellSpacing w:w="7" w:type="dxa"/>
        </w:trPr>
        <w:tc>
          <w:tcPr>
            <w:tcW w:w="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vAlign w:val="center"/>
            <w:hideMark/>
          </w:tcPr>
          <w:p w:rsidR="002D3F5C" w:rsidRPr="00124251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124251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3.</w:t>
            </w:r>
          </w:p>
        </w:tc>
        <w:tc>
          <w:tcPr>
            <w:tcW w:w="2531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2D3F5C" w:rsidRDefault="002D3F5C" w:rsidP="002D3F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р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медицине спец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.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у лабораторијској дијагностици-шеф одсека</w:t>
            </w:r>
          </w:p>
          <w:p w:rsidR="002D3F5C" w:rsidRDefault="002D3F5C" w:rsidP="002D3F5C">
            <w:pP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за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хематологију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 </w:t>
            </w:r>
          </w:p>
          <w:p w:rsidR="002D3F5C" w:rsidRPr="00B230DD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24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Мед.фак.</w:t>
            </w:r>
          </w:p>
        </w:tc>
        <w:tc>
          <w:tcPr>
            <w:tcW w:w="5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-специјалистички испит из клиничке биохемије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три године и шест месеци радног искуства у звању доктора медицине</w:t>
            </w:r>
          </w:p>
        </w:tc>
      </w:tr>
      <w:tr w:rsidR="002D3F5C" w:rsidRPr="00E1142A" w:rsidTr="002D3F5C">
        <w:trPr>
          <w:trHeight w:val="525"/>
          <w:tblCellSpacing w:w="7" w:type="dxa"/>
        </w:trPr>
        <w:tc>
          <w:tcPr>
            <w:tcW w:w="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vAlign w:val="center"/>
            <w:hideMark/>
          </w:tcPr>
          <w:p w:rsidR="002D3F5C" w:rsidRPr="00124251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124251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4.</w:t>
            </w:r>
          </w:p>
        </w:tc>
        <w:tc>
          <w:tcPr>
            <w:tcW w:w="2531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2D3F5C" w:rsidRPr="004B2B15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Доктор медицине специјалиста у лабораторијској дијагностици-шеф одсека за биохемију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са приручним лабораторијама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24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Мед.фак.</w:t>
            </w:r>
          </w:p>
        </w:tc>
        <w:tc>
          <w:tcPr>
            <w:tcW w:w="5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-специјалистички испит из клиничке биохемије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три године и шест месеци радног искуства у звању доктора медицине</w:t>
            </w:r>
          </w:p>
        </w:tc>
      </w:tr>
      <w:tr w:rsidR="002D3F5C" w:rsidRPr="00E1142A" w:rsidTr="002D3F5C">
        <w:trPr>
          <w:trHeight w:val="525"/>
          <w:tblCellSpacing w:w="7" w:type="dxa"/>
        </w:trPr>
        <w:tc>
          <w:tcPr>
            <w:tcW w:w="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vAlign w:val="center"/>
            <w:hideMark/>
          </w:tcPr>
          <w:p w:rsidR="002D3F5C" w:rsidRPr="00124251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124251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5.</w:t>
            </w:r>
          </w:p>
        </w:tc>
        <w:tc>
          <w:tcPr>
            <w:tcW w:w="2531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Доктор медицине специјалиста у лабораторијској дијагностици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24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Мед.фак.</w:t>
            </w:r>
          </w:p>
        </w:tc>
        <w:tc>
          <w:tcPr>
            <w:tcW w:w="5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-специјалистички испит из медицинске биохемије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три године и шест месеци радног искуства у звању доктора медицине</w:t>
            </w:r>
          </w:p>
        </w:tc>
      </w:tr>
      <w:tr w:rsidR="002D3F5C" w:rsidRPr="00E1142A" w:rsidTr="002D3F5C">
        <w:trPr>
          <w:trHeight w:val="525"/>
          <w:tblCellSpacing w:w="7" w:type="dxa"/>
        </w:trPr>
        <w:tc>
          <w:tcPr>
            <w:tcW w:w="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vAlign w:val="center"/>
            <w:hideMark/>
          </w:tcPr>
          <w:p w:rsidR="002D3F5C" w:rsidRPr="00124251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124251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6.</w:t>
            </w:r>
          </w:p>
        </w:tc>
        <w:tc>
          <w:tcPr>
            <w:tcW w:w="2531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2D3F5C" w:rsidRPr="00B230DD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Лабораторијски техничар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у седишту ОЈ Дома здравља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18</w:t>
            </w:r>
          </w:p>
        </w:tc>
        <w:tc>
          <w:tcPr>
            <w:tcW w:w="124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4 степен средња мед.шк.</w:t>
            </w:r>
          </w:p>
        </w:tc>
        <w:tc>
          <w:tcPr>
            <w:tcW w:w="5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шест месеци радног искуства у звању лабораторијског техничара</w:t>
            </w:r>
          </w:p>
        </w:tc>
      </w:tr>
      <w:tr w:rsidR="002D3F5C" w:rsidRPr="00E1142A" w:rsidTr="002D3F5C">
        <w:trPr>
          <w:trHeight w:val="525"/>
          <w:tblCellSpacing w:w="7" w:type="dxa"/>
        </w:trPr>
        <w:tc>
          <w:tcPr>
            <w:tcW w:w="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vAlign w:val="center"/>
            <w:hideMark/>
          </w:tcPr>
          <w:p w:rsidR="002D3F5C" w:rsidRPr="00124251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124251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7.</w:t>
            </w:r>
          </w:p>
        </w:tc>
        <w:tc>
          <w:tcPr>
            <w:tcW w:w="2531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2D3F5C" w:rsidRPr="00B230DD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Лабораторијски техничар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у здравственој станици Власе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B230DD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24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4 степен средња мед.шк.</w:t>
            </w:r>
          </w:p>
        </w:tc>
        <w:tc>
          <w:tcPr>
            <w:tcW w:w="5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шест месеци радног искуства у звању лабораторијског техничара</w:t>
            </w:r>
          </w:p>
        </w:tc>
      </w:tr>
      <w:tr w:rsidR="002D3F5C" w:rsidRPr="00E1142A" w:rsidTr="002D3F5C">
        <w:trPr>
          <w:trHeight w:val="525"/>
          <w:tblCellSpacing w:w="7" w:type="dxa"/>
        </w:trPr>
        <w:tc>
          <w:tcPr>
            <w:tcW w:w="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vAlign w:val="center"/>
            <w:hideMark/>
          </w:tcPr>
          <w:p w:rsidR="002D3F5C" w:rsidRPr="00124251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124251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8.</w:t>
            </w:r>
          </w:p>
        </w:tc>
        <w:tc>
          <w:tcPr>
            <w:tcW w:w="2531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2D3F5C" w:rsidRPr="00B230DD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Лабораторијски техничар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у здравственој станици Врањска Бања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B230DD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24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4 степен средња мед.шк.</w:t>
            </w:r>
          </w:p>
        </w:tc>
        <w:tc>
          <w:tcPr>
            <w:tcW w:w="5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936B6A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мање шест месеци радног иск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.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у звању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лабораториј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техн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.</w:t>
            </w:r>
          </w:p>
        </w:tc>
      </w:tr>
      <w:tr w:rsidR="002D3F5C" w:rsidRPr="00E1142A" w:rsidTr="002D3F5C">
        <w:trPr>
          <w:trHeight w:val="525"/>
          <w:tblCellSpacing w:w="7" w:type="dxa"/>
        </w:trPr>
        <w:tc>
          <w:tcPr>
            <w:tcW w:w="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vAlign w:val="center"/>
            <w:hideMark/>
          </w:tcPr>
          <w:p w:rsidR="002D3F5C" w:rsidRPr="00124251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124251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9.</w:t>
            </w:r>
          </w:p>
        </w:tc>
        <w:tc>
          <w:tcPr>
            <w:tcW w:w="2531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Здравствени сарадник у лабораторији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3</w:t>
            </w:r>
          </w:p>
        </w:tc>
        <w:tc>
          <w:tcPr>
            <w:tcW w:w="124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7.степен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ПМФ</w:t>
            </w:r>
          </w:p>
        </w:tc>
        <w:tc>
          <w:tcPr>
            <w:tcW w:w="5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CS" w:eastAsia="sr-Latn-CS"/>
              </w:rPr>
              <w:t xml:space="preserve">–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стручни испит, у складу са законом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</w:tr>
      <w:tr w:rsidR="002D3F5C" w:rsidRPr="00E1142A" w:rsidTr="002D3F5C">
        <w:trPr>
          <w:trHeight w:val="135"/>
          <w:tblCellSpacing w:w="7" w:type="dxa"/>
        </w:trPr>
        <w:tc>
          <w:tcPr>
            <w:tcW w:w="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vAlign w:val="center"/>
            <w:hideMark/>
          </w:tcPr>
          <w:p w:rsidR="002D3F5C" w:rsidRPr="00124251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 w:rsidRPr="0012425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10.</w:t>
            </w:r>
          </w:p>
        </w:tc>
        <w:tc>
          <w:tcPr>
            <w:tcW w:w="2531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2D3F5C" w:rsidRPr="009526C3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CS" w:eastAsia="sr-Latn-CS"/>
              </w:rPr>
            </w:pPr>
            <w:r w:rsidRPr="009526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Лабораторијски техничар –</w:t>
            </w:r>
            <w:r w:rsidRPr="009526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здравствени сарадник здравствена станица</w:t>
            </w:r>
            <w:r w:rsidRPr="009526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В</w:t>
            </w:r>
            <w:r w:rsidRPr="009526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рањска Бања</w:t>
            </w:r>
            <w:r w:rsidRPr="009526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9526C3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CS" w:eastAsia="sr-Latn-CS"/>
              </w:rPr>
            </w:pPr>
            <w:r w:rsidRPr="009526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24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9526C3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9526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4 степен средња </w:t>
            </w:r>
            <w:r w:rsidRPr="009526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школа-техничар за биохемију</w:t>
            </w:r>
          </w:p>
        </w:tc>
        <w:tc>
          <w:tcPr>
            <w:tcW w:w="5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9526C3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CS" w:eastAsia="sr-Latn-CS"/>
              </w:rPr>
            </w:pPr>
            <w:r w:rsidRPr="009526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9526C3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CS" w:eastAsia="sr-Latn-CS"/>
              </w:rPr>
            </w:pPr>
            <w:r w:rsidRPr="009526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9526C3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4"/>
                <w:szCs w:val="24"/>
                <w:lang w:val="sr-Latn-CS" w:eastAsia="sr-Latn-CS"/>
              </w:rPr>
            </w:pPr>
            <w:r w:rsidRPr="009526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шест месеци радног искуства у звању лабораторијског техничара</w:t>
            </w:r>
          </w:p>
        </w:tc>
      </w:tr>
      <w:tr w:rsidR="002D3F5C" w:rsidRPr="00E1142A" w:rsidTr="002D3F5C">
        <w:trPr>
          <w:trHeight w:val="135"/>
          <w:tblCellSpacing w:w="7" w:type="dxa"/>
        </w:trPr>
        <w:tc>
          <w:tcPr>
            <w:tcW w:w="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vAlign w:val="center"/>
            <w:hideMark/>
          </w:tcPr>
          <w:p w:rsidR="002D3F5C" w:rsidRPr="00124251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124251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11.</w:t>
            </w:r>
          </w:p>
        </w:tc>
        <w:tc>
          <w:tcPr>
            <w:tcW w:w="2531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Спремач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4B2B15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24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Основна </w:t>
            </w:r>
            <w:r w:rsidR="00A207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школа</w:t>
            </w:r>
          </w:p>
        </w:tc>
        <w:tc>
          <w:tcPr>
            <w:tcW w:w="5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</w:p>
        </w:tc>
      </w:tr>
    </w:tbl>
    <w:p w:rsidR="002D3F5C" w:rsidRPr="00936B6A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79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114"/>
        <w:gridCol w:w="8865"/>
      </w:tblGrid>
      <w:tr w:rsidR="002D3F5C" w:rsidRPr="00E1142A" w:rsidTr="002D3F5C">
        <w:trPr>
          <w:trHeight w:val="270"/>
          <w:tblCellSpacing w:w="7" w:type="dxa"/>
        </w:trPr>
        <w:tc>
          <w:tcPr>
            <w:tcW w:w="20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8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DD6099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DD6099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ДОКТОР МЕДИЦИНЕ СПЕЦИЈАЛИСТА ЛАБОРАТОРИЈСКОЈ ДИЈАГНОСТИЦИ-</w:t>
            </w:r>
          </w:p>
          <w:p w:rsidR="002D3F5C" w:rsidRPr="00660915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DD6099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Начелник Службе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0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pPr>
              <w:rPr>
                <w:sz w:val="18"/>
                <w:szCs w:val="18"/>
              </w:rPr>
            </w:pPr>
            <w:r w:rsidRPr="00BC5EA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sr-Latn-CS"/>
              </w:rPr>
              <w:t>Шифра радног места</w:t>
            </w:r>
          </w:p>
        </w:tc>
        <w:tc>
          <w:tcPr>
            <w:tcW w:w="88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Z020107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0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типичним опис посла</w:t>
            </w:r>
          </w:p>
        </w:tc>
        <w:tc>
          <w:tcPr>
            <w:tcW w:w="88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9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Руководи стручним и организационим пословима службе, односно организује и координира рад службе и стара се о извршењу послова и задатака у оквиру службе.</w:t>
            </w:r>
          </w:p>
          <w:p w:rsidR="002D3F5C" w:rsidRPr="0089309E" w:rsidRDefault="002D3F5C" w:rsidP="002D3F5C">
            <w:pPr>
              <w:numPr>
                <w:ilvl w:val="0"/>
                <w:numId w:val="9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Организује стручно методолошки рад службе. </w:t>
            </w:r>
          </w:p>
          <w:p w:rsidR="002D3F5C" w:rsidRPr="0089309E" w:rsidRDefault="002D3F5C" w:rsidP="002D3F5C">
            <w:pPr>
              <w:numPr>
                <w:ilvl w:val="0"/>
                <w:numId w:val="9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Обавезан је да стручним радом доприноси афирмацији службе и радника. </w:t>
            </w:r>
          </w:p>
          <w:p w:rsidR="002D3F5C" w:rsidRPr="0089309E" w:rsidRDefault="002D3F5C" w:rsidP="002D3F5C">
            <w:pPr>
              <w:numPr>
                <w:ilvl w:val="0"/>
                <w:numId w:val="9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економично и рационално пословање службе. </w:t>
            </w:r>
          </w:p>
          <w:p w:rsidR="002D3F5C" w:rsidRPr="0089309E" w:rsidRDefault="002D3F5C" w:rsidP="002D3F5C">
            <w:pPr>
              <w:numPr>
                <w:ilvl w:val="0"/>
                <w:numId w:val="9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спроводјење хигијенско техничке заштите, санитарно хигијенских и других прописа који се односе на службу. </w:t>
            </w:r>
          </w:p>
          <w:p w:rsidR="002D3F5C" w:rsidRPr="0089309E" w:rsidRDefault="002D3F5C" w:rsidP="002D3F5C">
            <w:pPr>
              <w:numPr>
                <w:ilvl w:val="0"/>
                <w:numId w:val="9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Одговоран је за спроводјење мера из области послова од интереса за стручно усавршавање кадрова. </w:t>
            </w:r>
          </w:p>
          <w:p w:rsidR="002D3F5C" w:rsidRPr="0089309E" w:rsidRDefault="002D3F5C" w:rsidP="002D3F5C">
            <w:pPr>
              <w:numPr>
                <w:ilvl w:val="0"/>
                <w:numId w:val="9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стање инвентара и опреме и предлаже набавку нове опреме у циљу савременије дијагностике и лечење болесника. </w:t>
            </w:r>
          </w:p>
          <w:p w:rsidR="002D3F5C" w:rsidRPr="0089309E" w:rsidRDefault="002D3F5C" w:rsidP="002D3F5C">
            <w:pPr>
              <w:numPr>
                <w:ilvl w:val="0"/>
                <w:numId w:val="9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Обавезан је да учествује у пословима од заједничког интереса у својој служби као и заједничког интереса за организациону јединицу,</w:t>
            </w:r>
          </w:p>
          <w:p w:rsidR="002D3F5C" w:rsidRPr="0089309E" w:rsidRDefault="002D3F5C" w:rsidP="002D3F5C">
            <w:pPr>
              <w:numPr>
                <w:ilvl w:val="0"/>
                <w:numId w:val="9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Стара се о перманентној едукацији запослених. </w:t>
            </w:r>
          </w:p>
          <w:p w:rsidR="002D3F5C" w:rsidRPr="0089309E" w:rsidRDefault="002D3F5C" w:rsidP="002D3F5C">
            <w:pPr>
              <w:numPr>
                <w:ilvl w:val="0"/>
                <w:numId w:val="9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обавља послове лабораторијске и друге дијагностике за коју је специјализован, о чему сачињава специјалистички извештај;</w:t>
            </w:r>
          </w:p>
          <w:p w:rsidR="002D3F5C" w:rsidRPr="0089309E" w:rsidRDefault="002D3F5C" w:rsidP="002D3F5C">
            <w:pPr>
              <w:numPr>
                <w:ilvl w:val="0"/>
                <w:numId w:val="9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обавља послове лабораторијске дијагностике за коју је специјализован, о чему сачињава специјалистички извештај;</w:t>
            </w:r>
          </w:p>
          <w:p w:rsidR="002D3F5C" w:rsidRPr="0089309E" w:rsidRDefault="002D3F5C" w:rsidP="002D3F5C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организује стручно, континуирано и благовремено одвијање процеса рада у лабораторији, </w:t>
            </w:r>
          </w:p>
          <w:p w:rsidR="002D3F5C" w:rsidRPr="0089309E" w:rsidRDefault="002D3F5C" w:rsidP="002D3F5C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организује рад службе према потребама и захтевима установе у складу са могућностима, </w:t>
            </w:r>
          </w:p>
          <w:p w:rsidR="002D3F5C" w:rsidRPr="0089309E" w:rsidRDefault="002D3F5C" w:rsidP="002D3F5C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одобрава предлог распореда послова и задатака свих запослених у лабораторији,</w:t>
            </w:r>
          </w:p>
          <w:p w:rsidR="002D3F5C" w:rsidRPr="0089309E" w:rsidRDefault="002D3F5C" w:rsidP="002D3F5C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одобрава предлог плана годишњих одмора, организације рада у случају одсуства запосленог,</w:t>
            </w:r>
          </w:p>
          <w:p w:rsidR="002D3F5C" w:rsidRPr="0089309E" w:rsidRDefault="002D3F5C" w:rsidP="002D3F5C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одобрава предлог плана рада, кадрова и стручног усавршавања, плана набавке реагенаса, хемикалија, опреме и другог потребног материјала,</w:t>
            </w:r>
          </w:p>
          <w:p w:rsidR="002D3F5C" w:rsidRPr="0089309E" w:rsidRDefault="002D3F5C" w:rsidP="002D3F5C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одговоран је за документацију која настаје у току извршавања послова,</w:t>
            </w:r>
          </w:p>
          <w:p w:rsidR="002D3F5C" w:rsidRPr="0089309E" w:rsidRDefault="002D3F5C" w:rsidP="002D3F5C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планира и спроводи поступке за контролу квалитета рада у лабораторији, </w:t>
            </w:r>
          </w:p>
          <w:p w:rsidR="002D3F5C" w:rsidRPr="0089309E" w:rsidRDefault="002D3F5C" w:rsidP="002D3F5C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одговоран је за спровођење мера из области безбедности и здравља на раду,</w:t>
            </w:r>
          </w:p>
          <w:p w:rsidR="002D3F5C" w:rsidRPr="0089309E" w:rsidRDefault="002D3F5C" w:rsidP="002D3F5C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стара с еза поштовање рада, реда и дисциплине запослених,</w:t>
            </w:r>
          </w:p>
          <w:p w:rsidR="002D3F5C" w:rsidRPr="0089309E" w:rsidRDefault="002D3F5C" w:rsidP="002D3F5C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сачињава годишње и периодичне извештаје, </w:t>
            </w:r>
          </w:p>
          <w:p w:rsidR="002D3F5C" w:rsidRPr="0089309E" w:rsidRDefault="002D3F5C" w:rsidP="002D3F5C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обавља специјалистичке послове из области медицинске биохемије, о чему води прописану медицинску документацију; </w:t>
            </w:r>
          </w:p>
          <w:p w:rsidR="002D3F5C" w:rsidRPr="0089309E" w:rsidRDefault="002D3F5C" w:rsidP="002D3F5C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изводи биохемијске и хематолошке анализе у складу са номенклатуром на секундарном и терцијарном нивоу, прати новине у области лабораторијске дијагностике и стара се о њиховој примени; </w:t>
            </w:r>
          </w:p>
          <w:p w:rsidR="002D3F5C" w:rsidRPr="0089309E" w:rsidRDefault="002D3F5C" w:rsidP="002D3F5C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процењује адекватност биолошког материјала узетог / донетог за рад у односу на врсту испитивања; </w:t>
            </w:r>
          </w:p>
          <w:p w:rsidR="002D3F5C" w:rsidRPr="0089309E" w:rsidRDefault="002D3F5C" w:rsidP="002D3F5C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учествује у процесу високо специјализованих испитивања и одговорни су за контролисање и испитивање пре почетка рада и тачност испитивања; </w:t>
            </w:r>
          </w:p>
          <w:p w:rsidR="002D3F5C" w:rsidRPr="0089309E" w:rsidRDefault="002D3F5C" w:rsidP="002D3F5C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валидује лабораторијски извештај о испитивању процењујући међусобну усклађеност добијених података, извештај верификују својим потписом уз уношење стручног мишљења и интерпретативног коментара; </w:t>
            </w:r>
          </w:p>
          <w:p w:rsidR="002D3F5C" w:rsidRPr="0089309E" w:rsidRDefault="002D3F5C" w:rsidP="002D3F5C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обавља контролу над реагенсима и одговорни су за подешавање и правилно руковање опремом која се користи у поступку испитивања; </w:t>
            </w:r>
          </w:p>
          <w:p w:rsidR="002D3F5C" w:rsidRPr="0089309E" w:rsidRDefault="002D3F5C" w:rsidP="002D3F5C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припрема реагенсе и друге растворе потребне за рад; </w:t>
            </w:r>
          </w:p>
          <w:p w:rsidR="002D3F5C" w:rsidRPr="0089309E" w:rsidRDefault="002D3F5C" w:rsidP="002D3F5C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спроводи унутрашњу проверу квалитета рада у лабораторијској дијагностици; </w:t>
            </w:r>
          </w:p>
          <w:p w:rsidR="002D3F5C" w:rsidRPr="0089309E" w:rsidRDefault="002D3F5C" w:rsidP="002D3F5C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врши контролу и калибрацију лабораторијских апарата; </w:t>
            </w:r>
          </w:p>
          <w:p w:rsidR="002D3F5C" w:rsidRPr="0089309E" w:rsidRDefault="002D3F5C" w:rsidP="002D3F5C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даје стручна упутства и врши стручну контролу рада. </w:t>
            </w:r>
          </w:p>
          <w:p w:rsidR="002D3F5C" w:rsidRPr="0089309E" w:rsidRDefault="002D3F5C" w:rsidP="002D3F5C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дужан је да се придржава процедура и упутстава предвиђених системом квалитета,</w:t>
            </w:r>
          </w:p>
          <w:p w:rsidR="002D3F5C" w:rsidRPr="0089309E" w:rsidRDefault="002D3F5C" w:rsidP="002D3F5C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обавља и друге послове по налогу дирекотра</w:t>
            </w:r>
          </w:p>
          <w:p w:rsidR="002D3F5C" w:rsidRPr="0089309E" w:rsidRDefault="002D3F5C" w:rsidP="002D3F5C">
            <w:pPr>
              <w:numPr>
                <w:ilvl w:val="0"/>
                <w:numId w:val="10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обавља консултације са другим здравственим радницима и здравственим сарадницима</w:t>
            </w:r>
          </w:p>
          <w:p w:rsidR="002D3F5C" w:rsidRPr="0089309E" w:rsidRDefault="002D3F5C" w:rsidP="002D3F5C">
            <w:pPr>
              <w:numPr>
                <w:ilvl w:val="0"/>
                <w:numId w:val="10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За свој рад одговоран је Управник ОЈ дома здрваља Врање</w:t>
            </w:r>
            <w:r w:rsidRPr="0089309E">
              <w:rPr>
                <w:rFonts w:eastAsia="Times New Roman"/>
                <w:color w:val="000000"/>
                <w:sz w:val="20"/>
                <w:szCs w:val="20"/>
                <w:lang w:val="sr-Latn-CS" w:eastAsia="sr-Latn-CS"/>
              </w:rPr>
              <w:t>.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0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8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 xml:space="preserve">Високо образовање: </w:t>
            </w:r>
          </w:p>
          <w:p w:rsidR="002D3F5C" w:rsidRPr="0089309E" w:rsidRDefault="002D3F5C" w:rsidP="002D3F5C">
            <w:pPr>
              <w:numPr>
                <w:ilvl w:val="0"/>
                <w:numId w:val="10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на интегрисаним академским студијама, по пропису који уређује високо образовање, почев од 10. септембра 2005.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2D3F5C" w:rsidRPr="0089309E" w:rsidRDefault="002D3F5C" w:rsidP="002D3F5C">
            <w:pPr>
              <w:numPr>
                <w:ilvl w:val="0"/>
                <w:numId w:val="10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на основним студијама у трајању од најмање пет година по пропису који је уређивао високо образовање до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</w:t>
            </w:r>
            <w:r w:rsidRPr="008930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CS" w:eastAsia="sr-Latn-CS"/>
              </w:rPr>
              <w:t>.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0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8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10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стручни испит; </w:t>
            </w:r>
          </w:p>
          <w:p w:rsidR="002D3F5C" w:rsidRPr="0089309E" w:rsidRDefault="002D3F5C" w:rsidP="002D3F5C">
            <w:pPr>
              <w:numPr>
                <w:ilvl w:val="0"/>
                <w:numId w:val="10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лиценца; </w:t>
            </w:r>
          </w:p>
          <w:p w:rsidR="002D3F5C" w:rsidRPr="0089309E" w:rsidRDefault="002D3F5C" w:rsidP="002D3F5C">
            <w:pPr>
              <w:numPr>
                <w:ilvl w:val="0"/>
                <w:numId w:val="10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специјалистички испит; </w:t>
            </w:r>
          </w:p>
          <w:p w:rsidR="002D3F5C" w:rsidRPr="0089309E" w:rsidRDefault="002D3F5C" w:rsidP="002D3F5C">
            <w:pPr>
              <w:numPr>
                <w:ilvl w:val="0"/>
                <w:numId w:val="10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најмање три године и шест месеци радног искуства у звању доктора медицине.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0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Постојећи број извршилаца</w:t>
            </w:r>
          </w:p>
        </w:tc>
        <w:tc>
          <w:tcPr>
            <w:tcW w:w="88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1</w:t>
            </w:r>
          </w:p>
        </w:tc>
      </w:tr>
    </w:tbl>
    <w:p w:rsidR="002D3F5C" w:rsidRPr="00DD6099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871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105"/>
        <w:gridCol w:w="8739"/>
        <w:gridCol w:w="27"/>
      </w:tblGrid>
      <w:tr w:rsidR="002D3F5C" w:rsidRPr="00E1142A" w:rsidTr="00A20739">
        <w:trPr>
          <w:gridAfter w:val="1"/>
          <w:wAfter w:w="6" w:type="dxa"/>
          <w:trHeight w:val="270"/>
          <w:tblCellSpacing w:w="7" w:type="dxa"/>
        </w:trPr>
        <w:tc>
          <w:tcPr>
            <w:tcW w:w="20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7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651887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Latn-CS" w:eastAsia="sr-Latn-CS"/>
              </w:rPr>
            </w:pPr>
            <w:r w:rsidRPr="0065188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sr-Latn-CS" w:eastAsia="sr-Latn-CS"/>
              </w:rPr>
              <w:t>ЛАБОРАТОРИЈСКИ ТЕХНИЧАР –</w:t>
            </w:r>
          </w:p>
          <w:p w:rsidR="002D3F5C" w:rsidRPr="00FA13E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Latn-CS" w:eastAsia="sr-Latn-CS"/>
              </w:rPr>
            </w:pPr>
            <w:r w:rsidRPr="0065188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sr-Latn-CS" w:eastAsia="sr-Latn-CS"/>
              </w:rPr>
              <w:t>ГЛАВНИ ЛАБОРАТОРИЈСКИ ТЕХНИЧАР</w:t>
            </w:r>
          </w:p>
        </w:tc>
      </w:tr>
      <w:tr w:rsidR="002D3F5C" w:rsidRPr="00E1142A" w:rsidTr="00A20739">
        <w:trPr>
          <w:gridAfter w:val="1"/>
          <w:wAfter w:w="6" w:type="dxa"/>
          <w:trHeight w:val="270"/>
          <w:tblCellSpacing w:w="7" w:type="dxa"/>
        </w:trPr>
        <w:tc>
          <w:tcPr>
            <w:tcW w:w="20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pPr>
              <w:ind w:left="-9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sr-Latn-CS"/>
              </w:rPr>
              <w:t>Шифра радног</w:t>
            </w:r>
            <w:r w:rsidRPr="0065188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sr-Latn-CS"/>
              </w:rPr>
              <w:t>места</w:t>
            </w:r>
          </w:p>
        </w:tc>
        <w:tc>
          <w:tcPr>
            <w:tcW w:w="87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Z022500</w:t>
            </w:r>
          </w:p>
        </w:tc>
      </w:tr>
      <w:tr w:rsidR="002D3F5C" w:rsidRPr="00E1142A" w:rsidTr="00A20739">
        <w:trPr>
          <w:gridAfter w:val="1"/>
          <w:wAfter w:w="6" w:type="dxa"/>
          <w:trHeight w:val="270"/>
          <w:tblCellSpacing w:w="7" w:type="dxa"/>
        </w:trPr>
        <w:tc>
          <w:tcPr>
            <w:tcW w:w="20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типичним опис посла</w:t>
            </w:r>
          </w:p>
        </w:tc>
        <w:tc>
          <w:tcPr>
            <w:tcW w:w="87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660915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Опис посла: </w:t>
            </w:r>
          </w:p>
          <w:p w:rsidR="002D3F5C" w:rsidRPr="0089309E" w:rsidRDefault="002D3F5C" w:rsidP="002D3F5C">
            <w:pPr>
              <w:numPr>
                <w:ilvl w:val="0"/>
                <w:numId w:val="10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Организује и координира рад особља у служби.</w:t>
            </w:r>
          </w:p>
          <w:p w:rsidR="002D3F5C" w:rsidRPr="0089309E" w:rsidRDefault="002D3F5C" w:rsidP="002D3F5C">
            <w:pPr>
              <w:numPr>
                <w:ilvl w:val="0"/>
                <w:numId w:val="10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Врши јутарњи обилазак свих просторија службе и стара се о њиховој хигијенско техничкој исправности. </w:t>
            </w:r>
          </w:p>
          <w:p w:rsidR="002D3F5C" w:rsidRPr="0089309E" w:rsidRDefault="002D3F5C" w:rsidP="002D3F5C">
            <w:pPr>
              <w:numPr>
                <w:ilvl w:val="0"/>
                <w:numId w:val="10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Прави распоред рада здравствених радника и осталог особља службе. </w:t>
            </w:r>
          </w:p>
          <w:p w:rsidR="002D3F5C" w:rsidRPr="0089309E" w:rsidRDefault="002D3F5C" w:rsidP="002D3F5C">
            <w:pPr>
              <w:numPr>
                <w:ilvl w:val="0"/>
                <w:numId w:val="10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Контролише рационалност и благовременост у давању терапије као и контролу стерилизације инструмената, материјала и апарата. </w:t>
            </w:r>
          </w:p>
          <w:p w:rsidR="002D3F5C" w:rsidRPr="0089309E" w:rsidRDefault="002D3F5C" w:rsidP="002D3F5C">
            <w:pPr>
              <w:numPr>
                <w:ilvl w:val="0"/>
                <w:numId w:val="10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Врши требовање лекова, санитетског материјала и другог материјала потребног за рад службе. </w:t>
            </w:r>
          </w:p>
          <w:p w:rsidR="002D3F5C" w:rsidRPr="0089309E" w:rsidRDefault="002D3F5C" w:rsidP="002D3F5C">
            <w:pPr>
              <w:numPr>
                <w:ilvl w:val="0"/>
                <w:numId w:val="10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Води целокупну статистичку и медицинску документацију службе као и дневну евиденцију о доласку на посао. </w:t>
            </w:r>
          </w:p>
          <w:p w:rsidR="002D3F5C" w:rsidRPr="0089309E" w:rsidRDefault="002D3F5C" w:rsidP="002D3F5C">
            <w:pPr>
              <w:numPr>
                <w:ilvl w:val="0"/>
                <w:numId w:val="10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самостално и у тиму обавља послове лабораторијског техничара за које је оспособљен, </w:t>
            </w:r>
          </w:p>
          <w:p w:rsidR="002D3F5C" w:rsidRPr="0089309E" w:rsidRDefault="002D3F5C" w:rsidP="002D3F5C">
            <w:pPr>
              <w:numPr>
                <w:ilvl w:val="0"/>
                <w:numId w:val="10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ради на радним местима везаним за пријем и тријажу лабораторисјког материјала, пријем, протоколисање, проверу исправности примљених захтева и биолошких узорака као и љихову тријажу и центрифугирање,</w:t>
            </w:r>
          </w:p>
          <w:p w:rsidR="002D3F5C" w:rsidRPr="0089309E" w:rsidRDefault="002D3F5C" w:rsidP="002D3F5C">
            <w:pPr>
              <w:numPr>
                <w:ilvl w:val="0"/>
                <w:numId w:val="10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самостално ради на апаратима за које је обучен и дневно и периодично одржава апарат на свом радном месту, </w:t>
            </w:r>
          </w:p>
          <w:p w:rsidR="002D3F5C" w:rsidRPr="0089309E" w:rsidRDefault="002D3F5C" w:rsidP="002D3F5C">
            <w:pPr>
              <w:numPr>
                <w:ilvl w:val="0"/>
                <w:numId w:val="10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учествује по потреби у изради научно-истраживачких радова и ради на личном усавршавању, </w:t>
            </w:r>
          </w:p>
          <w:p w:rsidR="002D3F5C" w:rsidRPr="0089309E" w:rsidRDefault="002D3F5C" w:rsidP="002D3F5C">
            <w:pPr>
              <w:numPr>
                <w:ilvl w:val="0"/>
                <w:numId w:val="10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одговоран је за 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окументацију о извршава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њ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у послова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њу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и дужан је да се у свом раду придржава процедура и упутстава предвиђених системом квалитета, као и да примењује мере хигијенско – техничке заштите,</w:t>
            </w:r>
          </w:p>
          <w:p w:rsidR="002D3F5C" w:rsidRPr="0089309E" w:rsidRDefault="002D3F5C" w:rsidP="002D3F5C">
            <w:pPr>
              <w:numPr>
                <w:ilvl w:val="0"/>
                <w:numId w:val="10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дужан је да у свим акцидентним ситуацијама о томе обавести главног лаборанта и начелника службе,</w:t>
            </w:r>
          </w:p>
          <w:p w:rsidR="002D3F5C" w:rsidRPr="0089309E" w:rsidRDefault="002D3F5C" w:rsidP="002D3F5C">
            <w:pPr>
              <w:numPr>
                <w:ilvl w:val="0"/>
                <w:numId w:val="10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обавља и друге послове по налогу главног лаборанта и начелника службе</w:t>
            </w:r>
          </w:p>
          <w:p w:rsidR="002D3F5C" w:rsidRPr="0089309E" w:rsidRDefault="002D3F5C" w:rsidP="002D3F5C">
            <w:pPr>
              <w:numPr>
                <w:ilvl w:val="0"/>
                <w:numId w:val="10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врши узорковање биолошког материјала, припрема узорке, реагенсе, подлоге и опрему за микробиолошка и биохемијска испитивања;</w:t>
            </w:r>
          </w:p>
          <w:p w:rsidR="002D3F5C" w:rsidRPr="0089309E" w:rsidRDefault="002D3F5C" w:rsidP="002D3F5C">
            <w:pPr>
              <w:numPr>
                <w:ilvl w:val="0"/>
                <w:numId w:val="10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врши пријем, евиденцију и класификацију узорака у циљу мерења радиоактивности и обавља припрему узорака за мерење;</w:t>
            </w:r>
          </w:p>
          <w:p w:rsidR="002D3F5C" w:rsidRPr="00660915" w:rsidRDefault="002D3F5C" w:rsidP="002D3F5C">
            <w:pPr>
              <w:numPr>
                <w:ilvl w:val="0"/>
                <w:numId w:val="10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обавља анализу узорака за мерење;</w:t>
            </w:r>
          </w:p>
          <w:p w:rsidR="002D3F5C" w:rsidRPr="00660915" w:rsidRDefault="002D3F5C" w:rsidP="002D3F5C">
            <w:pPr>
              <w:numPr>
                <w:ilvl w:val="0"/>
                <w:numId w:val="10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припрема, одржава и врши контролу исправности лабораторијске опреме;</w:t>
            </w:r>
          </w:p>
          <w:p w:rsidR="002D3F5C" w:rsidRPr="0089309E" w:rsidRDefault="002D3F5C" w:rsidP="002D3F5C">
            <w:pPr>
              <w:numPr>
                <w:ilvl w:val="0"/>
                <w:numId w:val="10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ради на биохемијским и другим анализаторима;</w:t>
            </w:r>
          </w:p>
          <w:p w:rsidR="002D3F5C" w:rsidRPr="0089309E" w:rsidRDefault="002D3F5C" w:rsidP="002D3F5C">
            <w:pPr>
              <w:numPr>
                <w:ilvl w:val="0"/>
                <w:numId w:val="10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правилно одлаже медицински отпад;</w:t>
            </w:r>
          </w:p>
          <w:p w:rsidR="002D3F5C" w:rsidRPr="0089309E" w:rsidRDefault="002D3F5C" w:rsidP="002D3F5C">
            <w:pPr>
              <w:numPr>
                <w:ilvl w:val="0"/>
                <w:numId w:val="10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обавља и друге послове по налогу главног технничара.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             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Непосредно одгвооран главном техничару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ДЗ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и начелнику службе.</w:t>
            </w:r>
          </w:p>
        </w:tc>
      </w:tr>
      <w:tr w:rsidR="002D3F5C" w:rsidRPr="00E1142A" w:rsidTr="00A20739">
        <w:trPr>
          <w:gridAfter w:val="1"/>
          <w:wAfter w:w="6" w:type="dxa"/>
          <w:tblCellSpacing w:w="7" w:type="dxa"/>
        </w:trPr>
        <w:tc>
          <w:tcPr>
            <w:tcW w:w="20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7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Стручна спрема: средње образовање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</w:tr>
      <w:tr w:rsidR="002D3F5C" w:rsidRPr="00E1142A" w:rsidTr="00A20739">
        <w:trPr>
          <w:gridAfter w:val="1"/>
          <w:wAfter w:w="6" w:type="dxa"/>
          <w:tblCellSpacing w:w="7" w:type="dxa"/>
        </w:trPr>
        <w:tc>
          <w:tcPr>
            <w:tcW w:w="20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7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Медицинска школа – лабораторијски техничар;</w:t>
            </w:r>
          </w:p>
          <w:p w:rsidR="002D3F5C" w:rsidRPr="0089309E" w:rsidRDefault="002D3F5C" w:rsidP="002D3F5C">
            <w:pPr>
              <w:spacing w:after="0" w:line="240" w:lineRule="auto"/>
              <w:ind w:left="709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ind w:left="709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FA13E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- најмање шест месеци радног искуства у наведеном звању </w:t>
            </w:r>
          </w:p>
        </w:tc>
      </w:tr>
      <w:tr w:rsidR="002D3F5C" w:rsidRPr="00E1142A" w:rsidTr="00A20739">
        <w:trPr>
          <w:gridAfter w:val="1"/>
          <w:wAfter w:w="6" w:type="dxa"/>
          <w:tblCellSpacing w:w="7" w:type="dxa"/>
        </w:trPr>
        <w:tc>
          <w:tcPr>
            <w:tcW w:w="20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Постојећи број извршилаца</w:t>
            </w:r>
          </w:p>
        </w:tc>
        <w:tc>
          <w:tcPr>
            <w:tcW w:w="87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1</w:t>
            </w:r>
          </w:p>
        </w:tc>
      </w:tr>
      <w:tr w:rsidR="002D3F5C" w:rsidRPr="00E1142A" w:rsidTr="00A20739">
        <w:trPr>
          <w:trHeight w:val="270"/>
          <w:tblCellSpacing w:w="7" w:type="dxa"/>
        </w:trPr>
        <w:tc>
          <w:tcPr>
            <w:tcW w:w="20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74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ДОКТОР МЕДИЦИНЕ СПЕЦИЈАЛИСТА ЛАБОРАТОРИЈСКОЈ ДИЈАГНОСТИЦИ-</w:t>
            </w:r>
          </w:p>
          <w:p w:rsidR="002D3F5C" w:rsidRPr="00660915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                                                                 </w:t>
            </w:r>
            <w:r w:rsidRPr="00660915">
              <w:rPr>
                <w:rFonts w:ascii="Times New Roman" w:eastAsia="Times New Roman" w:hAnsi="Times New Roman"/>
                <w:lang w:eastAsia="sr-Latn-CS"/>
              </w:rPr>
              <w:t>Шеф одсека</w:t>
            </w:r>
          </w:p>
        </w:tc>
      </w:tr>
      <w:tr w:rsidR="002D3F5C" w:rsidRPr="00E1142A" w:rsidTr="00A20739">
        <w:trPr>
          <w:trHeight w:val="270"/>
          <w:tblCellSpacing w:w="7" w:type="dxa"/>
        </w:trPr>
        <w:tc>
          <w:tcPr>
            <w:tcW w:w="20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 w:rsidRPr="005A255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74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Z020107</w:t>
            </w:r>
          </w:p>
        </w:tc>
      </w:tr>
      <w:tr w:rsidR="002D3F5C" w:rsidRPr="00E1142A" w:rsidTr="00A20739">
        <w:trPr>
          <w:trHeight w:val="270"/>
          <w:tblCellSpacing w:w="7" w:type="dxa"/>
        </w:trPr>
        <w:tc>
          <w:tcPr>
            <w:tcW w:w="20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типичним опис посла</w:t>
            </w:r>
          </w:p>
        </w:tc>
        <w:tc>
          <w:tcPr>
            <w:tcW w:w="874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9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Руководи стручним 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организационим пословима одсека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, односно ор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ганизује и координира рад одсека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и стара се о извршењу послова и задатака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у оквиру одсека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.</w:t>
            </w:r>
          </w:p>
          <w:p w:rsidR="002D3F5C" w:rsidRPr="0089309E" w:rsidRDefault="002D3F5C" w:rsidP="002D3F5C">
            <w:pPr>
              <w:numPr>
                <w:ilvl w:val="0"/>
                <w:numId w:val="9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Организуј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е стручно методолошки рад одсека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. </w:t>
            </w:r>
          </w:p>
          <w:p w:rsidR="002D3F5C" w:rsidRPr="00432F7B" w:rsidRDefault="002D3F5C" w:rsidP="002D3F5C">
            <w:pPr>
              <w:numPr>
                <w:ilvl w:val="0"/>
                <w:numId w:val="9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Обавезан је да стручним р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адом доприноси афирмацији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одсека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и радника. </w:t>
            </w:r>
          </w:p>
          <w:p w:rsidR="002D3F5C" w:rsidRPr="00660915" w:rsidRDefault="002D3F5C" w:rsidP="002D3F5C">
            <w:pPr>
              <w:numPr>
                <w:ilvl w:val="0"/>
                <w:numId w:val="9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спроводјење хигијенско техничке заштите, санитарно хигијенских и других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прописа који се односе на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одсек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. </w:t>
            </w:r>
          </w:p>
          <w:p w:rsidR="002D3F5C" w:rsidRPr="0089309E" w:rsidRDefault="002D3F5C" w:rsidP="002D3F5C">
            <w:pPr>
              <w:numPr>
                <w:ilvl w:val="0"/>
                <w:numId w:val="9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Обавезан је да учествује у пословима од заједничког интереса у својој служби као и заједничког интереса за организациону јединицу,</w:t>
            </w:r>
          </w:p>
          <w:p w:rsidR="002D3F5C" w:rsidRPr="0089309E" w:rsidRDefault="002D3F5C" w:rsidP="002D3F5C">
            <w:pPr>
              <w:numPr>
                <w:ilvl w:val="0"/>
                <w:numId w:val="9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Стара се о перманентној едукацији запослених. </w:t>
            </w:r>
          </w:p>
          <w:p w:rsidR="002D3F5C" w:rsidRPr="0089309E" w:rsidRDefault="002D3F5C" w:rsidP="002D3F5C">
            <w:pPr>
              <w:numPr>
                <w:ilvl w:val="0"/>
                <w:numId w:val="9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обавља послове лабораторијске и друге дијагностике за коју је специјализован, о чему сачињава специјалистички извештај;</w:t>
            </w:r>
          </w:p>
          <w:p w:rsidR="002D3F5C" w:rsidRPr="0089309E" w:rsidRDefault="002D3F5C" w:rsidP="002D3F5C">
            <w:pPr>
              <w:numPr>
                <w:ilvl w:val="0"/>
                <w:numId w:val="9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обавља послове лабораторијске дијагностике за коју је специјализован, о чему сачињава специјалистички извештај;</w:t>
            </w:r>
          </w:p>
          <w:p w:rsidR="002D3F5C" w:rsidRPr="0089309E" w:rsidRDefault="002D3F5C" w:rsidP="002D3F5C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организује стручно, континуирано и благовремено одвијање процеса рада у лабораторији, </w:t>
            </w:r>
          </w:p>
          <w:p w:rsidR="002D3F5C" w:rsidRPr="0089309E" w:rsidRDefault="002D3F5C" w:rsidP="002D3F5C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организује рад службе према потребама и захтевима установе у складу са могућностима, </w:t>
            </w:r>
          </w:p>
          <w:p w:rsidR="002D3F5C" w:rsidRPr="0089309E" w:rsidRDefault="002D3F5C" w:rsidP="002D3F5C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одобрава предлог распореда послова и задатака свих запослених у лабораторији,</w:t>
            </w:r>
          </w:p>
          <w:p w:rsidR="002D3F5C" w:rsidRPr="0089309E" w:rsidRDefault="002D3F5C" w:rsidP="002D3F5C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одговоран је за документацију која настаје у току извршавања послова,</w:t>
            </w:r>
          </w:p>
          <w:p w:rsidR="002D3F5C" w:rsidRPr="0089309E" w:rsidRDefault="002D3F5C" w:rsidP="002D3F5C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одговоран је за спровођење мера из области безбедности и здравља на раду,</w:t>
            </w:r>
          </w:p>
          <w:p w:rsidR="002D3F5C" w:rsidRPr="0089309E" w:rsidRDefault="002D3F5C" w:rsidP="002D3F5C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стара с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за поштовање рада, реда и дисциплине запослених,</w:t>
            </w:r>
          </w:p>
          <w:p w:rsidR="002D3F5C" w:rsidRPr="0089309E" w:rsidRDefault="002D3F5C" w:rsidP="002D3F5C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сачињава годишње и периодичне извештаје, </w:t>
            </w:r>
          </w:p>
          <w:p w:rsidR="002D3F5C" w:rsidRPr="0089309E" w:rsidRDefault="002D3F5C" w:rsidP="002D3F5C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обавља специјалистичке послове из области медицинске биохемије, о чему води прописану медицинску документацију; </w:t>
            </w:r>
          </w:p>
          <w:p w:rsidR="002D3F5C" w:rsidRPr="0089309E" w:rsidRDefault="002D3F5C" w:rsidP="002D3F5C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учествује у процесу високо специјализованих испитивања и одговорни су за контролисање и испитивање пре почетка рада и тачност испитивања; </w:t>
            </w:r>
          </w:p>
          <w:p w:rsidR="002D3F5C" w:rsidRPr="0089309E" w:rsidRDefault="002D3F5C" w:rsidP="002D3F5C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валидује лабораторијски извештај о испитивању процењујући међусобну усклађеност добијених података, извештај верификују својим потписом уз уношење стручног мишљења и интерпретативног коментара; </w:t>
            </w:r>
          </w:p>
          <w:p w:rsidR="002D3F5C" w:rsidRPr="0089309E" w:rsidRDefault="002D3F5C" w:rsidP="002D3F5C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обавља контролу над реагенсима и одговорни су за подешавање и правилно руковање опремом која се користи у поступку испитивања; </w:t>
            </w:r>
          </w:p>
          <w:p w:rsidR="002D3F5C" w:rsidRPr="0089309E" w:rsidRDefault="002D3F5C" w:rsidP="002D3F5C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припрема реагенсе и друге растворе потребне за рад; </w:t>
            </w:r>
          </w:p>
          <w:p w:rsidR="002D3F5C" w:rsidRPr="0089309E" w:rsidRDefault="002D3F5C" w:rsidP="002D3F5C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спроводи унутрашњу проверу квалитета рада у лабораторијској дијагностици; </w:t>
            </w:r>
          </w:p>
          <w:p w:rsidR="002D3F5C" w:rsidRPr="0089309E" w:rsidRDefault="002D3F5C" w:rsidP="002D3F5C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врши контролу и калибрацију лабораторијских апарата; </w:t>
            </w:r>
          </w:p>
          <w:p w:rsidR="002D3F5C" w:rsidRPr="0089309E" w:rsidRDefault="002D3F5C" w:rsidP="002D3F5C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даје стручна упутства и врши стручну контролу рада. </w:t>
            </w:r>
          </w:p>
          <w:p w:rsidR="002D3F5C" w:rsidRPr="0089309E" w:rsidRDefault="002D3F5C" w:rsidP="002D3F5C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дужан је да се придржава процедура и упутстава предвиђених системом квалитета,</w:t>
            </w:r>
          </w:p>
          <w:p w:rsidR="002D3F5C" w:rsidRPr="0089309E" w:rsidRDefault="002D3F5C" w:rsidP="002D3F5C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обавља и друге послове по налогу дирекотра</w:t>
            </w:r>
          </w:p>
          <w:p w:rsidR="002D3F5C" w:rsidRPr="0089309E" w:rsidRDefault="002D3F5C" w:rsidP="002D3F5C">
            <w:pPr>
              <w:numPr>
                <w:ilvl w:val="0"/>
                <w:numId w:val="10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 обавља консултације са другим здравственим радницима и здравственим сарадницима</w:t>
            </w:r>
          </w:p>
          <w:p w:rsidR="002D3F5C" w:rsidRPr="0089309E" w:rsidRDefault="002D3F5C" w:rsidP="002D3F5C">
            <w:pPr>
              <w:numPr>
                <w:ilvl w:val="0"/>
                <w:numId w:val="10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За свој рад одговоран је Управник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у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ОЈ дома здрваља Врање</w:t>
            </w:r>
            <w:r w:rsidRPr="0089309E">
              <w:rPr>
                <w:rFonts w:eastAsia="Times New Roman"/>
                <w:color w:val="000000"/>
                <w:sz w:val="20"/>
                <w:szCs w:val="20"/>
                <w:lang w:val="sr-Latn-CS" w:eastAsia="sr-Latn-CS"/>
              </w:rPr>
              <w:t>.</w:t>
            </w:r>
          </w:p>
        </w:tc>
      </w:tr>
      <w:tr w:rsidR="002D3F5C" w:rsidRPr="00E1142A" w:rsidTr="00A20739">
        <w:trPr>
          <w:tblCellSpacing w:w="7" w:type="dxa"/>
        </w:trPr>
        <w:tc>
          <w:tcPr>
            <w:tcW w:w="20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74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 xml:space="preserve">Високо образовање: </w:t>
            </w:r>
          </w:p>
          <w:p w:rsidR="002D3F5C" w:rsidRPr="0089309E" w:rsidRDefault="002D3F5C" w:rsidP="002D3F5C">
            <w:pPr>
              <w:numPr>
                <w:ilvl w:val="0"/>
                <w:numId w:val="10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на интегрисаним академским студијама, по пропису који уређује високо образовање, почев од 10. септембра 2005.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2D3F5C" w:rsidRPr="0089309E" w:rsidRDefault="002D3F5C" w:rsidP="002D3F5C">
            <w:pPr>
              <w:numPr>
                <w:ilvl w:val="0"/>
                <w:numId w:val="10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на основним студијама у трајању од најмање пет година по пропису који је уређивао високо образовање до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</w:t>
            </w:r>
            <w:r w:rsidRPr="008930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CS" w:eastAsia="sr-Latn-CS"/>
              </w:rPr>
              <w:t>.</w:t>
            </w:r>
          </w:p>
        </w:tc>
      </w:tr>
      <w:tr w:rsidR="002D3F5C" w:rsidRPr="00E1142A" w:rsidTr="00A20739">
        <w:trPr>
          <w:tblCellSpacing w:w="7" w:type="dxa"/>
        </w:trPr>
        <w:tc>
          <w:tcPr>
            <w:tcW w:w="20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74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10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стручни испит; </w:t>
            </w:r>
          </w:p>
          <w:p w:rsidR="002D3F5C" w:rsidRPr="0089309E" w:rsidRDefault="002D3F5C" w:rsidP="002D3F5C">
            <w:pPr>
              <w:numPr>
                <w:ilvl w:val="0"/>
                <w:numId w:val="10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лиценца; </w:t>
            </w:r>
          </w:p>
          <w:p w:rsidR="002D3F5C" w:rsidRPr="0089309E" w:rsidRDefault="002D3F5C" w:rsidP="002D3F5C">
            <w:pPr>
              <w:numPr>
                <w:ilvl w:val="0"/>
                <w:numId w:val="10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специјалистички испит; </w:t>
            </w:r>
          </w:p>
          <w:p w:rsidR="002D3F5C" w:rsidRPr="0089309E" w:rsidRDefault="002D3F5C" w:rsidP="002D3F5C">
            <w:pPr>
              <w:numPr>
                <w:ilvl w:val="0"/>
                <w:numId w:val="10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најмање три године и шест месеци радног искуства у звању доктора медицине.</w:t>
            </w:r>
          </w:p>
        </w:tc>
      </w:tr>
      <w:tr w:rsidR="002D3F5C" w:rsidRPr="00E1142A" w:rsidTr="00A20739">
        <w:trPr>
          <w:tblCellSpacing w:w="7" w:type="dxa"/>
        </w:trPr>
        <w:tc>
          <w:tcPr>
            <w:tcW w:w="20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Постојећи број извршилаца</w:t>
            </w:r>
          </w:p>
        </w:tc>
        <w:tc>
          <w:tcPr>
            <w:tcW w:w="874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660915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2</w:t>
            </w:r>
          </w:p>
        </w:tc>
      </w:tr>
    </w:tbl>
    <w:p w:rsidR="002D3F5C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C92384" w:rsidRPr="00C92384" w:rsidRDefault="00C92384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880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8"/>
        <w:gridCol w:w="8522"/>
      </w:tblGrid>
      <w:tr w:rsidR="002D3F5C" w:rsidRPr="00E1142A" w:rsidTr="002D3F5C">
        <w:trPr>
          <w:trHeight w:val="270"/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64EBD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</w:tc>
        <w:tc>
          <w:tcPr>
            <w:tcW w:w="85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64EBD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FA13E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sr-Latn-CS" w:eastAsia="sr-Latn-CS"/>
              </w:rPr>
              <w:t>ЛАБОРАТОРИЈСКИ ТЕХНИЧАР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7C36F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5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A13E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sr-Latn-CS" w:eastAsia="sr-Latn-CS"/>
              </w:rPr>
            </w:pPr>
            <w:r w:rsidRPr="00FA13E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sr-Latn-CS" w:eastAsia="sr-Latn-CS"/>
              </w:rPr>
              <w:t>Z022500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типичним опис посла</w:t>
            </w:r>
          </w:p>
        </w:tc>
        <w:tc>
          <w:tcPr>
            <w:tcW w:w="85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Опис посла: </w:t>
            </w:r>
          </w:p>
          <w:p w:rsidR="002D3F5C" w:rsidRPr="0089309E" w:rsidRDefault="002D3F5C" w:rsidP="002D3F5C">
            <w:pPr>
              <w:numPr>
                <w:ilvl w:val="0"/>
                <w:numId w:val="10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самостално и у тиму обавља послове лабораторијског техничара за које је оспособљен, </w:t>
            </w:r>
          </w:p>
          <w:p w:rsidR="002D3F5C" w:rsidRPr="0089309E" w:rsidRDefault="002D3F5C" w:rsidP="002D3F5C">
            <w:pPr>
              <w:numPr>
                <w:ilvl w:val="0"/>
                <w:numId w:val="10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ради на радним местима везаним за пријем и тријажу лабораторисјког материјала, пријем, протоколисање, проверу исправности примљених зах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тева и биолошких узорака као 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њ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ихову тријажу и центрифугирање,</w:t>
            </w:r>
          </w:p>
          <w:p w:rsidR="002D3F5C" w:rsidRPr="0089309E" w:rsidRDefault="002D3F5C" w:rsidP="002D3F5C">
            <w:pPr>
              <w:numPr>
                <w:ilvl w:val="0"/>
                <w:numId w:val="10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самостално ради на апаратима за које је обучен и дневно и периодично одржава апарат на свом радном месту, </w:t>
            </w:r>
          </w:p>
          <w:p w:rsidR="002D3F5C" w:rsidRPr="0089309E" w:rsidRDefault="002D3F5C" w:rsidP="002D3F5C">
            <w:pPr>
              <w:numPr>
                <w:ilvl w:val="0"/>
                <w:numId w:val="10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учествује по потреби у изради научно-истраживачких радова и ради на личном усавршавању, </w:t>
            </w:r>
          </w:p>
          <w:p w:rsidR="002D3F5C" w:rsidRPr="0089309E" w:rsidRDefault="002D3F5C" w:rsidP="002D3F5C">
            <w:pPr>
              <w:numPr>
                <w:ilvl w:val="0"/>
                <w:numId w:val="10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одговоран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је за документацију о извршава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њ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у пословас и дужан је да се у свом раду придржава процедура и упутстава предвиђених системом квалитета, као и да примењује мере хигијенско – техничке заштите,</w:t>
            </w:r>
          </w:p>
          <w:p w:rsidR="002D3F5C" w:rsidRPr="0089309E" w:rsidRDefault="002D3F5C" w:rsidP="002D3F5C">
            <w:pPr>
              <w:numPr>
                <w:ilvl w:val="0"/>
                <w:numId w:val="10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дужан је да у свим акцидентним ситуацијама о томе обавести главног лаборанта и начелника службе,</w:t>
            </w:r>
          </w:p>
          <w:p w:rsidR="002D3F5C" w:rsidRPr="0089309E" w:rsidRDefault="002D3F5C" w:rsidP="002D3F5C">
            <w:pPr>
              <w:numPr>
                <w:ilvl w:val="0"/>
                <w:numId w:val="10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обавља и друге послове по налогу главног лаборанта и начелника службе</w:t>
            </w:r>
          </w:p>
          <w:p w:rsidR="002D3F5C" w:rsidRPr="0089309E" w:rsidRDefault="002D3F5C" w:rsidP="002D3F5C">
            <w:pPr>
              <w:numPr>
                <w:ilvl w:val="0"/>
                <w:numId w:val="10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обавља анализу узорака за мерење;</w:t>
            </w:r>
          </w:p>
          <w:p w:rsidR="002D3F5C" w:rsidRPr="0089309E" w:rsidRDefault="002D3F5C" w:rsidP="002D3F5C">
            <w:pPr>
              <w:numPr>
                <w:ilvl w:val="0"/>
                <w:numId w:val="10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врши узорковање, мерење амбијенталног еквивалента дозе гама зрачења на терену;</w:t>
            </w:r>
          </w:p>
          <w:p w:rsidR="002D3F5C" w:rsidRPr="00660915" w:rsidRDefault="002D3F5C" w:rsidP="002D3F5C">
            <w:pPr>
              <w:numPr>
                <w:ilvl w:val="0"/>
                <w:numId w:val="10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припрема, одржава и врши контролу исправности лабораторијске опре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ме</w:t>
            </w:r>
          </w:p>
          <w:p w:rsidR="002D3F5C" w:rsidRPr="0089309E" w:rsidRDefault="002D3F5C" w:rsidP="002D3F5C">
            <w:pPr>
              <w:numPr>
                <w:ilvl w:val="0"/>
                <w:numId w:val="10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ради на биохемијским и другим анализаторима;</w:t>
            </w:r>
          </w:p>
          <w:p w:rsidR="002D3F5C" w:rsidRPr="0089309E" w:rsidRDefault="002D3F5C" w:rsidP="002D3F5C">
            <w:pPr>
              <w:numPr>
                <w:ilvl w:val="0"/>
                <w:numId w:val="10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врши прикупљање крви, компонената класичним и аферентним процедурама, тестирање крви, прераду, чување и дистрибуцију крви;</w:t>
            </w:r>
          </w:p>
          <w:p w:rsidR="002D3F5C" w:rsidRPr="0089309E" w:rsidRDefault="002D3F5C" w:rsidP="002D3F5C">
            <w:pPr>
              <w:numPr>
                <w:ilvl w:val="0"/>
                <w:numId w:val="10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припрема лекове из крви фракционисањем плазме;</w:t>
            </w:r>
          </w:p>
          <w:p w:rsidR="002D3F5C" w:rsidRPr="0089309E" w:rsidRDefault="002D3F5C" w:rsidP="002D3F5C">
            <w:pPr>
              <w:numPr>
                <w:ilvl w:val="0"/>
                <w:numId w:val="10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правилно одлаже медицински отпад;</w:t>
            </w:r>
          </w:p>
          <w:p w:rsidR="002D3F5C" w:rsidRPr="0089309E" w:rsidRDefault="002D3F5C" w:rsidP="002D3F5C">
            <w:pPr>
              <w:numPr>
                <w:ilvl w:val="0"/>
                <w:numId w:val="10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обавља и друге послове по налогу главног технничара.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                      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Непосредно одгв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оран главном техничару и начелнику службе.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5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64EBD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Стручна спрема: средње образовање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5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Медицинска школа – лабораторијски техничар;</w:t>
            </w:r>
          </w:p>
          <w:p w:rsidR="002D3F5C" w:rsidRPr="0089309E" w:rsidRDefault="002D3F5C" w:rsidP="002D3F5C">
            <w:pPr>
              <w:spacing w:after="0" w:line="240" w:lineRule="auto"/>
              <w:ind w:left="709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ind w:left="709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FA13E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- најмање шест месеци радног искуства у наведеном звању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Постојећи број извршилаца</w:t>
            </w:r>
          </w:p>
        </w:tc>
        <w:tc>
          <w:tcPr>
            <w:tcW w:w="85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660915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660915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22</w:t>
            </w:r>
          </w:p>
        </w:tc>
      </w:tr>
    </w:tbl>
    <w:p w:rsidR="002D3F5C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799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8"/>
        <w:gridCol w:w="8441"/>
      </w:tblGrid>
      <w:tr w:rsidR="002D3F5C" w:rsidRPr="00E1142A" w:rsidTr="002D3F5C">
        <w:trPr>
          <w:trHeight w:val="270"/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2C410C" w:rsidRDefault="002D3F5C" w:rsidP="002D3F5C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2C410C">
              <w:rPr>
                <w:b/>
                <w:sz w:val="20"/>
                <w:szCs w:val="20"/>
              </w:rPr>
              <w:t>ЗДРАВСТВЕНИ САРАДНИК У ЛАБОРАТОРИЈИ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7C36F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A13E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sr-Latn-CS" w:eastAsia="sr-Latn-CS"/>
              </w:rPr>
              <w:t>Z022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sr-Latn-CS"/>
              </w:rPr>
              <w:t>32</w:t>
            </w:r>
            <w:r w:rsidRPr="00FA13E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sr-Latn-CS" w:eastAsia="sr-Latn-CS"/>
              </w:rPr>
              <w:t>00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типичним опис посла</w:t>
            </w:r>
          </w:p>
        </w:tc>
        <w:tc>
          <w:tcPr>
            <w:tcW w:w="8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2C410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C41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Опис посла: </w:t>
            </w:r>
          </w:p>
          <w:p w:rsidR="002D3F5C" w:rsidRPr="002C410C" w:rsidRDefault="002D3F5C" w:rsidP="002D3F5C">
            <w:pPr>
              <w:pStyle w:val="Default"/>
              <w:rPr>
                <w:sz w:val="20"/>
                <w:szCs w:val="20"/>
              </w:rPr>
            </w:pPr>
            <w:r w:rsidRPr="002C410C">
              <w:rPr>
                <w:sz w:val="20"/>
                <w:szCs w:val="20"/>
              </w:rPr>
              <w:t xml:space="preserve">узоркује и врши хемијске и биохемијске анализе на терену и у лабораторији; </w:t>
            </w:r>
          </w:p>
          <w:p w:rsidR="002D3F5C" w:rsidRPr="002C410C" w:rsidRDefault="002D3F5C" w:rsidP="002D3F5C">
            <w:pPr>
              <w:pStyle w:val="Default"/>
              <w:rPr>
                <w:sz w:val="20"/>
                <w:szCs w:val="20"/>
              </w:rPr>
            </w:pPr>
            <w:r w:rsidRPr="002C410C">
              <w:rPr>
                <w:sz w:val="20"/>
                <w:szCs w:val="20"/>
              </w:rPr>
              <w:t xml:space="preserve">– припрема потребне реагенсе за извођење анализа; </w:t>
            </w:r>
          </w:p>
          <w:p w:rsidR="002D3F5C" w:rsidRPr="002C410C" w:rsidRDefault="002D3F5C" w:rsidP="002D3F5C">
            <w:pPr>
              <w:pStyle w:val="Default"/>
              <w:rPr>
                <w:sz w:val="20"/>
                <w:szCs w:val="20"/>
              </w:rPr>
            </w:pPr>
            <w:r w:rsidRPr="002C410C">
              <w:rPr>
                <w:sz w:val="20"/>
                <w:szCs w:val="20"/>
              </w:rPr>
              <w:t xml:space="preserve">– израђује стручне анализе, извештаје и мишљења; </w:t>
            </w:r>
          </w:p>
          <w:p w:rsidR="002D3F5C" w:rsidRPr="002C410C" w:rsidRDefault="002D3F5C" w:rsidP="002D3F5C">
            <w:pPr>
              <w:pStyle w:val="Default"/>
              <w:rPr>
                <w:sz w:val="20"/>
                <w:szCs w:val="20"/>
              </w:rPr>
            </w:pPr>
            <w:r w:rsidRPr="002C410C">
              <w:rPr>
                <w:sz w:val="20"/>
                <w:szCs w:val="20"/>
              </w:rPr>
              <w:t xml:space="preserve">– унапређује квалитет вршења хемијских и биохемијских анализа; 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правилно одлаже медицински отпад.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2C410C" w:rsidRDefault="002D3F5C" w:rsidP="002D3F5C">
            <w:pPr>
              <w:pStyle w:val="Default"/>
              <w:rPr>
                <w:sz w:val="20"/>
                <w:szCs w:val="20"/>
              </w:rPr>
            </w:pPr>
            <w:r w:rsidRPr="002C410C">
              <w:rPr>
                <w:sz w:val="20"/>
                <w:szCs w:val="20"/>
              </w:rPr>
              <w:t xml:space="preserve">Високо образовање: </w:t>
            </w:r>
          </w:p>
          <w:p w:rsidR="002D3F5C" w:rsidRPr="002C410C" w:rsidRDefault="002D3F5C" w:rsidP="002D3F5C">
            <w:pPr>
              <w:pStyle w:val="Default"/>
              <w:rPr>
                <w:sz w:val="20"/>
                <w:szCs w:val="20"/>
              </w:rPr>
            </w:pPr>
            <w:r w:rsidRPr="002C410C">
              <w:rPr>
                <w:sz w:val="20"/>
                <w:szCs w:val="20"/>
              </w:rPr>
              <w:t xml:space="preserve">– на студијама другог степена (мастер академске студије) по пропису који уређује високо образовање,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2C410C" w:rsidRDefault="002D3F5C" w:rsidP="002D3F5C">
            <w:pPr>
              <w:pStyle w:val="Default"/>
              <w:rPr>
                <w:sz w:val="20"/>
                <w:szCs w:val="20"/>
              </w:rPr>
            </w:pPr>
            <w:r w:rsidRPr="002C410C">
              <w:rPr>
                <w:sz w:val="20"/>
                <w:szCs w:val="20"/>
              </w:rPr>
              <w:t xml:space="preserve"> </w:t>
            </w:r>
          </w:p>
          <w:p w:rsidR="002D3F5C" w:rsidRPr="002C410C" w:rsidRDefault="002D3F5C" w:rsidP="002D3F5C">
            <w:pPr>
              <w:pStyle w:val="Default"/>
              <w:rPr>
                <w:sz w:val="20"/>
                <w:szCs w:val="20"/>
              </w:rPr>
            </w:pPr>
            <w:r w:rsidRPr="002C410C">
              <w:rPr>
                <w:sz w:val="20"/>
                <w:szCs w:val="20"/>
              </w:rPr>
              <w:t xml:space="preserve">стручни испит, у складу са законом. </w:t>
            </w:r>
          </w:p>
          <w:p w:rsidR="002D3F5C" w:rsidRPr="002C410C" w:rsidRDefault="002D3F5C" w:rsidP="002D3F5C">
            <w:pPr>
              <w:pStyle w:val="Default"/>
              <w:rPr>
                <w:sz w:val="20"/>
                <w:szCs w:val="20"/>
              </w:rPr>
            </w:pPr>
          </w:p>
        </w:tc>
      </w:tr>
      <w:tr w:rsidR="002D3F5C" w:rsidRPr="00E1142A" w:rsidTr="002D3F5C">
        <w:trPr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Постојећи број извршилаца</w:t>
            </w:r>
          </w:p>
        </w:tc>
        <w:tc>
          <w:tcPr>
            <w:tcW w:w="8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2C410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2C410C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3</w:t>
            </w:r>
          </w:p>
        </w:tc>
      </w:tr>
    </w:tbl>
    <w:p w:rsidR="002D3F5C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791" w:type="dxa"/>
        <w:tblInd w:w="-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67"/>
        <w:gridCol w:w="8424"/>
      </w:tblGrid>
      <w:tr w:rsidR="00274219" w:rsidRPr="00E1142A" w:rsidTr="00E1142A">
        <w:trPr>
          <w:trHeight w:val="526"/>
        </w:trPr>
        <w:tc>
          <w:tcPr>
            <w:tcW w:w="2367" w:type="dxa"/>
          </w:tcPr>
          <w:p w:rsidR="00274219" w:rsidRPr="00E1142A" w:rsidRDefault="0027421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274219" w:rsidRPr="00E1142A" w:rsidRDefault="0027421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424" w:type="dxa"/>
            <w:vAlign w:val="center"/>
          </w:tcPr>
          <w:p w:rsidR="00274219" w:rsidRPr="00E1142A" w:rsidRDefault="00274219" w:rsidP="00E1142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>СПРЕМАЧ / СПРЕМАЧИЦА ПРОСТОРИЈА У КОЈИМА СЕ ПРУЖАЈУ ЗДРАВСТВЕНЕ УСЛУГЕ</w:t>
            </w:r>
          </w:p>
        </w:tc>
      </w:tr>
      <w:tr w:rsidR="00274219" w:rsidRPr="00E1142A" w:rsidTr="00E1142A">
        <w:trPr>
          <w:trHeight w:val="526"/>
        </w:trPr>
        <w:tc>
          <w:tcPr>
            <w:tcW w:w="2367" w:type="dxa"/>
          </w:tcPr>
          <w:p w:rsidR="00274219" w:rsidRPr="00E1142A" w:rsidRDefault="0027421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424" w:type="dxa"/>
          </w:tcPr>
          <w:p w:rsidR="00274219" w:rsidRPr="00E1142A" w:rsidRDefault="00274219" w:rsidP="00274219">
            <w:pPr>
              <w:pStyle w:val="Default"/>
              <w:rPr>
                <w:b/>
                <w:sz w:val="18"/>
                <w:szCs w:val="18"/>
              </w:rPr>
            </w:pPr>
            <w:r w:rsidRPr="00E1142A">
              <w:rPr>
                <w:sz w:val="18"/>
                <w:szCs w:val="18"/>
                <w:shd w:val="clear" w:color="auto" w:fill="E5E5E3"/>
              </w:rPr>
              <w:t>Z037001</w:t>
            </w:r>
          </w:p>
        </w:tc>
      </w:tr>
      <w:tr w:rsidR="00274219" w:rsidRPr="00E1142A" w:rsidTr="00E1142A">
        <w:trPr>
          <w:trHeight w:val="488"/>
        </w:trPr>
        <w:tc>
          <w:tcPr>
            <w:tcW w:w="2367" w:type="dxa"/>
          </w:tcPr>
          <w:p w:rsidR="00274219" w:rsidRPr="00E1142A" w:rsidRDefault="0027421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74219" w:rsidRPr="00E1142A" w:rsidRDefault="00274219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424" w:type="dxa"/>
          </w:tcPr>
          <w:p w:rsidR="00274219" w:rsidRPr="00E1142A" w:rsidRDefault="00274219" w:rsidP="00274219">
            <w:pPr>
              <w:pStyle w:val="Default"/>
              <w:rPr>
                <w:sz w:val="20"/>
                <w:szCs w:val="20"/>
              </w:rPr>
            </w:pPr>
            <w:r>
              <w:t>-</w:t>
            </w:r>
            <w:r w:rsidRPr="00E1142A">
              <w:rPr>
                <w:sz w:val="20"/>
                <w:szCs w:val="20"/>
              </w:rPr>
              <w:t xml:space="preserve">одржава хигијену просторија и опреме у коме се обавља здравствена делатност; - одржава хигијену у административним просторијама; </w:t>
            </w:r>
          </w:p>
          <w:p w:rsidR="00274219" w:rsidRPr="00E1142A" w:rsidRDefault="00274219" w:rsidP="0027421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- одржава хигијену у заједничким просторијама здравствене установе и околине здравствене установе; </w:t>
            </w:r>
          </w:p>
          <w:p w:rsidR="00274219" w:rsidRPr="00E1142A" w:rsidRDefault="00274219" w:rsidP="0027421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 обавља послове прања, пеглања и одржавања одеће, веша и друге робе за</w:t>
            </w:r>
            <w:r>
              <w:t xml:space="preserve"> потребе </w:t>
            </w:r>
            <w:r w:rsidRPr="00E1142A">
              <w:rPr>
                <w:sz w:val="20"/>
                <w:szCs w:val="20"/>
              </w:rPr>
              <w:t>здравствене установе</w:t>
            </w:r>
          </w:p>
        </w:tc>
      </w:tr>
      <w:tr w:rsidR="00274219" w:rsidRPr="00E1142A" w:rsidTr="00E1142A">
        <w:tc>
          <w:tcPr>
            <w:tcW w:w="2367" w:type="dxa"/>
          </w:tcPr>
          <w:p w:rsidR="00274219" w:rsidRPr="00E1142A" w:rsidRDefault="00274219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424" w:type="dxa"/>
          </w:tcPr>
          <w:p w:rsidR="00274219" w:rsidRPr="00E1142A" w:rsidRDefault="0027421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основно образовање.</w:t>
            </w:r>
          </w:p>
        </w:tc>
      </w:tr>
      <w:tr w:rsidR="00274219" w:rsidRPr="00E1142A" w:rsidTr="00E1142A">
        <w:tc>
          <w:tcPr>
            <w:tcW w:w="2367" w:type="dxa"/>
          </w:tcPr>
          <w:p w:rsidR="00274219" w:rsidRPr="00E1142A" w:rsidRDefault="0027421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424" w:type="dxa"/>
          </w:tcPr>
          <w:p w:rsidR="00274219" w:rsidRPr="00E1142A" w:rsidRDefault="00274219" w:rsidP="0027421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</w:t>
            </w:r>
          </w:p>
        </w:tc>
      </w:tr>
      <w:tr w:rsidR="00274219" w:rsidRPr="00E1142A" w:rsidTr="00E1142A">
        <w:tc>
          <w:tcPr>
            <w:tcW w:w="2367" w:type="dxa"/>
          </w:tcPr>
          <w:p w:rsidR="00274219" w:rsidRPr="00E1142A" w:rsidRDefault="0027421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Број  извршилаца</w:t>
            </w:r>
          </w:p>
        </w:tc>
        <w:tc>
          <w:tcPr>
            <w:tcW w:w="8424" w:type="dxa"/>
          </w:tcPr>
          <w:p w:rsidR="00274219" w:rsidRPr="00E1142A" w:rsidRDefault="0027421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274219" w:rsidRDefault="00274219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274219" w:rsidRPr="006E3C13" w:rsidRDefault="00274219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764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89"/>
        <w:gridCol w:w="1882"/>
        <w:gridCol w:w="874"/>
        <w:gridCol w:w="1227"/>
        <w:gridCol w:w="6092"/>
      </w:tblGrid>
      <w:tr w:rsidR="002D3F5C" w:rsidRPr="00E1142A" w:rsidTr="00C92384">
        <w:trPr>
          <w:trHeight w:val="60"/>
          <w:tblCellSpacing w:w="0" w:type="dxa"/>
        </w:trPr>
        <w:tc>
          <w:tcPr>
            <w:tcW w:w="10764" w:type="dxa"/>
            <w:gridSpan w:val="5"/>
            <w:tcBorders>
              <w:top w:val="double" w:sz="4" w:space="0" w:color="auto"/>
              <w:left w:val="double" w:sz="4" w:space="0" w:color="auto"/>
              <w:bottom w:val="outset" w:sz="6" w:space="0" w:color="000000"/>
              <w:right w:val="double" w:sz="4" w:space="0" w:color="auto"/>
            </w:tcBorders>
            <w:shd w:val="clear" w:color="auto" w:fill="FFFF00"/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1.1.8.</w:t>
            </w: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СЛУЖБА ЗА ХИТНУ МЕДИЦИНСКУ ПОМОЋ са санитетским превозом</w:t>
            </w:r>
          </w:p>
        </w:tc>
      </w:tr>
      <w:tr w:rsidR="002D3F5C" w:rsidRPr="00E1142A" w:rsidTr="00C92384">
        <w:trPr>
          <w:trHeight w:val="75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doub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Р.бр.</w:t>
            </w:r>
          </w:p>
        </w:tc>
        <w:tc>
          <w:tcPr>
            <w:tcW w:w="18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Назив радног места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Бр. изврш.</w:t>
            </w:r>
          </w:p>
        </w:tc>
        <w:tc>
          <w:tcPr>
            <w:tcW w:w="12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Стручна спрема</w:t>
            </w:r>
          </w:p>
        </w:tc>
        <w:tc>
          <w:tcPr>
            <w:tcW w:w="6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double" w:sz="4" w:space="0" w:color="auto"/>
            </w:tcBorders>
            <w:vAlign w:val="center"/>
            <w:hideMark/>
          </w:tcPr>
          <w:p w:rsidR="002D3F5C" w:rsidRPr="00432F7B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Посебни услови</w:t>
            </w:r>
          </w:p>
        </w:tc>
      </w:tr>
      <w:tr w:rsidR="002D3F5C" w:rsidRPr="00E1142A" w:rsidTr="00C92384">
        <w:trPr>
          <w:trHeight w:val="75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doub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DD6099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DD6099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1.</w:t>
            </w:r>
          </w:p>
        </w:tc>
        <w:tc>
          <w:tcPr>
            <w:tcW w:w="18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Доктор медицине специјалиста у хитној медицинској помоћи - Начелник службе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2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Мед.фак.</w:t>
            </w:r>
          </w:p>
        </w:tc>
        <w:tc>
          <w:tcPr>
            <w:tcW w:w="6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double" w:sz="4" w:space="0" w:color="auto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специјалистички испит из ургентне медицине;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8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три године и шест месеци радног искуства у звању доктора медицине</w:t>
            </w:r>
          </w:p>
        </w:tc>
      </w:tr>
      <w:tr w:rsidR="002D3F5C" w:rsidRPr="00E1142A" w:rsidTr="00C92384">
        <w:trPr>
          <w:trHeight w:val="435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doub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DD6099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DD6099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2.</w:t>
            </w:r>
          </w:p>
        </w:tc>
        <w:tc>
          <w:tcPr>
            <w:tcW w:w="18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М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едицинска сестра - Главна сестра службе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2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4 сте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пен -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средња мед.шк.</w:t>
            </w:r>
          </w:p>
        </w:tc>
        <w:tc>
          <w:tcPr>
            <w:tcW w:w="6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double" w:sz="4" w:space="0" w:color="auto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шест месеци радног искуства у звању више, односно струковне медицинске сестре.</w:t>
            </w:r>
          </w:p>
        </w:tc>
      </w:tr>
      <w:tr w:rsidR="002D3F5C" w:rsidRPr="00E1142A" w:rsidTr="00C92384">
        <w:trPr>
          <w:trHeight w:val="75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doub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DD6099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DD6099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3.</w:t>
            </w:r>
          </w:p>
        </w:tc>
        <w:tc>
          <w:tcPr>
            <w:tcW w:w="18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Доктор медицине специјалиста у хитној медицинској помоћи 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CB5C61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5</w:t>
            </w:r>
          </w:p>
        </w:tc>
        <w:tc>
          <w:tcPr>
            <w:tcW w:w="12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Мед.фак.</w:t>
            </w:r>
          </w:p>
        </w:tc>
        <w:tc>
          <w:tcPr>
            <w:tcW w:w="6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double" w:sz="4" w:space="0" w:color="auto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специјалистички испит из ургентне медицине;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8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три године и шест месеци радног искуства у звању доктора медицине</w:t>
            </w:r>
          </w:p>
        </w:tc>
      </w:tr>
      <w:tr w:rsidR="002D3F5C" w:rsidRPr="00E1142A" w:rsidTr="00C92384">
        <w:trPr>
          <w:trHeight w:val="75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doub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DD6099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DD6099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4.</w:t>
            </w:r>
          </w:p>
        </w:tc>
        <w:tc>
          <w:tcPr>
            <w:tcW w:w="18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Доктор медицине у хитној медицинској помоћи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CB5C61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2</w:t>
            </w:r>
          </w:p>
        </w:tc>
        <w:tc>
          <w:tcPr>
            <w:tcW w:w="12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Мед.фак.</w:t>
            </w:r>
          </w:p>
        </w:tc>
        <w:tc>
          <w:tcPr>
            <w:tcW w:w="6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double" w:sz="4" w:space="0" w:color="auto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8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шест месеци радног искуства у звању доктора медицине.</w:t>
            </w:r>
          </w:p>
        </w:tc>
      </w:tr>
      <w:tr w:rsidR="002D3F5C" w:rsidRPr="00E1142A" w:rsidTr="00C92384">
        <w:trPr>
          <w:trHeight w:val="1145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doub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DD6099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DD6099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5.</w:t>
            </w:r>
          </w:p>
        </w:tc>
        <w:tc>
          <w:tcPr>
            <w:tcW w:w="18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Медицинска сестра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CB5C61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17</w:t>
            </w:r>
          </w:p>
        </w:tc>
        <w:tc>
          <w:tcPr>
            <w:tcW w:w="12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4.степен -Мед.школа</w:t>
            </w:r>
          </w:p>
        </w:tc>
        <w:tc>
          <w:tcPr>
            <w:tcW w:w="6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double" w:sz="4" w:space="0" w:color="auto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8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шест месеци радног искуства у звању медицинске сестре / техничара</w:t>
            </w:r>
          </w:p>
        </w:tc>
      </w:tr>
      <w:tr w:rsidR="002D3F5C" w:rsidRPr="00E1142A" w:rsidTr="00C92384">
        <w:trPr>
          <w:trHeight w:val="75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doub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6E3C13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6.</w:t>
            </w:r>
          </w:p>
        </w:tc>
        <w:tc>
          <w:tcPr>
            <w:tcW w:w="18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CB5429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 w:rsidRPr="00CB54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Шеф возног парка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2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FA13E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</w:pPr>
            <w:r w:rsidRPr="00FA13E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Средње образовање</w:t>
            </w:r>
          </w:p>
        </w:tc>
        <w:tc>
          <w:tcPr>
            <w:tcW w:w="6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double" w:sz="4" w:space="0" w:color="auto"/>
            </w:tcBorders>
            <w:vAlign w:val="center"/>
            <w:hideMark/>
          </w:tcPr>
          <w:p w:rsidR="002D3F5C" w:rsidRPr="00DD6099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DD6099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-</w:t>
            </w:r>
          </w:p>
        </w:tc>
      </w:tr>
      <w:tr w:rsidR="002D3F5C" w:rsidRPr="00E1142A" w:rsidTr="00C92384">
        <w:trPr>
          <w:trHeight w:val="75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doub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6E3C13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7.</w:t>
            </w:r>
          </w:p>
        </w:tc>
        <w:tc>
          <w:tcPr>
            <w:tcW w:w="18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FA13E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CS" w:eastAsia="sr-Latn-CS"/>
              </w:rPr>
            </w:pPr>
            <w:r w:rsidRPr="00FA13E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Возач у хитној медицинској помоћи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CB5C61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17</w:t>
            </w:r>
          </w:p>
        </w:tc>
        <w:tc>
          <w:tcPr>
            <w:tcW w:w="12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FA13E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CS" w:eastAsia="sr-Latn-CS"/>
              </w:rPr>
            </w:pPr>
            <w:r w:rsidRPr="00FA13E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Средње образовање</w:t>
            </w:r>
          </w:p>
        </w:tc>
        <w:tc>
          <w:tcPr>
            <w:tcW w:w="6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double" w:sz="4" w:space="0" w:color="auto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8"/>
                <w:szCs w:val="24"/>
                <w:lang w:val="sr-Latn-CS" w:eastAsia="sr-Latn-CS"/>
              </w:rPr>
            </w:pPr>
            <w:r w:rsidRPr="00FA13E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возачка дозвола 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и Ц</w:t>
            </w:r>
            <w:r w:rsidRPr="00FA13E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категорије</w:t>
            </w:r>
          </w:p>
        </w:tc>
      </w:tr>
      <w:tr w:rsidR="002D3F5C" w:rsidRPr="00E1142A" w:rsidTr="00C92384">
        <w:trPr>
          <w:trHeight w:val="360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doub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DD6099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DD6099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8.</w:t>
            </w:r>
          </w:p>
        </w:tc>
        <w:tc>
          <w:tcPr>
            <w:tcW w:w="18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Возач у санитетск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.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превозу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CB5C61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2</w:t>
            </w:r>
          </w:p>
        </w:tc>
        <w:tc>
          <w:tcPr>
            <w:tcW w:w="12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FA13E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CS" w:eastAsia="sr-Latn-CS"/>
              </w:rPr>
            </w:pPr>
            <w:r w:rsidRPr="00FA13E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Средње образовање</w:t>
            </w:r>
          </w:p>
        </w:tc>
        <w:tc>
          <w:tcPr>
            <w:tcW w:w="6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double" w:sz="4" w:space="0" w:color="auto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возачка дозвола Б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и Ц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категорије</w:t>
            </w:r>
          </w:p>
        </w:tc>
      </w:tr>
      <w:tr w:rsidR="002D3F5C" w:rsidRPr="00E1142A" w:rsidTr="00C92384">
        <w:trPr>
          <w:trHeight w:val="360"/>
          <w:tblCellSpacing w:w="0" w:type="dxa"/>
        </w:trPr>
        <w:tc>
          <w:tcPr>
            <w:tcW w:w="689" w:type="dxa"/>
            <w:tcBorders>
              <w:top w:val="outset" w:sz="6" w:space="0" w:color="000000"/>
              <w:left w:val="doub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DD6099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 w:rsidRPr="00DD60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9.</w:t>
            </w:r>
          </w:p>
        </w:tc>
        <w:tc>
          <w:tcPr>
            <w:tcW w:w="18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DD6099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sr-Latn-CS"/>
              </w:rPr>
            </w:pPr>
            <w:r w:rsidRPr="00DD6099">
              <w:rPr>
                <w:rFonts w:ascii="Times New Roman" w:eastAsia="Times New Roman" w:hAnsi="Times New Roman"/>
                <w:b/>
                <w:sz w:val="16"/>
                <w:szCs w:val="16"/>
                <w:lang w:eastAsia="sr-Latn-CS"/>
              </w:rPr>
              <w:t>ДОМАР/МАЈСТОР ОДРЖАВАЊА</w:t>
            </w:r>
          </w:p>
          <w:p w:rsidR="002D3F5C" w:rsidRPr="00CB5429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 w:rsidRPr="00CB54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Аутомеханичар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9C495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 w:rsidRPr="009C49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2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FA13E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</w:pPr>
            <w:r w:rsidRPr="00FA13E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Средње образовање</w:t>
            </w:r>
          </w:p>
        </w:tc>
        <w:tc>
          <w:tcPr>
            <w:tcW w:w="6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double" w:sz="4" w:space="0" w:color="auto"/>
            </w:tcBorders>
            <w:vAlign w:val="center"/>
            <w:hideMark/>
          </w:tcPr>
          <w:p w:rsidR="002D3F5C" w:rsidRPr="00DD6099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>-</w:t>
            </w:r>
          </w:p>
        </w:tc>
      </w:tr>
    </w:tbl>
    <w:p w:rsidR="002D3F5C" w:rsidRPr="00F64EBD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799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8"/>
        <w:gridCol w:w="8441"/>
      </w:tblGrid>
      <w:tr w:rsidR="002D3F5C" w:rsidRPr="00E1142A" w:rsidTr="002D3F5C">
        <w:trPr>
          <w:trHeight w:val="270"/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6E3C13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</w:pPr>
            <w:r w:rsidRPr="00FA13E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sr-Latn-CS" w:eastAsia="sr-Latn-CS"/>
              </w:rPr>
              <w:t>ДОКТОР МЕДИЦИНЕ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sr-Latn-CS" w:eastAsia="sr-Latn-CS"/>
              </w:rPr>
              <w:t xml:space="preserve"> СПЕЦИЈАЛИСТА 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sr-Latn-CS"/>
              </w:rPr>
              <w:t>У ХИТНОЈ МЕДИЦИНСКОЈ ПОМОЋИ</w:t>
            </w:r>
            <w:r w:rsidRPr="00FA13E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sr-Latn-CS" w:eastAsia="sr-Latn-CS"/>
              </w:rPr>
              <w:t>- НАЧЕЛНИК СЛУЖБЕ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7C36F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A13E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sr-Latn-CS" w:eastAsia="sr-Latn-CS"/>
              </w:rPr>
              <w:t>Z020101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типичним опис посла</w:t>
            </w:r>
          </w:p>
        </w:tc>
        <w:tc>
          <w:tcPr>
            <w:tcW w:w="8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A13E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FA13E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Опис посла:</w:t>
            </w:r>
          </w:p>
          <w:p w:rsidR="002D3F5C" w:rsidRPr="00FA13EE" w:rsidRDefault="002D3F5C" w:rsidP="002D3F5C">
            <w:pPr>
              <w:numPr>
                <w:ilvl w:val="0"/>
                <w:numId w:val="111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FA13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Руководи стручним и организационим пословима службе, односно организује и координира рад службе и стара се о извршењу послова и задатака у оквиру службе.</w:t>
            </w:r>
          </w:p>
          <w:p w:rsidR="002D3F5C" w:rsidRPr="00FA13EE" w:rsidRDefault="002D3F5C" w:rsidP="002D3F5C">
            <w:pPr>
              <w:numPr>
                <w:ilvl w:val="0"/>
                <w:numId w:val="111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FA13E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Координира дијагностички и терапијски рад службе, врши распоред лекара и осталих радника на послове и радне задатке у оквиру службе. </w:t>
            </w:r>
          </w:p>
          <w:p w:rsidR="002D3F5C" w:rsidRPr="00FA13EE" w:rsidRDefault="002D3F5C" w:rsidP="002D3F5C">
            <w:pPr>
              <w:numPr>
                <w:ilvl w:val="0"/>
                <w:numId w:val="111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FA13E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Организује стручно методолошки рад службе. </w:t>
            </w:r>
          </w:p>
          <w:p w:rsidR="002D3F5C" w:rsidRPr="00FA13EE" w:rsidRDefault="002D3F5C" w:rsidP="002D3F5C">
            <w:pPr>
              <w:numPr>
                <w:ilvl w:val="0"/>
                <w:numId w:val="111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FA13E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Организује негу, испитивање и лечење болесника. </w:t>
            </w:r>
          </w:p>
          <w:p w:rsidR="002D3F5C" w:rsidRPr="00FA13EE" w:rsidRDefault="002D3F5C" w:rsidP="002D3F5C">
            <w:pPr>
              <w:numPr>
                <w:ilvl w:val="0"/>
                <w:numId w:val="111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FA13E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Обавља конзилијарне и консултативне прегледе у оквиру службе и Здравственог центра. </w:t>
            </w:r>
          </w:p>
          <w:p w:rsidR="002D3F5C" w:rsidRPr="00FA13EE" w:rsidRDefault="002D3F5C" w:rsidP="002D3F5C">
            <w:pPr>
              <w:numPr>
                <w:ilvl w:val="0"/>
                <w:numId w:val="111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FA13E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Обавезан је да стручним радом доприноси афирмацији службе и радника. </w:t>
            </w:r>
          </w:p>
          <w:p w:rsidR="002D3F5C" w:rsidRPr="00FA13EE" w:rsidRDefault="002D3F5C" w:rsidP="002D3F5C">
            <w:pPr>
              <w:numPr>
                <w:ilvl w:val="0"/>
                <w:numId w:val="111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FA13E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Прати новине у медицинској науци и техници и стара се о њиховој примени уз претходној консултацији Стручног колегијума. </w:t>
            </w:r>
          </w:p>
          <w:p w:rsidR="002D3F5C" w:rsidRPr="00FA13EE" w:rsidRDefault="002D3F5C" w:rsidP="002D3F5C">
            <w:pPr>
              <w:numPr>
                <w:ilvl w:val="0"/>
                <w:numId w:val="111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FA13E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економично и рационално пословање службе. </w:t>
            </w:r>
          </w:p>
          <w:p w:rsidR="002D3F5C" w:rsidRPr="00FA13EE" w:rsidRDefault="002D3F5C" w:rsidP="002D3F5C">
            <w:pPr>
              <w:numPr>
                <w:ilvl w:val="0"/>
                <w:numId w:val="111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FA13E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спроводјење хигијенско техничке заштите, санитарно хигијенских и других прописа који се односе на службу. </w:t>
            </w:r>
          </w:p>
          <w:p w:rsidR="002D3F5C" w:rsidRPr="00FA13EE" w:rsidRDefault="002D3F5C" w:rsidP="002D3F5C">
            <w:pPr>
              <w:numPr>
                <w:ilvl w:val="0"/>
                <w:numId w:val="111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FA13E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спроводјење мера из области послова од интереса за стручно усавршавање кадрова. </w:t>
            </w:r>
          </w:p>
          <w:p w:rsidR="002D3F5C" w:rsidRPr="00FA13EE" w:rsidRDefault="002D3F5C" w:rsidP="002D3F5C">
            <w:pPr>
              <w:numPr>
                <w:ilvl w:val="0"/>
                <w:numId w:val="111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FA13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Иницира уводјење нових метода лечења. </w:t>
            </w:r>
          </w:p>
          <w:p w:rsidR="002D3F5C" w:rsidRPr="00FA13EE" w:rsidRDefault="002D3F5C" w:rsidP="002D3F5C">
            <w:pPr>
              <w:numPr>
                <w:ilvl w:val="0"/>
                <w:numId w:val="111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FA13E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стање инвентара и опреме и предлаже набавку нове опреме у циљу савременије дијагностике и лечење болесника. </w:t>
            </w:r>
          </w:p>
          <w:p w:rsidR="002D3F5C" w:rsidRPr="00FA13EE" w:rsidRDefault="002D3F5C" w:rsidP="002D3F5C">
            <w:pPr>
              <w:numPr>
                <w:ilvl w:val="0"/>
                <w:numId w:val="111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FA13E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Обавезан је да учествује у пословима од заједничког интереса у својој служби као и заједничког интереса за организациону јединицу. </w:t>
            </w:r>
          </w:p>
          <w:p w:rsidR="002D3F5C" w:rsidRPr="00FA13EE" w:rsidRDefault="002D3F5C" w:rsidP="002D3F5C">
            <w:pPr>
              <w:numPr>
                <w:ilvl w:val="0"/>
                <w:numId w:val="111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FA13E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Стара се о перманентној едукацији запослених. </w:t>
            </w:r>
          </w:p>
          <w:p w:rsidR="002D3F5C" w:rsidRPr="00FA13EE" w:rsidRDefault="002D3F5C" w:rsidP="002D3F5C">
            <w:pPr>
              <w:numPr>
                <w:ilvl w:val="0"/>
                <w:numId w:val="111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FA13E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спроводјење одлука директора. </w:t>
            </w:r>
          </w:p>
          <w:p w:rsidR="002D3F5C" w:rsidRPr="00FA13EE" w:rsidRDefault="002D3F5C" w:rsidP="002D3F5C">
            <w:pPr>
              <w:numPr>
                <w:ilvl w:val="0"/>
                <w:numId w:val="111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FA13E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превенира, дијагностикује и лечи болести, повреде и друге физичке и менталне поремећаје коришћењем специјализованих метода и техника, кроз примену принципа и процедура савремене медицине, о чему води прописану медицинску документацију;</w:t>
            </w:r>
          </w:p>
          <w:p w:rsidR="002D3F5C" w:rsidRPr="00FA13EE" w:rsidRDefault="002D3F5C" w:rsidP="002D3F5C">
            <w:pPr>
              <w:numPr>
                <w:ilvl w:val="0"/>
                <w:numId w:val="111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FA13E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организује и спроводи мере на очувању и унапређењу здравља појединца и породице, ради на откривању и сузбијању фактора ризика за настанак болести, прати здравствено стање становништва на свом подручју и осигурава податке за потребе здравствене статистике, утврђује ризике за здравље, предлаже и спроводи мере за њихово отклањање, спроводи здраствено - васпитне активности и остварује сарадњу са кључним појединцима и организацијама у заједници;</w:t>
            </w:r>
          </w:p>
          <w:p w:rsidR="002D3F5C" w:rsidRPr="00FA13EE" w:rsidRDefault="002D3F5C" w:rsidP="002D3F5C">
            <w:pPr>
              <w:numPr>
                <w:ilvl w:val="0"/>
                <w:numId w:val="111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FA13E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ради у превентивним саветовалиштима;</w:t>
            </w:r>
          </w:p>
          <w:p w:rsidR="002D3F5C" w:rsidRPr="00FA13EE" w:rsidRDefault="002D3F5C" w:rsidP="002D3F5C">
            <w:pPr>
              <w:numPr>
                <w:ilvl w:val="0"/>
                <w:numId w:val="111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FA13E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организује и спроводи прописане систематске, циљане и скрининг прегледе;</w:t>
            </w:r>
          </w:p>
          <w:p w:rsidR="002D3F5C" w:rsidRPr="00FA13EE" w:rsidRDefault="002D3F5C" w:rsidP="002D3F5C">
            <w:pPr>
              <w:numPr>
                <w:ilvl w:val="0"/>
                <w:numId w:val="111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FA13E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учествује у посебним програмима (вакцинација, мере у току епидемија и масовних несрећа, мере за рано откривање болести);</w:t>
            </w:r>
          </w:p>
          <w:p w:rsidR="002D3F5C" w:rsidRPr="00FA13EE" w:rsidRDefault="002D3F5C" w:rsidP="002D3F5C">
            <w:pPr>
              <w:numPr>
                <w:ilvl w:val="0"/>
                <w:numId w:val="111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FA13E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обавља послове радиолошке, лабораторијске и друге дијагностике за коју је специјализован, о чему сачињава специјалистички извештај;</w:t>
            </w:r>
          </w:p>
          <w:p w:rsidR="002D3F5C" w:rsidRPr="00FA13EE" w:rsidRDefault="002D3F5C" w:rsidP="002D3F5C">
            <w:pPr>
              <w:numPr>
                <w:ilvl w:val="0"/>
                <w:numId w:val="111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FA13E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обавља специјалистичке прегледе и упућује на даљу дијагностику и прегледе,одређује начин и врсту лечења, прати ток лечења и усклађује мишљење и предлоге за наставак лечења,одређује врсту и дужину кућног лечења и прати његово спровођење, одређује дужину привремене спречености за рад због болести или повреде;</w:t>
            </w:r>
          </w:p>
          <w:p w:rsidR="002D3F5C" w:rsidRPr="00FA13EE" w:rsidRDefault="002D3F5C" w:rsidP="002D3F5C">
            <w:pPr>
              <w:numPr>
                <w:ilvl w:val="0"/>
                <w:numId w:val="111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FA13E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прописује лекове и медицинска средства, као и медицинско - техничка помагала;</w:t>
            </w:r>
          </w:p>
          <w:p w:rsidR="002D3F5C" w:rsidRPr="00FA13EE" w:rsidRDefault="002D3F5C" w:rsidP="002D3F5C">
            <w:pPr>
              <w:numPr>
                <w:ilvl w:val="0"/>
                <w:numId w:val="111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FA13E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даје оцену о здравственом стању и упућује на оцену радне способности, иде у кућне посете у оквиру теренског рада;</w:t>
            </w:r>
          </w:p>
          <w:p w:rsidR="002D3F5C" w:rsidRPr="00FA13EE" w:rsidRDefault="002D3F5C" w:rsidP="002D3F5C">
            <w:pPr>
              <w:numPr>
                <w:ilvl w:val="0"/>
                <w:numId w:val="111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FA13E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збрињава пацијенте на месту повређивања, односно нагло насталог обољења, којима је неопходно указивање хитне медицинске помоћи, по потреби прати пацијента у хитном санитетском транспорту до одговарајуће здравствене установе;</w:t>
            </w:r>
          </w:p>
          <w:p w:rsidR="002D3F5C" w:rsidRPr="00FA13EE" w:rsidRDefault="002D3F5C" w:rsidP="002D3F5C">
            <w:pPr>
              <w:numPr>
                <w:ilvl w:val="0"/>
                <w:numId w:val="111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FA13E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спроводи здравствену заштиту одређених категорија становништва, односно пацијената оболелих од болести за чију превенцију, дијагностику и лечење је специјализован;</w:t>
            </w:r>
          </w:p>
          <w:p w:rsidR="002D3F5C" w:rsidRPr="00FA13EE" w:rsidRDefault="002D3F5C" w:rsidP="002D3F5C">
            <w:pPr>
              <w:numPr>
                <w:ilvl w:val="0"/>
                <w:numId w:val="111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FA13E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обавља послове лабораторијске, радиолошке и друге дијагностике за коју је специјализован, о чему сачињава специјалистички извештај;</w:t>
            </w:r>
          </w:p>
          <w:p w:rsidR="002D3F5C" w:rsidRPr="00FA13EE" w:rsidRDefault="002D3F5C" w:rsidP="002D3F5C">
            <w:pPr>
              <w:numPr>
                <w:ilvl w:val="0"/>
                <w:numId w:val="111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FA13E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учествује у унапређењу квалитета здравствене заштите;</w:t>
            </w:r>
          </w:p>
          <w:p w:rsidR="002D3F5C" w:rsidRPr="00FA13EE" w:rsidRDefault="002D3F5C" w:rsidP="002D3F5C">
            <w:pPr>
              <w:numPr>
                <w:ilvl w:val="0"/>
                <w:numId w:val="111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FA13E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обавља консултације са другим здравственим радницима и здравственим сарадницима;</w:t>
            </w:r>
          </w:p>
          <w:p w:rsidR="002D3F5C" w:rsidRPr="00FA13EE" w:rsidRDefault="002D3F5C" w:rsidP="002D3F5C">
            <w:pPr>
              <w:numPr>
                <w:ilvl w:val="0"/>
                <w:numId w:val="111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FA13E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планира, надзире и евалуира спровођење здравствене заштите;</w:t>
            </w:r>
          </w:p>
          <w:p w:rsidR="002D3F5C" w:rsidRPr="00FA13EE" w:rsidRDefault="002D3F5C" w:rsidP="002D3F5C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</w:p>
          <w:p w:rsidR="002D3F5C" w:rsidRPr="00DD6099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lang w:eastAsia="sr-Latn-CS"/>
              </w:rPr>
            </w:pPr>
            <w:r w:rsidRPr="00DD6099">
              <w:rPr>
                <w:rFonts w:ascii="Times New Roman" w:eastAsia="Times New Roman" w:hAnsi="Times New Roman"/>
                <w:color w:val="000000"/>
                <w:lang w:eastAsia="sr-Latn-CS"/>
              </w:rPr>
              <w:t xml:space="preserve">                     </w:t>
            </w:r>
            <w:r w:rsidRPr="00DD6099">
              <w:rPr>
                <w:rFonts w:ascii="Times New Roman" w:eastAsia="Times New Roman" w:hAnsi="Times New Roman"/>
                <w:color w:val="000000"/>
                <w:lang w:val="sr-Latn-CS" w:eastAsia="sr-Latn-CS"/>
              </w:rPr>
              <w:t xml:space="preserve">За свој рад одговоран је </w:t>
            </w:r>
            <w:r w:rsidRPr="00DD6099">
              <w:rPr>
                <w:rFonts w:ascii="Times New Roman" w:eastAsia="Times New Roman" w:hAnsi="Times New Roman"/>
                <w:color w:val="000000"/>
                <w:lang w:eastAsia="sr-Latn-CS"/>
              </w:rPr>
              <w:t>Управнику Дома здравља</w:t>
            </w:r>
            <w:r w:rsidRPr="00DD6099">
              <w:rPr>
                <w:rFonts w:ascii="Times New Roman" w:eastAsia="Times New Roman" w:hAnsi="Times New Roman"/>
                <w:color w:val="000000"/>
                <w:lang w:val="sr-Latn-CS" w:eastAsia="sr-Latn-CS"/>
              </w:rPr>
              <w:t xml:space="preserve"> и директору </w:t>
            </w:r>
            <w:r w:rsidRPr="00DD6099">
              <w:rPr>
                <w:rFonts w:ascii="Times New Roman" w:eastAsia="Times New Roman" w:hAnsi="Times New Roman"/>
                <w:color w:val="000000"/>
                <w:lang w:eastAsia="sr-Latn-CS"/>
              </w:rPr>
              <w:t>ЗЦ Врање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751E2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8751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Стручна спрема: Високо образовање:</w:t>
            </w:r>
          </w:p>
          <w:p w:rsidR="002D3F5C" w:rsidRPr="008751E2" w:rsidRDefault="002D3F5C" w:rsidP="002D3F5C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8751E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 интегрисаним академским студијама, по пропису који уређује високо образовање, почев од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2D3F5C" w:rsidRPr="00A76274" w:rsidRDefault="002D3F5C" w:rsidP="002D3F5C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lang w:eastAsia="sr-Latn-CS"/>
              </w:rPr>
            </w:pPr>
            <w:r w:rsidRPr="008751E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 основним студијама у трајању од најмање пет година по пропису који је уређивао високо образовање до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сарадника.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A13E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lang w:eastAsia="sr-Latn-CS"/>
              </w:rPr>
            </w:pPr>
            <w:r w:rsidRPr="00FA13EE">
              <w:rPr>
                <w:rFonts w:ascii="Times New Roman" w:eastAsia="Times New Roman" w:hAnsi="Times New Roman"/>
                <w:color w:val="000000"/>
                <w:lang w:eastAsia="sr-Latn-CS"/>
              </w:rPr>
              <w:t>Посебни услови: - стручни испит;</w:t>
            </w:r>
          </w:p>
          <w:p w:rsidR="002D3F5C" w:rsidRPr="00FA13E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lang w:val="sr-Latn-CS" w:eastAsia="sr-Latn-CS"/>
              </w:rPr>
            </w:pPr>
            <w:r w:rsidRPr="00FA13EE">
              <w:rPr>
                <w:rFonts w:ascii="Times New Roman" w:eastAsia="Times New Roman" w:hAnsi="Times New Roman"/>
                <w:color w:val="000000"/>
                <w:lang w:val="sr-Latn-CS" w:eastAsia="sr-Latn-CS"/>
              </w:rPr>
              <w:t>- лиценца;</w:t>
            </w:r>
          </w:p>
          <w:p w:rsidR="002D3F5C" w:rsidRPr="00FA13E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lang w:eastAsia="sr-Latn-CS"/>
              </w:rPr>
            </w:pPr>
            <w:r w:rsidRPr="00FA13EE">
              <w:rPr>
                <w:rFonts w:ascii="Times New Roman" w:eastAsia="Times New Roman" w:hAnsi="Times New Roman"/>
                <w:color w:val="000000"/>
                <w:lang w:eastAsia="sr-Latn-CS"/>
              </w:rPr>
              <w:t>- специјалистички испит из ургентне медицине;</w:t>
            </w:r>
          </w:p>
          <w:p w:rsidR="002D3F5C" w:rsidRPr="008751E2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lang w:eastAsia="sr-Latn-CS"/>
              </w:rPr>
            </w:pPr>
            <w:r w:rsidRPr="00FA13EE">
              <w:rPr>
                <w:rFonts w:ascii="Times New Roman" w:eastAsia="Times New Roman" w:hAnsi="Times New Roman"/>
                <w:color w:val="000000"/>
                <w:lang w:val="sr-Latn-CS" w:eastAsia="sr-Latn-CS"/>
              </w:rPr>
              <w:t>- најмање три године и шест месеци радног искуства у звању доктора медицине.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Постојећи број извршилаца</w:t>
            </w:r>
          </w:p>
        </w:tc>
        <w:tc>
          <w:tcPr>
            <w:tcW w:w="8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A76274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A76274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1</w:t>
            </w:r>
          </w:p>
        </w:tc>
      </w:tr>
    </w:tbl>
    <w:p w:rsidR="002D3F5C" w:rsidRPr="00DD6099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799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8"/>
        <w:gridCol w:w="8441"/>
      </w:tblGrid>
      <w:tr w:rsidR="002D3F5C" w:rsidRPr="00E1142A" w:rsidTr="002D3F5C">
        <w:trPr>
          <w:trHeight w:val="270"/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AB1DED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МЕДИЦИНСКА СЕСТРА-ТЕХНИЧАР У ХИТНОЈ МЕДИЦИНСКОЈ ПОМОЋИ</w:t>
            </w:r>
            <w:r w:rsidRPr="00AB1DE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r w:rsidRPr="00AB1DE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ГЛАВНА СЕСТРА СЛУЖБЕ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7C36F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00F44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sr-Latn-CS"/>
              </w:rPr>
              <w:t>Z022103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типичним опис посла</w:t>
            </w:r>
          </w:p>
        </w:tc>
        <w:tc>
          <w:tcPr>
            <w:tcW w:w="8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AB1DED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AB1DE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Опис посла: </w:t>
            </w:r>
          </w:p>
          <w:p w:rsidR="002D3F5C" w:rsidRPr="00AB1DED" w:rsidRDefault="002D3F5C" w:rsidP="002D3F5C">
            <w:pPr>
              <w:numPr>
                <w:ilvl w:val="0"/>
                <w:numId w:val="112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AB1DE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Организује и координира рад особља у служби. </w:t>
            </w:r>
          </w:p>
          <w:p w:rsidR="002D3F5C" w:rsidRPr="00AB1DED" w:rsidRDefault="002D3F5C" w:rsidP="002D3F5C">
            <w:pPr>
              <w:numPr>
                <w:ilvl w:val="0"/>
                <w:numId w:val="112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AB1DE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Врши јутарњи обилазак свих просторија службе и стара се о њиховој хигијенско техничкој исправности. </w:t>
            </w:r>
          </w:p>
          <w:p w:rsidR="002D3F5C" w:rsidRPr="00AB1DED" w:rsidRDefault="002D3F5C" w:rsidP="002D3F5C">
            <w:pPr>
              <w:numPr>
                <w:ilvl w:val="0"/>
                <w:numId w:val="112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AB1DE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Прави распоред рада здравствених радника и осталог особља службе. </w:t>
            </w:r>
          </w:p>
          <w:p w:rsidR="002D3F5C" w:rsidRPr="00AB1DED" w:rsidRDefault="002D3F5C" w:rsidP="002D3F5C">
            <w:pPr>
              <w:numPr>
                <w:ilvl w:val="0"/>
                <w:numId w:val="112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AB1DE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Контролише рационалност и благовременост у давању терапије као и контролу стерилизације инструмената, материјала и апарата. </w:t>
            </w:r>
          </w:p>
          <w:p w:rsidR="002D3F5C" w:rsidRPr="00AB1DED" w:rsidRDefault="002D3F5C" w:rsidP="002D3F5C">
            <w:pPr>
              <w:numPr>
                <w:ilvl w:val="0"/>
                <w:numId w:val="112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AB1DE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Врши требовање лекова, санитетског материјала и другог материјала потребног за рад службе. </w:t>
            </w:r>
          </w:p>
          <w:p w:rsidR="002D3F5C" w:rsidRPr="00A76274" w:rsidRDefault="002D3F5C" w:rsidP="002D3F5C">
            <w:pPr>
              <w:numPr>
                <w:ilvl w:val="0"/>
                <w:numId w:val="112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AB1DE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Води целокупну статистичку и медицинску документацију службе као и дневну евиденцију о доласку на посао. </w:t>
            </w:r>
          </w:p>
          <w:p w:rsidR="002D3F5C" w:rsidRPr="00AB1DED" w:rsidRDefault="002D3F5C" w:rsidP="002D3F5C">
            <w:pPr>
              <w:numPr>
                <w:ilvl w:val="0"/>
                <w:numId w:val="112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AB1DE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Преноси искуства на мла</w:t>
            </w:r>
            <w:r w:rsidRPr="00AB1DE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ђ</w:t>
            </w:r>
            <w:r w:rsidRPr="00AB1DE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е сестре и уводи у рад приправнике и новопримљене сестре. </w:t>
            </w:r>
          </w:p>
          <w:p w:rsidR="002D3F5C" w:rsidRPr="00AB1DED" w:rsidRDefault="002D3F5C" w:rsidP="002D3F5C">
            <w:pPr>
              <w:numPr>
                <w:ilvl w:val="0"/>
                <w:numId w:val="112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AB1DE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Задужује се са основним средствима и ситним инвентаром и врши контролу над њиховим утрошком. </w:t>
            </w:r>
          </w:p>
          <w:p w:rsidR="002D3F5C" w:rsidRPr="00AB1DED" w:rsidRDefault="002D3F5C" w:rsidP="002D3F5C">
            <w:pPr>
              <w:numPr>
                <w:ilvl w:val="0"/>
                <w:numId w:val="112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AB1DE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Координира рад са начелником службе. </w:t>
            </w:r>
          </w:p>
          <w:p w:rsidR="002D3F5C" w:rsidRPr="00AB1DED" w:rsidRDefault="002D3F5C" w:rsidP="002D3F5C">
            <w:pPr>
              <w:numPr>
                <w:ilvl w:val="0"/>
                <w:numId w:val="112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AB1DE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планира и пружа услуге процеса здравствене неге и подршке пацијентима, у складу са праксом и стандардима савремене здравствене неге, о чему води прописану медицинску документацију;</w:t>
            </w:r>
          </w:p>
          <w:p w:rsidR="002D3F5C" w:rsidRPr="00AB1DED" w:rsidRDefault="002D3F5C" w:rsidP="002D3F5C">
            <w:pPr>
              <w:numPr>
                <w:ilvl w:val="0"/>
                <w:numId w:val="112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AB1DE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спроводи превентивне и куративне мере, по налогу доктора медицине или доктора медицине специјалисте у тиму или самостално, у здравственој установи и у оквиру теренског рада;</w:t>
            </w:r>
          </w:p>
          <w:p w:rsidR="002D3F5C" w:rsidRPr="00AB1DED" w:rsidRDefault="002D3F5C" w:rsidP="002D3F5C">
            <w:pPr>
              <w:numPr>
                <w:ilvl w:val="0"/>
                <w:numId w:val="112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AB1DE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континуирано спроводи надзор процеса статистичког извештавања;</w:t>
            </w:r>
          </w:p>
          <w:p w:rsidR="002D3F5C" w:rsidRPr="00AB1DED" w:rsidRDefault="002D3F5C" w:rsidP="002D3F5C">
            <w:pPr>
              <w:numPr>
                <w:ilvl w:val="0"/>
                <w:numId w:val="112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AB1DE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требује потрошни материјал за службу;</w:t>
            </w:r>
          </w:p>
          <w:p w:rsidR="002D3F5C" w:rsidRPr="00AB1DED" w:rsidRDefault="002D3F5C" w:rsidP="002D3F5C">
            <w:pPr>
              <w:numPr>
                <w:ilvl w:val="0"/>
                <w:numId w:val="112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AB1DE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контролише одлагање медицинског отпада на прописан начин;</w:t>
            </w:r>
          </w:p>
          <w:p w:rsidR="002D3F5C" w:rsidRPr="00AB1DED" w:rsidRDefault="002D3F5C" w:rsidP="002D3F5C">
            <w:pPr>
              <w:numPr>
                <w:ilvl w:val="0"/>
                <w:numId w:val="112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AB1DE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спроводи и контролише поступак дезинфекције и стерилизације опреме и материјала;</w:t>
            </w:r>
          </w:p>
          <w:p w:rsidR="002D3F5C" w:rsidRPr="00A76274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    </w:t>
            </w:r>
            <w:r w:rsidRPr="00AB1DE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За свој рад одговоран је начелнику службе и главној сестри организационе јединице.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A76274" w:rsidRDefault="002D3F5C" w:rsidP="002D3F5C">
            <w:pPr>
              <w:numPr>
                <w:ilvl w:val="0"/>
                <w:numId w:val="9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средње образовање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9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стручни испит;</w:t>
            </w:r>
          </w:p>
          <w:p w:rsidR="002D3F5C" w:rsidRPr="0089309E" w:rsidRDefault="002D3F5C" w:rsidP="002D3F5C">
            <w:pPr>
              <w:numPr>
                <w:ilvl w:val="0"/>
                <w:numId w:val="9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лиценца;</w:t>
            </w:r>
          </w:p>
          <w:p w:rsidR="002D3F5C" w:rsidRPr="0089309E" w:rsidRDefault="002D3F5C" w:rsidP="002D3F5C">
            <w:pPr>
              <w:numPr>
                <w:ilvl w:val="0"/>
                <w:numId w:val="9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најмање шест месеци радног искуства у звању медицинске сестре/техничара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Постојећи број извршилаца</w:t>
            </w:r>
          </w:p>
        </w:tc>
        <w:tc>
          <w:tcPr>
            <w:tcW w:w="8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00F44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F00F44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1</w:t>
            </w:r>
          </w:p>
        </w:tc>
      </w:tr>
    </w:tbl>
    <w:p w:rsidR="00274219" w:rsidRPr="008751E2" w:rsidRDefault="00274219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790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8"/>
        <w:gridCol w:w="8432"/>
      </w:tblGrid>
      <w:tr w:rsidR="002D3F5C" w:rsidRPr="00E1142A" w:rsidTr="002D3F5C">
        <w:trPr>
          <w:trHeight w:val="270"/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4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DD6099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sr-Latn-CS"/>
              </w:rPr>
            </w:pPr>
            <w:r w:rsidRPr="00DD6099"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  <w:t>ДОКТОР МЕДИЦИНЕ СПЕЦИЈАЛИСТА У ХИТНОЈ</w:t>
            </w:r>
            <w:r w:rsidRPr="00DD6099">
              <w:rPr>
                <w:rFonts w:ascii="Times New Roman" w:eastAsia="Times New Roman" w:hAnsi="Times New Roman"/>
                <w:b/>
                <w:sz w:val="24"/>
                <w:szCs w:val="24"/>
                <w:lang w:eastAsia="sr-Latn-CS"/>
              </w:rPr>
              <w:t xml:space="preserve"> </w:t>
            </w:r>
            <w:r w:rsidRPr="00DD6099"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  <w:t>МЕДИЦИНСКОЈ ПОМОЋИ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7C36F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4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00F44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sr-Latn-CS"/>
              </w:rPr>
              <w:t>Z020101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типичним опис посла</w:t>
            </w:r>
          </w:p>
        </w:tc>
        <w:tc>
          <w:tcPr>
            <w:tcW w:w="84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00F44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F00F4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Опис посла: </w:t>
            </w:r>
          </w:p>
          <w:p w:rsidR="002D3F5C" w:rsidRPr="00F00F44" w:rsidRDefault="002D3F5C" w:rsidP="002D3F5C">
            <w:pPr>
              <w:numPr>
                <w:ilvl w:val="0"/>
                <w:numId w:val="11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F00F4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превенира, дијагностикује и лечи болести, повреде и друге физичке и менталне поремећаје коришћењем специјализованих метода и техника, кроз примену принципа и процедура савремене медицине, о чему води прописану медицинску документацију;</w:t>
            </w:r>
          </w:p>
          <w:p w:rsidR="002D3F5C" w:rsidRPr="00751A9B" w:rsidRDefault="002D3F5C" w:rsidP="002D3F5C">
            <w:pPr>
              <w:numPr>
                <w:ilvl w:val="0"/>
                <w:numId w:val="11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F00F4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организује и спроводи мере на очувању и унапређењу здравља појединца и породице, ради на откривању и сузбијању фактора ризика за настанак болести, прати здравствено стање становништва на свом подручју и осигурава податке за потребе здравствене статистике, утврђује ризике за здравље, предлаже и спроводи мере за њихово отклањање, спроводи здраствено - васпитне активности и остварује сарадњу са кључним појединцима и организацијама у заједници;</w:t>
            </w:r>
          </w:p>
          <w:p w:rsidR="002D3F5C" w:rsidRPr="00F00F44" w:rsidRDefault="002D3F5C" w:rsidP="002D3F5C">
            <w:pPr>
              <w:numPr>
                <w:ilvl w:val="0"/>
                <w:numId w:val="11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- обавља послове </w:t>
            </w:r>
            <w:r w:rsidRPr="00F00F4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дијагностике за коју је специјализован, о чему сачињава специјалистички извештај;</w:t>
            </w:r>
          </w:p>
          <w:p w:rsidR="002D3F5C" w:rsidRPr="00751A9B" w:rsidRDefault="002D3F5C" w:rsidP="002D3F5C">
            <w:pPr>
              <w:numPr>
                <w:ilvl w:val="0"/>
                <w:numId w:val="11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F00F4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обавља специјалистичке прегледе и упућује на даљу дијагностику и прегледе,одређује начин и врсту лечења, прати ток лечења и усклађује мишљење и предлоге за наставак лечења,одређује врсту и дужину кућног лечења и прати његово спровођење, одређује дужину привремене спречености за рад због болести или повреде;</w:t>
            </w:r>
          </w:p>
          <w:p w:rsidR="002D3F5C" w:rsidRPr="00F00F44" w:rsidRDefault="002D3F5C" w:rsidP="002D3F5C">
            <w:pPr>
              <w:numPr>
                <w:ilvl w:val="0"/>
                <w:numId w:val="11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F00F4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збрињава пацијенте на месту повређивања, односно нагло насталог обољења, којима је неопходно указивање хитне медицинске помоћи, по потреби прати пацијента у хитном санитетском транспорту до одговарајуће здравствене установе;</w:t>
            </w:r>
          </w:p>
          <w:p w:rsidR="002D3F5C" w:rsidRPr="00751A9B" w:rsidRDefault="002D3F5C" w:rsidP="002D3F5C">
            <w:pPr>
              <w:numPr>
                <w:ilvl w:val="0"/>
                <w:numId w:val="11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F00F4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спроводи здравствену заштиту одређених категорија становништва, односно пацијената оболелих од болести за чију превенцију, дијагностику и лечење је специјализован;</w:t>
            </w:r>
          </w:p>
          <w:p w:rsidR="002D3F5C" w:rsidRPr="00F00F44" w:rsidRDefault="002D3F5C" w:rsidP="002D3F5C">
            <w:pPr>
              <w:numPr>
                <w:ilvl w:val="0"/>
                <w:numId w:val="11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F00F4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учествује у унапређењу квалитета здравствене заштите;</w:t>
            </w:r>
          </w:p>
          <w:p w:rsidR="002D3F5C" w:rsidRPr="00F00F44" w:rsidRDefault="002D3F5C" w:rsidP="002D3F5C">
            <w:pPr>
              <w:numPr>
                <w:ilvl w:val="0"/>
                <w:numId w:val="11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F00F4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обавља консултације са другим здравственим радницима и здравственим сарадницима;</w:t>
            </w:r>
          </w:p>
          <w:p w:rsidR="002D3F5C" w:rsidRPr="00F00F44" w:rsidRDefault="002D3F5C" w:rsidP="002D3F5C">
            <w:pPr>
              <w:numPr>
                <w:ilvl w:val="0"/>
                <w:numId w:val="11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F00F4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планира, надзире и евалуира спровођење здравствене заштите;</w:t>
            </w:r>
          </w:p>
          <w:p w:rsidR="002D3F5C" w:rsidRPr="00F00F44" w:rsidRDefault="002D3F5C" w:rsidP="002D3F5C">
            <w:pPr>
              <w:numPr>
                <w:ilvl w:val="0"/>
                <w:numId w:val="11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F00F4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утврђује време и узрок смрти.</w:t>
            </w:r>
          </w:p>
          <w:p w:rsidR="002D3F5C" w:rsidRPr="00F00F44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                                     </w:t>
            </w:r>
            <w:r w:rsidRPr="00F00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За свој рад одговоран је начелнику службе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4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00F44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           </w:t>
            </w:r>
            <w:r w:rsidRPr="00F00F44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Стручна спрема: Високо образовање:</w:t>
            </w:r>
          </w:p>
          <w:p w:rsidR="002D3F5C" w:rsidRPr="00F00F44" w:rsidRDefault="002D3F5C" w:rsidP="002D3F5C">
            <w:pPr>
              <w:spacing w:after="0" w:line="240" w:lineRule="auto"/>
              <w:ind w:left="709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F00F44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- на интегрисаним академским студијама, по пропису који уређује високо образовање, почев од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2D3F5C" w:rsidRPr="002B052A" w:rsidRDefault="002D3F5C" w:rsidP="002D3F5C">
            <w:pPr>
              <w:spacing w:after="0" w:line="240" w:lineRule="auto"/>
              <w:ind w:left="709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F00F44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- на основним студијама у трајању од најмање пет година по пропису који је уређивао високо образовање до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сарадника.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4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00F44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F00F44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Посебни услови: - стручни испит;</w:t>
            </w:r>
          </w:p>
          <w:p w:rsidR="002D3F5C" w:rsidRPr="00F00F44" w:rsidRDefault="002D3F5C" w:rsidP="002D3F5C">
            <w:pPr>
              <w:spacing w:after="0" w:line="240" w:lineRule="auto"/>
              <w:ind w:left="709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F00F44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F00F44" w:rsidRDefault="002D3F5C" w:rsidP="002D3F5C">
            <w:pPr>
              <w:spacing w:after="0" w:line="240" w:lineRule="auto"/>
              <w:ind w:left="709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F00F44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- специјалистички испит из ургентне медицине;</w:t>
            </w:r>
          </w:p>
          <w:p w:rsidR="002D3F5C" w:rsidRPr="002B052A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F00F44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- најмање три године и шест месеци радног искуства у звању доктора медицине.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Постојећи број извршилаца</w:t>
            </w:r>
          </w:p>
        </w:tc>
        <w:tc>
          <w:tcPr>
            <w:tcW w:w="84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A76274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5</w:t>
            </w:r>
          </w:p>
        </w:tc>
      </w:tr>
    </w:tbl>
    <w:p w:rsidR="00274219" w:rsidRPr="008751E2" w:rsidRDefault="00274219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781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8"/>
        <w:gridCol w:w="8423"/>
      </w:tblGrid>
      <w:tr w:rsidR="002D3F5C" w:rsidRPr="00E1142A" w:rsidTr="002D3F5C">
        <w:trPr>
          <w:trHeight w:val="270"/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00F44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</w:pPr>
            <w:r w:rsidRPr="00F00F44"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  <w:t>ДОКТОР МЕДИЦИНЕ У ХИТНОЈ МЕДИЦИНСКОЈ ПОМОЋИ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7C36F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00F44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sr-Latn-CS"/>
              </w:rPr>
              <w:t>Z020201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Општи типичним опис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 xml:space="preserve">  </w:t>
            </w: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посла</w:t>
            </w:r>
          </w:p>
        </w:tc>
        <w:tc>
          <w:tcPr>
            <w:tcW w:w="8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751A9B" w:rsidRDefault="002D3F5C" w:rsidP="002D3F5C">
            <w:pPr>
              <w:pStyle w:val="Default"/>
              <w:rPr>
                <w:sz w:val="20"/>
                <w:szCs w:val="20"/>
              </w:rPr>
            </w:pPr>
            <w:r w:rsidRPr="00751A9B">
              <w:rPr>
                <w:sz w:val="20"/>
                <w:szCs w:val="20"/>
              </w:rPr>
              <w:t xml:space="preserve">Превенира, дијагносстановништва на свом подручју и осигурава податке за потребе здравствене статистике, утврђује ризике за здравље, предлаже и спроводи мере за њихово отклањање, спроводи здравствено - васпитне активности и остварује сарадњу са кључним појединцима и организацијама у заједници; </w:t>
            </w:r>
          </w:p>
          <w:p w:rsidR="002D3F5C" w:rsidRPr="00751A9B" w:rsidRDefault="002D3F5C" w:rsidP="002D3F5C">
            <w:pPr>
              <w:pStyle w:val="Default"/>
              <w:rPr>
                <w:sz w:val="20"/>
                <w:szCs w:val="20"/>
              </w:rPr>
            </w:pPr>
          </w:p>
          <w:p w:rsidR="002D3F5C" w:rsidRPr="00751A9B" w:rsidRDefault="002D3F5C" w:rsidP="002D3F5C">
            <w:pPr>
              <w:pStyle w:val="Default"/>
              <w:rPr>
                <w:sz w:val="20"/>
                <w:szCs w:val="20"/>
              </w:rPr>
            </w:pPr>
            <w:r w:rsidRPr="00751A9B">
              <w:rPr>
                <w:sz w:val="20"/>
                <w:szCs w:val="20"/>
              </w:rPr>
              <w:t xml:space="preserve">– учествује у посебним програмима (вакцинација, мере у току епидемија и масовних несрећа, мере за рано откривање болести); </w:t>
            </w:r>
          </w:p>
          <w:p w:rsidR="002D3F5C" w:rsidRPr="00751A9B" w:rsidRDefault="002D3F5C" w:rsidP="002D3F5C">
            <w:pPr>
              <w:pStyle w:val="Default"/>
              <w:rPr>
                <w:sz w:val="20"/>
                <w:szCs w:val="20"/>
              </w:rPr>
            </w:pPr>
            <w:r w:rsidRPr="00751A9B">
              <w:rPr>
                <w:sz w:val="20"/>
                <w:szCs w:val="20"/>
              </w:rPr>
              <w:t xml:space="preserve">– обавља прегледе и упућује на даљу дијагностику и специјалистичке прегледе, одређује начин и врсту лечења, прати ток лечења и усклађује мишљење и предлоге за наставак лечења, одређује врсту и дужину кућног лечења и прати његово спровођење, одређује дужину привремене спречености за рад због болести или повреде; </w:t>
            </w:r>
          </w:p>
          <w:p w:rsidR="002D3F5C" w:rsidRPr="00751A9B" w:rsidRDefault="002D3F5C" w:rsidP="002D3F5C">
            <w:pPr>
              <w:pStyle w:val="Default"/>
              <w:rPr>
                <w:sz w:val="20"/>
                <w:szCs w:val="20"/>
              </w:rPr>
            </w:pPr>
            <w:r w:rsidRPr="00751A9B">
              <w:rPr>
                <w:sz w:val="20"/>
                <w:szCs w:val="20"/>
              </w:rPr>
              <w:t xml:space="preserve">– даје оцену о здравственом стању и упућује на оцену радне способности, иде у кућне посете у оквиру теренског рада </w:t>
            </w:r>
          </w:p>
          <w:p w:rsidR="002D3F5C" w:rsidRPr="00751A9B" w:rsidRDefault="002D3F5C" w:rsidP="002D3F5C">
            <w:pPr>
              <w:pStyle w:val="Default"/>
              <w:rPr>
                <w:sz w:val="20"/>
                <w:szCs w:val="20"/>
              </w:rPr>
            </w:pPr>
            <w:r w:rsidRPr="00751A9B">
              <w:rPr>
                <w:sz w:val="20"/>
                <w:szCs w:val="20"/>
              </w:rPr>
              <w:t xml:space="preserve">– збрињава пацијенте на месту повређивања, односно нагло насталог обољења, којима је неопходно указивање хитне медицинске помоћи, по потреби прати пацијента у хитном санитетском транспорту до одговарајуће здравствене установе; </w:t>
            </w:r>
          </w:p>
          <w:p w:rsidR="002D3F5C" w:rsidRPr="00751A9B" w:rsidRDefault="002D3F5C" w:rsidP="002D3F5C">
            <w:pPr>
              <w:pStyle w:val="Default"/>
              <w:rPr>
                <w:sz w:val="20"/>
                <w:szCs w:val="20"/>
              </w:rPr>
            </w:pPr>
            <w:r w:rsidRPr="00751A9B">
              <w:rPr>
                <w:sz w:val="20"/>
                <w:szCs w:val="20"/>
              </w:rPr>
              <w:t xml:space="preserve">– учествује у унапређењу квалитета здравствене заштите; </w:t>
            </w:r>
          </w:p>
          <w:p w:rsidR="002D3F5C" w:rsidRPr="00751A9B" w:rsidRDefault="002D3F5C" w:rsidP="002D3F5C">
            <w:pPr>
              <w:pStyle w:val="Default"/>
              <w:rPr>
                <w:sz w:val="20"/>
                <w:szCs w:val="20"/>
              </w:rPr>
            </w:pPr>
            <w:r w:rsidRPr="00751A9B">
              <w:rPr>
                <w:sz w:val="20"/>
                <w:szCs w:val="20"/>
              </w:rPr>
              <w:t xml:space="preserve">– обавља консултације са другим здравственим радницима и здравственим сарадницима; </w:t>
            </w:r>
          </w:p>
          <w:p w:rsidR="002D3F5C" w:rsidRPr="00751A9B" w:rsidRDefault="002D3F5C" w:rsidP="002D3F5C">
            <w:pPr>
              <w:pStyle w:val="Default"/>
              <w:rPr>
                <w:sz w:val="20"/>
                <w:szCs w:val="20"/>
              </w:rPr>
            </w:pPr>
            <w:r w:rsidRPr="00751A9B">
              <w:rPr>
                <w:sz w:val="20"/>
                <w:szCs w:val="20"/>
              </w:rPr>
              <w:t xml:space="preserve">– планира, надзире и евалуира спровођење здравствене заштите; </w:t>
            </w:r>
          </w:p>
          <w:p w:rsidR="002D3F5C" w:rsidRPr="00751A9B" w:rsidRDefault="002D3F5C" w:rsidP="002D3F5C">
            <w:pPr>
              <w:pStyle w:val="Default"/>
              <w:rPr>
                <w:sz w:val="20"/>
                <w:szCs w:val="20"/>
              </w:rPr>
            </w:pPr>
            <w:r w:rsidRPr="00751A9B">
              <w:rPr>
                <w:sz w:val="20"/>
                <w:szCs w:val="20"/>
              </w:rPr>
              <w:t xml:space="preserve">– утврђује време и узрок смрти;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00F44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F00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Стручна спрема: Високо образовање:</w:t>
            </w:r>
          </w:p>
          <w:p w:rsidR="002D3F5C" w:rsidRPr="00F00F44" w:rsidRDefault="002D3F5C" w:rsidP="002D3F5C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F00F4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 интегрисаним академским студијама, по пропису који уређује високо образовање, почев од 10. септембра 2005. године;</w:t>
            </w:r>
          </w:p>
          <w:p w:rsidR="002D3F5C" w:rsidRPr="002B052A" w:rsidRDefault="002D3F5C" w:rsidP="002D3F5C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F00F4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 основним студијама у трајању од најмање пет година, по пропису који је уређивао високо образовање до 10. септембра 2005. године.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00F44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F00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Посебни услови: - стручни испит;</w:t>
            </w:r>
          </w:p>
          <w:p w:rsidR="002D3F5C" w:rsidRPr="00F00F44" w:rsidRDefault="002D3F5C" w:rsidP="002D3F5C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F00F4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F00F44" w:rsidRDefault="002D3F5C" w:rsidP="002D3F5C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F00F4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шест месеци радног искуства у звању доктора медицине.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Постојећи број извршилаца</w:t>
            </w:r>
          </w:p>
        </w:tc>
        <w:tc>
          <w:tcPr>
            <w:tcW w:w="8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751A9B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2</w:t>
            </w:r>
          </w:p>
        </w:tc>
      </w:tr>
    </w:tbl>
    <w:p w:rsidR="002D3F5C" w:rsidRPr="00011DE9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772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8"/>
        <w:gridCol w:w="8414"/>
      </w:tblGrid>
      <w:tr w:rsidR="002D3F5C" w:rsidRPr="00E1142A" w:rsidTr="002D3F5C">
        <w:trPr>
          <w:trHeight w:val="270"/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3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00F44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  <w:t>МЕДИЦИНСКА СЕСТРА ТЕХНИЧАР У ХИТНОЈ МЕДИЦИНСКОЈ ПОМОЋИ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7C36F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3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00F44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sr-Latn-CS"/>
              </w:rPr>
              <w:t>Z022103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типичним опис посла</w:t>
            </w:r>
          </w:p>
        </w:tc>
        <w:tc>
          <w:tcPr>
            <w:tcW w:w="83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2B052A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Опис посла: </w:t>
            </w:r>
          </w:p>
          <w:p w:rsidR="002D3F5C" w:rsidRPr="002B052A" w:rsidRDefault="002D3F5C" w:rsidP="002D3F5C">
            <w:pPr>
              <w:numPr>
                <w:ilvl w:val="0"/>
                <w:numId w:val="114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Ради са лекаром у амбуланти, припрема пацијенте за преглед, ради на лекарском протоколу и исписује болеснички картон. </w:t>
            </w:r>
          </w:p>
          <w:p w:rsidR="002D3F5C" w:rsidRPr="002B052A" w:rsidRDefault="002D3F5C" w:rsidP="002D3F5C">
            <w:pPr>
              <w:numPr>
                <w:ilvl w:val="0"/>
                <w:numId w:val="114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Даје прописану терапију у одељењу ињекција, учествује у пружању хитне медицинске помоћи, систематских прегледа деце и омладине и о томе води потребну евиденцију. </w:t>
            </w:r>
          </w:p>
          <w:p w:rsidR="002D3F5C" w:rsidRPr="002B052A" w:rsidRDefault="002D3F5C" w:rsidP="002D3F5C">
            <w:pPr>
              <w:numPr>
                <w:ilvl w:val="0"/>
                <w:numId w:val="114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Требује потребне ампулиране лекове за рад. </w:t>
            </w:r>
          </w:p>
          <w:p w:rsidR="002D3F5C" w:rsidRPr="002B052A" w:rsidRDefault="002D3F5C" w:rsidP="002D3F5C">
            <w:pPr>
              <w:numPr>
                <w:ilvl w:val="0"/>
                <w:numId w:val="114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Уредно води неопходну медицинску документацију и извештаје. </w:t>
            </w:r>
          </w:p>
          <w:p w:rsidR="002D3F5C" w:rsidRPr="002B052A" w:rsidRDefault="002D3F5C" w:rsidP="002D3F5C">
            <w:pPr>
              <w:numPr>
                <w:ilvl w:val="0"/>
                <w:numId w:val="114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Пише фактуре за страни завод, води дневну статистичку евиденцију, наплаћује услуге за стране заводе, наплаћује од корисника услуга партиципацију као и друге износе и предаје благајни. </w:t>
            </w:r>
          </w:p>
          <w:p w:rsidR="002D3F5C" w:rsidRPr="002B052A" w:rsidRDefault="002D3F5C" w:rsidP="002D3F5C">
            <w:pPr>
              <w:numPr>
                <w:ilvl w:val="0"/>
                <w:numId w:val="114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Припрема материјал и врши стерилизацију инструмената материјала и апарата. </w:t>
            </w:r>
          </w:p>
          <w:p w:rsidR="002D3F5C" w:rsidRPr="002B052A" w:rsidRDefault="002D3F5C" w:rsidP="002D3F5C">
            <w:pPr>
              <w:numPr>
                <w:ilvl w:val="0"/>
                <w:numId w:val="114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У сарадњи са осталим сестрама спроводи здравствено васпитни рад. </w:t>
            </w:r>
          </w:p>
          <w:p w:rsidR="002D3F5C" w:rsidRPr="002B052A" w:rsidRDefault="002D3F5C" w:rsidP="002D3F5C">
            <w:pPr>
              <w:numPr>
                <w:ilvl w:val="0"/>
                <w:numId w:val="114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припрема болесника за дијагностичко терапијске процедуре и припрема ординацију, опрему и уређаје за рад;</w:t>
            </w:r>
          </w:p>
          <w:p w:rsidR="002D3F5C" w:rsidRPr="002B052A" w:rsidRDefault="002D3F5C" w:rsidP="002D3F5C">
            <w:pPr>
              <w:numPr>
                <w:ilvl w:val="0"/>
                <w:numId w:val="114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учествује у дијагностици (ЕКГ, одређивање шећера у крви и др.) и врши антропометријска мерења;</w:t>
            </w:r>
          </w:p>
          <w:p w:rsidR="002D3F5C" w:rsidRPr="002B052A" w:rsidRDefault="002D3F5C" w:rsidP="002D3F5C">
            <w:pPr>
              <w:numPr>
                <w:ilvl w:val="0"/>
                <w:numId w:val="114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прима позиве на телефону за хитне интервенције и координира радом и усмерава све екипе хитне помоћи на терену, усмерава најближу екипу према месту интервенције и прати кретања екипа хитне помоћи на целом подручју територијалне надлежности;</w:t>
            </w:r>
          </w:p>
          <w:p w:rsidR="002D3F5C" w:rsidRPr="002B052A" w:rsidRDefault="002D3F5C" w:rsidP="002D3F5C">
            <w:pPr>
              <w:numPr>
                <w:ilvl w:val="0"/>
                <w:numId w:val="114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у хитним случајевима пружа прву помоћ унесрећенима на месту догађаја и у транспорту и прати болесника и надзире га за време превоза до здравствене установе или куће ради даљег лечења;</w:t>
            </w:r>
          </w:p>
          <w:p w:rsidR="002D3F5C" w:rsidRPr="002B052A" w:rsidRDefault="002D3F5C" w:rsidP="002D3F5C">
            <w:pPr>
              <w:numPr>
                <w:ilvl w:val="0"/>
                <w:numId w:val="114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врши дезинфекцију и стерилизацију материјала и инструмената;</w:t>
            </w:r>
          </w:p>
          <w:p w:rsidR="002D3F5C" w:rsidRPr="002B052A" w:rsidRDefault="002D3F5C" w:rsidP="002D3F5C">
            <w:pPr>
              <w:numPr>
                <w:ilvl w:val="0"/>
                <w:numId w:val="114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правилно одлаже медицински отпад;</w:t>
            </w:r>
          </w:p>
          <w:p w:rsidR="002D3F5C" w:rsidRPr="002B052A" w:rsidRDefault="002D3F5C" w:rsidP="002D3F5C">
            <w:pPr>
              <w:numPr>
                <w:ilvl w:val="0"/>
                <w:numId w:val="114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Ради и друге послове из домена своје струке. </w:t>
            </w:r>
          </w:p>
          <w:p w:rsidR="002D3F5C" w:rsidRPr="002B052A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                       </w:t>
            </w: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За свој рад одговоран је главном техничару службе и начелнику службе.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3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2B052A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Стручна спрема: средње образовање</w:t>
            </w:r>
          </w:p>
          <w:p w:rsidR="002D3F5C" w:rsidRPr="002B052A" w:rsidRDefault="002D3F5C" w:rsidP="002D3F5C">
            <w:pPr>
              <w:spacing w:after="0" w:line="240" w:lineRule="auto"/>
              <w:ind w:left="363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</w:tc>
      </w:tr>
      <w:tr w:rsidR="002D3F5C" w:rsidRPr="00E1142A" w:rsidTr="002D3F5C">
        <w:trPr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3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2B052A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Посебни услови: - стручни испит;</w:t>
            </w:r>
          </w:p>
          <w:p w:rsidR="002D3F5C" w:rsidRPr="002B052A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2B052A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шест месеци радног искуства у звању медицинске сестре / техничара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936B6A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Постојећи број изврш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.</w:t>
            </w:r>
          </w:p>
        </w:tc>
        <w:tc>
          <w:tcPr>
            <w:tcW w:w="83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756F13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16</w:t>
            </w:r>
          </w:p>
        </w:tc>
      </w:tr>
    </w:tbl>
    <w:p w:rsidR="002D3F5C" w:rsidRPr="008A5233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754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8"/>
        <w:gridCol w:w="8396"/>
      </w:tblGrid>
      <w:tr w:rsidR="002D3F5C" w:rsidRPr="00E1142A" w:rsidTr="002D3F5C">
        <w:trPr>
          <w:trHeight w:val="270"/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3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  <w:t>ВОЗАЧ У ХИТНОЈ МЕДИЦИНСКОЈ ПОМОЋИ</w:t>
            </w:r>
          </w:p>
          <w:p w:rsidR="002D3F5C" w:rsidRPr="00756F13" w:rsidRDefault="002D3F5C" w:rsidP="002D3F5C">
            <w:pPr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  <w:t xml:space="preserve">                                                    - Шеф возног парка-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7C36F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3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00F44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sr-Latn-CS"/>
              </w:rPr>
              <w:t>Z024001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типичним опис посла</w:t>
            </w:r>
          </w:p>
        </w:tc>
        <w:tc>
          <w:tcPr>
            <w:tcW w:w="83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432F7B" w:rsidRDefault="002D3F5C" w:rsidP="002D3F5C">
            <w:pPr>
              <w:pStyle w:val="NoSpacing"/>
              <w:rPr>
                <w:rFonts w:ascii="Times New Roman" w:hAnsi="Times New Roman"/>
                <w:lang w:eastAsia="sr-Latn-CS"/>
              </w:rPr>
            </w:pPr>
            <w:r w:rsidRPr="008E5DDB">
              <w:rPr>
                <w:rFonts w:ascii="Times New Roman" w:hAnsi="Times New Roman"/>
                <w:lang w:eastAsia="sr-Latn-CS"/>
              </w:rPr>
              <w:t>Опис послова:</w:t>
            </w:r>
          </w:p>
          <w:p w:rsidR="002D3F5C" w:rsidRPr="008E5DDB" w:rsidRDefault="002D3F5C" w:rsidP="002D3F5C">
            <w:pPr>
              <w:pStyle w:val="NormalStefbullets1"/>
              <w:numPr>
                <w:ilvl w:val="0"/>
                <w:numId w:val="0"/>
              </w:numPr>
              <w:ind w:left="630"/>
            </w:pPr>
            <w:r w:rsidRPr="008E5DDB">
              <w:t xml:space="preserve">-организује и руководи радом одсека; </w:t>
            </w:r>
          </w:p>
          <w:p w:rsidR="002D3F5C" w:rsidRPr="008E5DDB" w:rsidRDefault="002D3F5C" w:rsidP="002D3F5C">
            <w:pPr>
              <w:pStyle w:val="NormalStefbullets1"/>
              <w:numPr>
                <w:ilvl w:val="0"/>
                <w:numId w:val="0"/>
              </w:numPr>
              <w:ind w:left="630"/>
            </w:pPr>
            <w:r w:rsidRPr="008E5DDB">
              <w:t xml:space="preserve">-одговоран је за средства рада и њихово правилно коришћење и одржавање, врши отклањање кварова; </w:t>
            </w:r>
          </w:p>
          <w:p w:rsidR="002D3F5C" w:rsidRDefault="002D3F5C" w:rsidP="002D3F5C">
            <w:pPr>
              <w:pStyle w:val="NormalStefbullets1"/>
              <w:numPr>
                <w:ilvl w:val="0"/>
                <w:numId w:val="0"/>
              </w:numPr>
              <w:ind w:left="630"/>
            </w:pPr>
            <w:r w:rsidRPr="008E5DDB">
              <w:t xml:space="preserve">-води потребне евиденције; </w:t>
            </w:r>
          </w:p>
          <w:p w:rsidR="002D3F5C" w:rsidRPr="008E5DDB" w:rsidRDefault="002D3F5C" w:rsidP="002D3F5C">
            <w:pPr>
              <w:pStyle w:val="NormalStefbullets1"/>
              <w:numPr>
                <w:ilvl w:val="0"/>
                <w:numId w:val="0"/>
              </w:numPr>
              <w:ind w:left="630"/>
            </w:pPr>
            <w:r>
              <w:t>-</w:t>
            </w:r>
            <w:r w:rsidRPr="008E5DDB">
              <w:t xml:space="preserve">контролише утрошак горива и мазива; </w:t>
            </w:r>
          </w:p>
          <w:p w:rsidR="002D3F5C" w:rsidRPr="008E5DDB" w:rsidRDefault="002D3F5C" w:rsidP="002D3F5C">
            <w:pPr>
              <w:pStyle w:val="NormalStefbullets1"/>
              <w:numPr>
                <w:ilvl w:val="0"/>
                <w:numId w:val="0"/>
              </w:numPr>
              <w:ind w:left="630"/>
            </w:pPr>
            <w:r w:rsidRPr="008E5DDB">
              <w:t xml:space="preserve">-контролише пређену километражу возила; </w:t>
            </w:r>
          </w:p>
          <w:p w:rsidR="002D3F5C" w:rsidRPr="008E5DDB" w:rsidRDefault="002D3F5C" w:rsidP="002D3F5C">
            <w:pPr>
              <w:pStyle w:val="NormalStefbullets1"/>
              <w:numPr>
                <w:ilvl w:val="0"/>
                <w:numId w:val="0"/>
              </w:numPr>
              <w:ind w:left="630"/>
            </w:pPr>
            <w:r>
              <w:t>-</w:t>
            </w:r>
            <w:r w:rsidRPr="008E5DDB">
              <w:t xml:space="preserve">врши контролу исправности путних налога; </w:t>
            </w:r>
          </w:p>
          <w:p w:rsidR="002D3F5C" w:rsidRPr="008E5DDB" w:rsidRDefault="002D3F5C" w:rsidP="002D3F5C">
            <w:pPr>
              <w:pStyle w:val="NormalStefbullets1"/>
              <w:numPr>
                <w:ilvl w:val="0"/>
                <w:numId w:val="0"/>
              </w:numPr>
            </w:pPr>
            <w:r>
              <w:t xml:space="preserve">             -</w:t>
            </w:r>
            <w:r w:rsidRPr="008E5DDB">
              <w:t>прави распоред рада и издаје радне налоге;</w:t>
            </w:r>
          </w:p>
          <w:p w:rsidR="002D3F5C" w:rsidRPr="008E5DDB" w:rsidRDefault="002D3F5C" w:rsidP="002D3F5C">
            <w:pPr>
              <w:pStyle w:val="NormalStefbullets1"/>
              <w:numPr>
                <w:ilvl w:val="0"/>
                <w:numId w:val="0"/>
              </w:numPr>
              <w:ind w:left="630"/>
              <w:rPr>
                <w:rFonts w:eastAsia="Calibri"/>
                <w:lang w:eastAsia="en-US"/>
              </w:rPr>
            </w:pPr>
            <w:r>
              <w:t>-</w:t>
            </w:r>
            <w:r w:rsidRPr="008E5DDB">
              <w:t xml:space="preserve"> ради и друге послове у оквиру своје стручне спреме </w:t>
            </w:r>
          </w:p>
          <w:p w:rsidR="002D3F5C" w:rsidRPr="002B052A" w:rsidRDefault="002D3F5C" w:rsidP="002D3F5C">
            <w:pPr>
              <w:numPr>
                <w:ilvl w:val="0"/>
                <w:numId w:val="115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Обавља послове возача, стара се о техницкој исправности и хигијени возила, ради на одрзавању возила, припрема и вози возило на технички преглед. </w:t>
            </w:r>
          </w:p>
          <w:p w:rsidR="002D3F5C" w:rsidRPr="002B052A" w:rsidRDefault="002D3F5C" w:rsidP="002D3F5C">
            <w:pPr>
              <w:numPr>
                <w:ilvl w:val="0"/>
                <w:numId w:val="115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Возач хитне службе је члан екипе за хитну медицинску помоћ.</w:t>
            </w:r>
          </w:p>
          <w:p w:rsidR="002D3F5C" w:rsidRPr="002B052A" w:rsidRDefault="002D3F5C" w:rsidP="002D3F5C">
            <w:pPr>
              <w:numPr>
                <w:ilvl w:val="0"/>
                <w:numId w:val="115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врши хитан санитетски превоз пацијената;</w:t>
            </w:r>
          </w:p>
          <w:p w:rsidR="002D3F5C" w:rsidRPr="002B052A" w:rsidRDefault="002D3F5C" w:rsidP="002D3F5C">
            <w:pPr>
              <w:numPr>
                <w:ilvl w:val="0"/>
                <w:numId w:val="115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врши санитетски превоз пацијената, који није хитан, али је оправдан и медицински неопходан;</w:t>
            </w:r>
          </w:p>
          <w:p w:rsidR="002D3F5C" w:rsidRPr="002B052A" w:rsidRDefault="002D3F5C" w:rsidP="002D3F5C">
            <w:pPr>
              <w:numPr>
                <w:ilvl w:val="0"/>
                <w:numId w:val="115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помаже приликом уношења и изношења непокретних пацијената;</w:t>
            </w:r>
          </w:p>
          <w:p w:rsidR="002D3F5C" w:rsidRPr="002B052A" w:rsidRDefault="002D3F5C" w:rsidP="002D3F5C">
            <w:pPr>
              <w:numPr>
                <w:ilvl w:val="0"/>
                <w:numId w:val="115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управља специјалним санитетским возилом за превоз нагло оболелог, унесрећеног и повређеног;</w:t>
            </w:r>
          </w:p>
          <w:p w:rsidR="002D3F5C" w:rsidRPr="008751E2" w:rsidRDefault="002D3F5C" w:rsidP="008751E2">
            <w:pPr>
              <w:numPr>
                <w:ilvl w:val="0"/>
                <w:numId w:val="115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 интервенцији екипе помаже лекарској екипи у пружању хитне медицинске помоћи, у поступцима оживљавања, преносу болесника или медицинске опреме са виших спратова или подрумских просторија, као и друге послове које наложи дежурни лекар екипе;</w:t>
            </w:r>
          </w:p>
          <w:p w:rsidR="002D3F5C" w:rsidRPr="002B052A" w:rsidRDefault="002D3F5C" w:rsidP="002D3F5C">
            <w:pPr>
              <w:numPr>
                <w:ilvl w:val="0"/>
                <w:numId w:val="115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надзире исправност функције система за оксигенацију, односно о функционисање боце са кисеоником и регулатора за проток кисеоника у возилу;</w:t>
            </w:r>
          </w:p>
          <w:p w:rsidR="002D3F5C" w:rsidRPr="002B052A" w:rsidRDefault="002D3F5C" w:rsidP="002D3F5C">
            <w:pPr>
              <w:numPr>
                <w:ilvl w:val="0"/>
                <w:numId w:val="115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при преузимању возила контролише његову прописану опремљеност;</w:t>
            </w:r>
          </w:p>
          <w:p w:rsidR="002D3F5C" w:rsidRPr="002B052A" w:rsidRDefault="002D3F5C" w:rsidP="002D3F5C">
            <w:pPr>
              <w:numPr>
                <w:ilvl w:val="0"/>
                <w:numId w:val="115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води путни налог који по завршетку смене предаје одговорном возачу смене, сменовођи;</w:t>
            </w:r>
          </w:p>
          <w:p w:rsidR="002D3F5C" w:rsidRPr="002B052A" w:rsidRDefault="002D3F5C" w:rsidP="002D3F5C">
            <w:pPr>
              <w:numPr>
                <w:ilvl w:val="0"/>
                <w:numId w:val="115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одговоран је за безбедност у саобраћају лекарске екипе и животно угрожених пацијената;</w:t>
            </w:r>
          </w:p>
          <w:p w:rsidR="002D3F5C" w:rsidRPr="002B052A" w:rsidRDefault="002D3F5C" w:rsidP="002D3F5C">
            <w:pPr>
              <w:numPr>
                <w:ilvl w:val="0"/>
                <w:numId w:val="115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у случају удеса обавезно обавештава МУП и начелника Службе за ХМП;</w:t>
            </w:r>
          </w:p>
          <w:p w:rsidR="002D3F5C" w:rsidRPr="00432F7B" w:rsidRDefault="002D3F5C" w:rsidP="002D3F5C">
            <w:pPr>
              <w:numPr>
                <w:ilvl w:val="0"/>
                <w:numId w:val="115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материјално одговара за стање и комплетност возила и опреме у њему;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936B6A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.</w:t>
            </w:r>
          </w:p>
        </w:tc>
        <w:tc>
          <w:tcPr>
            <w:tcW w:w="83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936B6A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Стручна спрема: средње образовање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3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2B052A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Посебни услови: - возачка дозвола Б и Ц категорије</w:t>
            </w:r>
          </w:p>
          <w:p w:rsidR="002D3F5C" w:rsidRPr="002B052A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</w:tc>
      </w:tr>
      <w:tr w:rsidR="002D3F5C" w:rsidRPr="00E1142A" w:rsidTr="002D3F5C">
        <w:trPr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936B6A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Постојећи број изврш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.</w:t>
            </w:r>
          </w:p>
        </w:tc>
        <w:tc>
          <w:tcPr>
            <w:tcW w:w="83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756F13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1</w:t>
            </w:r>
          </w:p>
        </w:tc>
      </w:tr>
    </w:tbl>
    <w:p w:rsidR="002D3F5C" w:rsidRPr="00756F13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745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8"/>
        <w:gridCol w:w="8387"/>
      </w:tblGrid>
      <w:tr w:rsidR="002D3F5C" w:rsidRPr="00E1142A" w:rsidTr="002D3F5C">
        <w:trPr>
          <w:trHeight w:val="270"/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3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00F44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  <w:t>ВОЗАЧ У ХИТНОЈ МЕДИЦИНСКОЈ ПОМОЋИ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7C36F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3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00F44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sr-Latn-CS"/>
              </w:rPr>
              <w:t>Z024001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8751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типичним опис посла</w:t>
            </w:r>
          </w:p>
        </w:tc>
        <w:tc>
          <w:tcPr>
            <w:tcW w:w="83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2B052A" w:rsidRDefault="002D3F5C" w:rsidP="002D3F5C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2B052A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Опис послова:</w:t>
            </w:r>
          </w:p>
          <w:p w:rsidR="002D3F5C" w:rsidRPr="002B052A" w:rsidRDefault="002D3F5C" w:rsidP="002D3F5C">
            <w:pPr>
              <w:numPr>
                <w:ilvl w:val="0"/>
                <w:numId w:val="115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Обавља послове возача, стара се о техницкој исправности и хигијени возила, ради на одрзавању возила, припрема и вози возило на технички преглед. </w:t>
            </w:r>
          </w:p>
          <w:p w:rsidR="002D3F5C" w:rsidRPr="002B052A" w:rsidRDefault="002D3F5C" w:rsidP="002D3F5C">
            <w:pPr>
              <w:numPr>
                <w:ilvl w:val="0"/>
                <w:numId w:val="115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Возач хитне службе је члан екипе за хитну медицинску помоћ.</w:t>
            </w:r>
          </w:p>
          <w:p w:rsidR="002D3F5C" w:rsidRPr="002B052A" w:rsidRDefault="002D3F5C" w:rsidP="002D3F5C">
            <w:pPr>
              <w:numPr>
                <w:ilvl w:val="0"/>
                <w:numId w:val="115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врши хитан санитетски превоз пацијената;</w:t>
            </w:r>
          </w:p>
          <w:p w:rsidR="002D3F5C" w:rsidRPr="002B052A" w:rsidRDefault="002D3F5C" w:rsidP="002D3F5C">
            <w:pPr>
              <w:numPr>
                <w:ilvl w:val="0"/>
                <w:numId w:val="115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врши санитетски превоз пацијената, који није хитан, али је оправдан и медицински неопходан;</w:t>
            </w:r>
          </w:p>
          <w:p w:rsidR="002D3F5C" w:rsidRPr="002B052A" w:rsidRDefault="002D3F5C" w:rsidP="002D3F5C">
            <w:pPr>
              <w:numPr>
                <w:ilvl w:val="0"/>
                <w:numId w:val="115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помаже приликом уношења и изношења непокретних пацијената;</w:t>
            </w:r>
          </w:p>
          <w:p w:rsidR="002D3F5C" w:rsidRPr="002B052A" w:rsidRDefault="002D3F5C" w:rsidP="002D3F5C">
            <w:pPr>
              <w:numPr>
                <w:ilvl w:val="0"/>
                <w:numId w:val="115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управља специјалним санитетским возилом за превоз нагло оболелог, унесрећеног и повређеног;</w:t>
            </w:r>
          </w:p>
          <w:p w:rsidR="002D3F5C" w:rsidRPr="002B052A" w:rsidRDefault="002D3F5C" w:rsidP="002D3F5C">
            <w:pPr>
              <w:numPr>
                <w:ilvl w:val="0"/>
                <w:numId w:val="115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 интервенцији екипе помаже лекарској екипи у пружању хитне медицинске помоћи, у поступцима оживљавања, преносу болесника или медицинске опреме са виших спратова или подрумских просторија, као и друге послове које наложи дежурни лекар екипе;</w:t>
            </w:r>
          </w:p>
          <w:p w:rsidR="002D3F5C" w:rsidRPr="002B052A" w:rsidRDefault="002D3F5C" w:rsidP="002D3F5C">
            <w:pPr>
              <w:numPr>
                <w:ilvl w:val="0"/>
                <w:numId w:val="115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рукује инсталисаним системом у возилу и светло - звучном сигнализацијом у возилу;</w:t>
            </w:r>
          </w:p>
          <w:p w:rsidR="002D3F5C" w:rsidRPr="002B052A" w:rsidRDefault="002D3F5C" w:rsidP="002D3F5C">
            <w:pPr>
              <w:numPr>
                <w:ilvl w:val="0"/>
                <w:numId w:val="115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надзире исправност функције система за оксигенацију, односно о функционисање боце са кисеоником и регулатора за проток кисеоника у возилу;</w:t>
            </w:r>
          </w:p>
          <w:p w:rsidR="002D3F5C" w:rsidRPr="002B052A" w:rsidRDefault="002D3F5C" w:rsidP="002D3F5C">
            <w:pPr>
              <w:numPr>
                <w:ilvl w:val="0"/>
                <w:numId w:val="115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при преузимању возила контролише његову прописану опремљеност;</w:t>
            </w:r>
          </w:p>
          <w:p w:rsidR="002D3F5C" w:rsidRPr="002B052A" w:rsidRDefault="002D3F5C" w:rsidP="002D3F5C">
            <w:pPr>
              <w:numPr>
                <w:ilvl w:val="0"/>
                <w:numId w:val="115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води путни налог који по завршетку смене предаје одговорном возачу смене, сменовођи;</w:t>
            </w:r>
          </w:p>
          <w:p w:rsidR="002D3F5C" w:rsidRPr="002B052A" w:rsidRDefault="002D3F5C" w:rsidP="002D3F5C">
            <w:pPr>
              <w:numPr>
                <w:ilvl w:val="0"/>
                <w:numId w:val="115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одговоран је за безбедност у саобраћају лекарске екипе и животно угрожених пацијената;</w:t>
            </w:r>
          </w:p>
          <w:p w:rsidR="002D3F5C" w:rsidRPr="002B052A" w:rsidRDefault="002D3F5C" w:rsidP="002D3F5C">
            <w:pPr>
              <w:numPr>
                <w:ilvl w:val="0"/>
                <w:numId w:val="115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у случају удеса обавезно обавештава МУП и начелника Службе за ХМП;</w:t>
            </w:r>
          </w:p>
          <w:p w:rsidR="002D3F5C" w:rsidRPr="002B052A" w:rsidRDefault="002D3F5C" w:rsidP="002D3F5C">
            <w:pPr>
              <w:numPr>
                <w:ilvl w:val="0"/>
                <w:numId w:val="115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материјално одговара за стање и комплетност возила и опреме у њему;</w:t>
            </w:r>
          </w:p>
          <w:p w:rsidR="002D3F5C" w:rsidRPr="00F00F44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        </w:t>
            </w: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Учествује у свим активностима збрињавања повредјених и оболелих по налогу шефа екипе, ради и друге послове по налогу начелника службе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8751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3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2B052A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Стручна спрема: средње образовање</w:t>
            </w:r>
          </w:p>
          <w:p w:rsidR="002D3F5C" w:rsidRPr="002B052A" w:rsidRDefault="002D3F5C" w:rsidP="002D3F5C">
            <w:pPr>
              <w:spacing w:after="0" w:line="240" w:lineRule="auto"/>
              <w:ind w:left="363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</w:tc>
      </w:tr>
      <w:tr w:rsidR="002D3F5C" w:rsidRPr="00E1142A" w:rsidTr="002D3F5C">
        <w:trPr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3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2B052A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Посебни услови: - возачка дозвола Б и Ц категорије</w:t>
            </w:r>
          </w:p>
          <w:p w:rsidR="002D3F5C" w:rsidRPr="002B052A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</w:tc>
      </w:tr>
      <w:tr w:rsidR="002D3F5C" w:rsidRPr="00E1142A" w:rsidTr="002D3F5C">
        <w:trPr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8751E2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Пост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бр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.</w:t>
            </w:r>
            <w:r w:rsidR="002D3F5C"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извршилаца</w:t>
            </w:r>
          </w:p>
        </w:tc>
        <w:tc>
          <w:tcPr>
            <w:tcW w:w="83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756F13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17</w:t>
            </w:r>
          </w:p>
        </w:tc>
      </w:tr>
    </w:tbl>
    <w:p w:rsidR="002D3F5C" w:rsidRPr="00756F13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736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8"/>
        <w:gridCol w:w="8378"/>
      </w:tblGrid>
      <w:tr w:rsidR="002D3F5C" w:rsidRPr="00E1142A" w:rsidTr="002D3F5C">
        <w:trPr>
          <w:trHeight w:val="270"/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00F44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  <w:t xml:space="preserve">ВОЗАЧ  У САНИТЕТСКОМ  ПРЕВОЗУ 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7C36F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00F44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sr-Latn-CS"/>
              </w:rPr>
              <w:t>Z024002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B649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типичним опис посла</w:t>
            </w:r>
          </w:p>
        </w:tc>
        <w:tc>
          <w:tcPr>
            <w:tcW w:w="8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2B052A" w:rsidRDefault="002D3F5C" w:rsidP="002D3F5C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2B052A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Опис послова:</w:t>
            </w:r>
          </w:p>
          <w:p w:rsidR="002D3F5C" w:rsidRPr="002B052A" w:rsidRDefault="002D3F5C" w:rsidP="002D3F5C">
            <w:pPr>
              <w:numPr>
                <w:ilvl w:val="0"/>
                <w:numId w:val="116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Обавља послове возача по распореду службе, стара се о техничкој исправности возила и хигијени возила, ради на одржавању возила, припрема и вози возило на техницки преглед.</w:t>
            </w:r>
          </w:p>
          <w:p w:rsidR="002D3F5C" w:rsidRPr="002B052A" w:rsidRDefault="002D3F5C" w:rsidP="002D3F5C">
            <w:pPr>
              <w:numPr>
                <w:ilvl w:val="0"/>
                <w:numId w:val="116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Одговара за возило док га вози, као и за алат и други материјал који се налази уз возило. </w:t>
            </w:r>
          </w:p>
          <w:p w:rsidR="002D3F5C" w:rsidRPr="00B649FF" w:rsidRDefault="002D3F5C" w:rsidP="00B649FF">
            <w:pPr>
              <w:numPr>
                <w:ilvl w:val="0"/>
                <w:numId w:val="116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Обавезан је дежура по распореду дежурства уколико постоји потреба за тим, одговоран је за неисправност која се деси за време свог дежурства. </w:t>
            </w:r>
          </w:p>
          <w:p w:rsidR="002D3F5C" w:rsidRPr="002B052A" w:rsidRDefault="002D3F5C" w:rsidP="002D3F5C">
            <w:pPr>
              <w:numPr>
                <w:ilvl w:val="0"/>
                <w:numId w:val="116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врши санитетски превоз пацијената, који није хитан, али је оправдан и медицински неопходан;</w:t>
            </w:r>
          </w:p>
          <w:p w:rsidR="002D3F5C" w:rsidRPr="002B052A" w:rsidRDefault="002D3F5C" w:rsidP="002D3F5C">
            <w:pPr>
              <w:numPr>
                <w:ilvl w:val="0"/>
                <w:numId w:val="116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помаже приликом уношења и изношења непокретних пацијената;</w:t>
            </w:r>
          </w:p>
          <w:p w:rsidR="002D3F5C" w:rsidRPr="002B052A" w:rsidRDefault="002D3F5C" w:rsidP="002D3F5C">
            <w:pPr>
              <w:numPr>
                <w:ilvl w:val="0"/>
                <w:numId w:val="116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управља специјалним санитетским возилом за превоз нагло оболелог, унесрећеног и повређеног;</w:t>
            </w:r>
          </w:p>
          <w:p w:rsidR="002D3F5C" w:rsidRPr="002B052A" w:rsidRDefault="002D3F5C" w:rsidP="002D3F5C">
            <w:pPr>
              <w:numPr>
                <w:ilvl w:val="0"/>
                <w:numId w:val="116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 интервенцији екипе помаже лекарској екипи у пружању хитне медицинске помоћи, у поступцима оживљавања, преносу болесника или медицинске опреме са виших спратова или подрумских просторија, као и друге послове које наложи дежурни лекар екипе;</w:t>
            </w:r>
          </w:p>
          <w:p w:rsidR="002D3F5C" w:rsidRPr="002B052A" w:rsidRDefault="002D3F5C" w:rsidP="002D3F5C">
            <w:pPr>
              <w:numPr>
                <w:ilvl w:val="0"/>
                <w:numId w:val="116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рукује инсталисаним системом у возилу и светло - звучном сигнализацијом у возилу;</w:t>
            </w:r>
          </w:p>
          <w:p w:rsidR="002D3F5C" w:rsidRPr="002B052A" w:rsidRDefault="002D3F5C" w:rsidP="002D3F5C">
            <w:pPr>
              <w:numPr>
                <w:ilvl w:val="0"/>
                <w:numId w:val="116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надзире исправност функције система за оксигенацију, односно о функционисање боце са кисеоником и регулатора за проток кисеоника у возилу;</w:t>
            </w:r>
          </w:p>
          <w:p w:rsidR="002D3F5C" w:rsidRPr="002B052A" w:rsidRDefault="002D3F5C" w:rsidP="002D3F5C">
            <w:pPr>
              <w:numPr>
                <w:ilvl w:val="0"/>
                <w:numId w:val="116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при преузимању возила контролише његову прописану опремљеност;</w:t>
            </w:r>
          </w:p>
          <w:p w:rsidR="002D3F5C" w:rsidRPr="002B052A" w:rsidRDefault="002D3F5C" w:rsidP="002D3F5C">
            <w:pPr>
              <w:numPr>
                <w:ilvl w:val="0"/>
                <w:numId w:val="116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води путни налог који по завршетку смене предаје одговорном возачу смене, сменовођи;</w:t>
            </w:r>
          </w:p>
          <w:p w:rsidR="002D3F5C" w:rsidRPr="002B052A" w:rsidRDefault="002D3F5C" w:rsidP="002D3F5C">
            <w:pPr>
              <w:numPr>
                <w:ilvl w:val="0"/>
                <w:numId w:val="116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одговоран је за безбедност у саобраћају лекарске екипе и животно угрожених пацијената;</w:t>
            </w:r>
          </w:p>
          <w:p w:rsidR="002D3F5C" w:rsidRPr="002B052A" w:rsidRDefault="002D3F5C" w:rsidP="002D3F5C">
            <w:pPr>
              <w:numPr>
                <w:ilvl w:val="0"/>
                <w:numId w:val="116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у случају удеса обавезно обавештава МУП и начелника Службе за ХМП;</w:t>
            </w:r>
          </w:p>
          <w:p w:rsidR="002D3F5C" w:rsidRPr="00F64EBD" w:rsidRDefault="002D3F5C" w:rsidP="002D3F5C">
            <w:pPr>
              <w:numPr>
                <w:ilvl w:val="0"/>
                <w:numId w:val="116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материјално одговара за стање и комплетност возила и опреме у њему;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2B052A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Стручна спрема: средње образовање</w:t>
            </w:r>
          </w:p>
          <w:p w:rsidR="002D3F5C" w:rsidRPr="002B052A" w:rsidRDefault="002D3F5C" w:rsidP="002D3F5C">
            <w:pPr>
              <w:spacing w:after="0" w:line="240" w:lineRule="auto"/>
              <w:ind w:left="363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</w:tc>
      </w:tr>
      <w:tr w:rsidR="002D3F5C" w:rsidRPr="00E1142A" w:rsidTr="002D3F5C">
        <w:trPr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2B052A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Посебни услови: - возачка дозвола Б и Ц категорије</w:t>
            </w:r>
          </w:p>
          <w:p w:rsidR="002D3F5C" w:rsidRPr="002B052A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</w:tc>
      </w:tr>
      <w:tr w:rsidR="002D3F5C" w:rsidRPr="00E1142A" w:rsidTr="002D3F5C">
        <w:trPr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Постојећи број извршилаца</w:t>
            </w:r>
          </w:p>
        </w:tc>
        <w:tc>
          <w:tcPr>
            <w:tcW w:w="8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756F13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2</w:t>
            </w:r>
          </w:p>
        </w:tc>
      </w:tr>
    </w:tbl>
    <w:p w:rsidR="002D3F5C" w:rsidRPr="00936B6A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34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8"/>
        <w:gridCol w:w="8576"/>
      </w:tblGrid>
      <w:tr w:rsidR="002D3F5C" w:rsidRPr="00E1142A" w:rsidTr="002D3F5C">
        <w:trPr>
          <w:trHeight w:val="270"/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  <w:t>ДОМАР/МАЈСТОР ОДРЖАВАЊА</w:t>
            </w:r>
          </w:p>
          <w:p w:rsidR="002D3F5C" w:rsidRPr="00F00F44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  <w:t xml:space="preserve">-Аутомеханичар- 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7C36F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1D0687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sr-Latn-CS"/>
              </w:rPr>
              <w:t>G050401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типичним опис посла</w:t>
            </w:r>
          </w:p>
        </w:tc>
        <w:tc>
          <w:tcPr>
            <w:tcW w:w="8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1D0687" w:rsidRDefault="002D3F5C" w:rsidP="002D3F5C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2B052A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Опис послова:</w:t>
            </w:r>
          </w:p>
          <w:p w:rsidR="002D3F5C" w:rsidRPr="001D0687" w:rsidRDefault="002D3F5C" w:rsidP="002D3F5C">
            <w:pPr>
              <w:pStyle w:val="Default"/>
              <w:rPr>
                <w:sz w:val="20"/>
                <w:szCs w:val="20"/>
              </w:rPr>
            </w:pPr>
            <w:r>
              <w:rPr>
                <w:sz w:val="23"/>
                <w:szCs w:val="23"/>
              </w:rPr>
              <w:t xml:space="preserve">- </w:t>
            </w:r>
            <w:r w:rsidRPr="001D0687">
              <w:rPr>
                <w:sz w:val="20"/>
                <w:szCs w:val="20"/>
              </w:rPr>
              <w:t xml:space="preserve">врши контролу исправности уређаја, опреме, апарата и средстава према плану одржавања; </w:t>
            </w:r>
          </w:p>
          <w:p w:rsidR="002D3F5C" w:rsidRPr="005B5D60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обавља  аутомеханичарске и сл. Послове,као и друге радове одржавања и поправки; </w:t>
            </w:r>
          </w:p>
          <w:p w:rsidR="002D3F5C" w:rsidRPr="005B5D60" w:rsidRDefault="002D3F5C" w:rsidP="002D3F5C">
            <w:pPr>
              <w:pStyle w:val="Default"/>
              <w:rPr>
                <w:sz w:val="20"/>
                <w:szCs w:val="20"/>
              </w:rPr>
            </w:pPr>
            <w:r w:rsidRPr="001D0687">
              <w:rPr>
                <w:sz w:val="20"/>
                <w:szCs w:val="20"/>
              </w:rPr>
              <w:t xml:space="preserve">– обавештава </w:t>
            </w:r>
            <w:r>
              <w:rPr>
                <w:sz w:val="20"/>
                <w:szCs w:val="20"/>
              </w:rPr>
              <w:t xml:space="preserve"> шефа возног парка о уоченим кваровима и недостацима;</w:t>
            </w:r>
          </w:p>
          <w:p w:rsidR="002D3F5C" w:rsidRPr="001D0687" w:rsidRDefault="002D3F5C" w:rsidP="002D3F5C">
            <w:pPr>
              <w:pStyle w:val="Default"/>
              <w:rPr>
                <w:sz w:val="20"/>
                <w:szCs w:val="20"/>
              </w:rPr>
            </w:pPr>
            <w:r w:rsidRPr="001D0687">
              <w:rPr>
                <w:sz w:val="20"/>
                <w:szCs w:val="20"/>
              </w:rPr>
              <w:t xml:space="preserve">– прати параметре рада и подешава опрему и постројење; </w:t>
            </w:r>
          </w:p>
          <w:p w:rsidR="002D3F5C" w:rsidRPr="00E1142A" w:rsidRDefault="002D3F5C" w:rsidP="002D3F5C">
            <w:pPr>
              <w:spacing w:after="0" w:line="240" w:lineRule="auto"/>
              <w:rPr>
                <w:sz w:val="23"/>
                <w:szCs w:val="23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води евиденцију о кваровима и извршеним поправкама.</w:t>
            </w:r>
            <w:r w:rsidRPr="00E1142A">
              <w:rPr>
                <w:sz w:val="23"/>
                <w:szCs w:val="23"/>
              </w:rPr>
              <w:t xml:space="preserve"> </w:t>
            </w:r>
          </w:p>
          <w:p w:rsidR="002D3F5C" w:rsidRPr="00936B6A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</w:tc>
      </w:tr>
      <w:tr w:rsidR="002D3F5C" w:rsidRPr="00E1142A" w:rsidTr="002D3F5C">
        <w:trPr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5B5D60" w:rsidRDefault="002D3F5C" w:rsidP="002D3F5C">
            <w:pPr>
              <w:pStyle w:val="Default"/>
              <w:rPr>
                <w:sz w:val="20"/>
                <w:szCs w:val="20"/>
              </w:rPr>
            </w:pPr>
            <w:r w:rsidRPr="005B5D60">
              <w:rPr>
                <w:sz w:val="20"/>
                <w:szCs w:val="20"/>
              </w:rPr>
              <w:t xml:space="preserve">средње образовање </w:t>
            </w:r>
          </w:p>
          <w:p w:rsidR="002D3F5C" w:rsidRPr="005B5D60" w:rsidRDefault="002D3F5C" w:rsidP="002D3F5C">
            <w:pPr>
              <w:pStyle w:val="Default"/>
              <w:rPr>
                <w:sz w:val="20"/>
                <w:szCs w:val="20"/>
              </w:rPr>
            </w:pPr>
            <w:r w:rsidRPr="005B5D60">
              <w:rPr>
                <w:sz w:val="20"/>
                <w:szCs w:val="20"/>
              </w:rPr>
              <w:t xml:space="preserve">изузетно: </w:t>
            </w:r>
          </w:p>
          <w:p w:rsidR="002D3F5C" w:rsidRPr="002B052A" w:rsidRDefault="002D3F5C" w:rsidP="002D3F5C">
            <w:pPr>
              <w:spacing w:after="0" w:line="240" w:lineRule="auto"/>
              <w:ind w:left="363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основно образовање и радно искуство на тим пословима стечено до дана ступања на снагу ове уредбе.</w:t>
            </w:r>
            <w:r w:rsidRPr="00E1142A">
              <w:rPr>
                <w:sz w:val="23"/>
                <w:szCs w:val="23"/>
              </w:rPr>
              <w:t xml:space="preserve">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936B6A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.</w:t>
            </w:r>
          </w:p>
        </w:tc>
        <w:tc>
          <w:tcPr>
            <w:tcW w:w="8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5B5D60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-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Постојећи број извршилаца</w:t>
            </w:r>
          </w:p>
        </w:tc>
        <w:tc>
          <w:tcPr>
            <w:tcW w:w="8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756F13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1</w:t>
            </w:r>
          </w:p>
        </w:tc>
      </w:tr>
    </w:tbl>
    <w:p w:rsidR="002D3F5C" w:rsidRPr="00F64EBD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11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89"/>
        <w:gridCol w:w="2057"/>
        <w:gridCol w:w="874"/>
        <w:gridCol w:w="1199"/>
        <w:gridCol w:w="6092"/>
      </w:tblGrid>
      <w:tr w:rsidR="002D3F5C" w:rsidRPr="00E1142A" w:rsidTr="002D3F5C">
        <w:trPr>
          <w:trHeight w:val="90"/>
          <w:tblCellSpacing w:w="0" w:type="dxa"/>
        </w:trPr>
        <w:tc>
          <w:tcPr>
            <w:tcW w:w="10911" w:type="dxa"/>
            <w:gridSpan w:val="5"/>
            <w:tcBorders>
              <w:top w:val="double" w:sz="4" w:space="0" w:color="auto"/>
              <w:left w:val="double" w:sz="4" w:space="0" w:color="auto"/>
              <w:bottom w:val="outset" w:sz="6" w:space="0" w:color="000000"/>
              <w:right w:val="double" w:sz="4" w:space="0" w:color="auto"/>
            </w:tcBorders>
            <w:shd w:val="clear" w:color="auto" w:fill="FFFF00"/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1.1.9.</w:t>
            </w: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СЛУЖБА ЗА КУЋНО ЛЕЧЕЊЕ И НЕГУ</w:t>
            </w:r>
          </w:p>
        </w:tc>
      </w:tr>
      <w:tr w:rsidR="002D3F5C" w:rsidRPr="00E1142A" w:rsidTr="002D3F5C">
        <w:trPr>
          <w:trHeight w:val="105"/>
          <w:tblCellSpacing w:w="0" w:type="dxa"/>
        </w:trPr>
        <w:tc>
          <w:tcPr>
            <w:tcW w:w="674" w:type="dxa"/>
            <w:tcBorders>
              <w:top w:val="outset" w:sz="6" w:space="0" w:color="000000"/>
              <w:left w:val="doub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Р.бр.</w:t>
            </w:r>
          </w:p>
        </w:tc>
        <w:tc>
          <w:tcPr>
            <w:tcW w:w="20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Назив радног места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Бр. изврш.</w:t>
            </w:r>
          </w:p>
        </w:tc>
        <w:tc>
          <w:tcPr>
            <w:tcW w:w="1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Стручна спрема</w:t>
            </w:r>
          </w:p>
        </w:tc>
        <w:tc>
          <w:tcPr>
            <w:tcW w:w="61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double" w:sz="4" w:space="0" w:color="auto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Посебни услови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 xml:space="preserve">Напомена </w:t>
            </w:r>
          </w:p>
        </w:tc>
      </w:tr>
      <w:tr w:rsidR="002D3F5C" w:rsidRPr="00E1142A" w:rsidTr="002D3F5C">
        <w:trPr>
          <w:trHeight w:val="105"/>
          <w:tblCellSpacing w:w="0" w:type="dxa"/>
        </w:trPr>
        <w:tc>
          <w:tcPr>
            <w:tcW w:w="674" w:type="dxa"/>
            <w:tcBorders>
              <w:top w:val="outset" w:sz="6" w:space="0" w:color="000000"/>
              <w:left w:val="doub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4C3967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>1.</w:t>
            </w:r>
          </w:p>
        </w:tc>
        <w:tc>
          <w:tcPr>
            <w:tcW w:w="20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Доктор медицине специјалиста у кућном лечењу - Начелник службе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1F6A88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Мед.фак.</w:t>
            </w:r>
          </w:p>
        </w:tc>
        <w:tc>
          <w:tcPr>
            <w:tcW w:w="61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double" w:sz="4" w:space="0" w:color="auto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специјалистички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0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три године и шест месеци радног искуства у звању доктора медицине.</w:t>
            </w:r>
          </w:p>
        </w:tc>
      </w:tr>
      <w:tr w:rsidR="002D3F5C" w:rsidRPr="00E1142A" w:rsidTr="002D3F5C">
        <w:trPr>
          <w:trHeight w:val="555"/>
          <w:tblCellSpacing w:w="0" w:type="dxa"/>
        </w:trPr>
        <w:tc>
          <w:tcPr>
            <w:tcW w:w="674" w:type="dxa"/>
            <w:tcBorders>
              <w:top w:val="outset" w:sz="6" w:space="0" w:color="000000"/>
              <w:left w:val="doub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4C3967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2.</w:t>
            </w:r>
          </w:p>
        </w:tc>
        <w:tc>
          <w:tcPr>
            <w:tcW w:w="20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501F02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Медицинска сестра / техничар у кућном лечењу и нези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-главна сестра службе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501F02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4.степен -Мед.школа</w:t>
            </w:r>
          </w:p>
        </w:tc>
        <w:tc>
          <w:tcPr>
            <w:tcW w:w="61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double" w:sz="4" w:space="0" w:color="auto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шест месеци радног искуства у звању медицинске сестре / техничара.</w:t>
            </w:r>
          </w:p>
        </w:tc>
      </w:tr>
      <w:tr w:rsidR="002D3F5C" w:rsidRPr="00E1142A" w:rsidTr="002D3F5C">
        <w:trPr>
          <w:trHeight w:val="555"/>
          <w:tblCellSpacing w:w="0" w:type="dxa"/>
        </w:trPr>
        <w:tc>
          <w:tcPr>
            <w:tcW w:w="674" w:type="dxa"/>
            <w:tcBorders>
              <w:top w:val="outset" w:sz="6" w:space="0" w:color="000000"/>
              <w:left w:val="doub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4C3967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3.</w:t>
            </w:r>
          </w:p>
        </w:tc>
        <w:tc>
          <w:tcPr>
            <w:tcW w:w="20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Доктор медицине специјалиста у кућном лечењу 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Мед.фак.</w:t>
            </w:r>
          </w:p>
        </w:tc>
        <w:tc>
          <w:tcPr>
            <w:tcW w:w="61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double" w:sz="4" w:space="0" w:color="auto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специјалистички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три године и шест месеци радног искуства у звању доктора медицине.</w:t>
            </w:r>
          </w:p>
        </w:tc>
      </w:tr>
      <w:tr w:rsidR="002D3F5C" w:rsidRPr="00E1142A" w:rsidTr="002D3F5C">
        <w:trPr>
          <w:trHeight w:val="555"/>
          <w:tblCellSpacing w:w="0" w:type="dxa"/>
        </w:trPr>
        <w:tc>
          <w:tcPr>
            <w:tcW w:w="674" w:type="dxa"/>
            <w:tcBorders>
              <w:top w:val="outset" w:sz="6" w:space="0" w:color="000000"/>
              <w:left w:val="doub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4C3967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4.</w:t>
            </w:r>
          </w:p>
        </w:tc>
        <w:tc>
          <w:tcPr>
            <w:tcW w:w="20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Доктор медицине 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Мед.фак.</w:t>
            </w:r>
          </w:p>
        </w:tc>
        <w:tc>
          <w:tcPr>
            <w:tcW w:w="61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double" w:sz="4" w:space="0" w:color="auto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 шест месеци радног искуства у звању доктора медицине.</w:t>
            </w:r>
          </w:p>
        </w:tc>
      </w:tr>
      <w:tr w:rsidR="002D3F5C" w:rsidRPr="00E1142A" w:rsidTr="002D3F5C">
        <w:trPr>
          <w:trHeight w:val="555"/>
          <w:tblCellSpacing w:w="0" w:type="dxa"/>
        </w:trPr>
        <w:tc>
          <w:tcPr>
            <w:tcW w:w="674" w:type="dxa"/>
            <w:tcBorders>
              <w:top w:val="outset" w:sz="6" w:space="0" w:color="000000"/>
              <w:left w:val="doub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4C3967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>5.</w:t>
            </w:r>
          </w:p>
        </w:tc>
        <w:tc>
          <w:tcPr>
            <w:tcW w:w="20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Виша медицинска сестра / техничар у кућном лечењу и нези - Главна сестра службе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6 или 4 степен - Виша или средња мед.шк.</w:t>
            </w:r>
          </w:p>
        </w:tc>
        <w:tc>
          <w:tcPr>
            <w:tcW w:w="61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double" w:sz="4" w:space="0" w:color="auto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шест месеци радног искуства у звању више, односно струковне медицинске сестре.</w:t>
            </w:r>
          </w:p>
        </w:tc>
      </w:tr>
      <w:tr w:rsidR="002D3F5C" w:rsidRPr="00E1142A" w:rsidTr="002D3F5C">
        <w:trPr>
          <w:trHeight w:val="105"/>
          <w:tblCellSpacing w:w="0" w:type="dxa"/>
        </w:trPr>
        <w:tc>
          <w:tcPr>
            <w:tcW w:w="674" w:type="dxa"/>
            <w:tcBorders>
              <w:top w:val="outset" w:sz="6" w:space="0" w:color="000000"/>
              <w:left w:val="double" w:sz="4" w:space="0" w:color="auto"/>
              <w:bottom w:val="double" w:sz="4" w:space="0" w:color="auto"/>
              <w:right w:val="outset" w:sz="6" w:space="0" w:color="000000"/>
            </w:tcBorders>
            <w:vAlign w:val="center"/>
            <w:hideMark/>
          </w:tcPr>
          <w:p w:rsidR="002D3F5C" w:rsidRPr="004C3967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>6.</w:t>
            </w:r>
          </w:p>
        </w:tc>
        <w:tc>
          <w:tcPr>
            <w:tcW w:w="2059" w:type="dxa"/>
            <w:tcBorders>
              <w:top w:val="outset" w:sz="6" w:space="0" w:color="000000"/>
              <w:left w:val="outset" w:sz="6" w:space="0" w:color="000000"/>
              <w:bottom w:val="double" w:sz="4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Медицинска сестра / техничар у кућном лечењу и нези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double" w:sz="4" w:space="0" w:color="auto"/>
              <w:right w:val="outset" w:sz="6" w:space="0" w:color="000000"/>
            </w:tcBorders>
            <w:vAlign w:val="center"/>
            <w:hideMark/>
          </w:tcPr>
          <w:p w:rsidR="002D3F5C" w:rsidRPr="00501F02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10</w:t>
            </w:r>
          </w:p>
        </w:tc>
        <w:tc>
          <w:tcPr>
            <w:tcW w:w="1199" w:type="dxa"/>
            <w:tcBorders>
              <w:top w:val="outset" w:sz="6" w:space="0" w:color="000000"/>
              <w:left w:val="outset" w:sz="6" w:space="0" w:color="000000"/>
              <w:bottom w:val="double" w:sz="4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4.степен -Мед.школа</w:t>
            </w:r>
          </w:p>
        </w:tc>
        <w:tc>
          <w:tcPr>
            <w:tcW w:w="6105" w:type="dxa"/>
            <w:tcBorders>
              <w:top w:val="outset" w:sz="6" w:space="0" w:color="000000"/>
              <w:left w:val="outset" w:sz="6" w:space="0" w:color="000000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0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шест месеци радног искуства у звању медицинске сестре / техничара.</w:t>
            </w:r>
          </w:p>
        </w:tc>
      </w:tr>
    </w:tbl>
    <w:p w:rsidR="002D3F5C" w:rsidRPr="00955E33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20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3"/>
        <w:gridCol w:w="8567"/>
      </w:tblGrid>
      <w:tr w:rsidR="002D3F5C" w:rsidRPr="00E1142A" w:rsidTr="002D3F5C">
        <w:trPr>
          <w:trHeight w:val="270"/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                                   </w:t>
            </w: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ДОКТОР МЕДИЦИНЕ СПЕЦИЈАЛИСТА-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Доктор медицине специјалиста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у кућном лечењу-</w:t>
            </w: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начелник службе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7C36F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9526C3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Z0201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12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Руководи стручним и организационим пословима службе, односно организује и координира рад службе и стара се о извршењу послова и задатака у оквиру службе.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Координира дијагностички и терапијски рад службе, врши распоред лекара и осталих радника на послове и радне задатке у оквиру службе. 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Организује стручно методолошки рад службе. 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Организује негу, испитивање и лечење болесника. 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Обавља конзилијарне и консултативне прегледе у оквиру службе и Здравственог центра. 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Обавезан је да стручним радом доприноси афирмацији службе и радника. 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Прати новине у медицинској науци и техници и стара се о њиховој примени уз претходној консултацији Стручног колегијума. 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економично и рационално пословање службе. 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спроводјење хигијенско техничке заштите, санитарно хигијенских и других прописа који се односе на службу. 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спроводјење мера из области послова од интереса за стручно усавршавање кадрова. 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Иницира уводјење нових метода лечења. 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стање инвентара и опреме и предлаже набавку нове опреме у циљу савременије дијагностике и лечење болесника. 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Обавезан је да учествује у пословима од заједничког интереса у својој служби као и заједничког интереса за организациону јединицу. 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Стара се о перманентној едукацији запослених. 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превенира, дијагностикује и лечи болести, повреде и друге физичке и менталне поремећаје коришћењем специјализованих метода и техника, кроз примену принципа и процедура савремене медицине, о чему води прописану медицинску документацију;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организује и спроводи мере на очувању и унапређењу здравља појединца и породице, ради на откривању и сузбијању фактора ризика за настанак болести, прати здравствено стање становништва на свом подручју и осигурава податке за потребе здравствене статистике, утврђује ризике за здравље, предлаже и спроводи мере за њихово отклањање, спроводи здраствено - васпитне активности и остварује сарадњу са кључним појединцима и организацијама у заједници;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ради у превентивним саветовалиштима;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организује и спроводи прописане систематске, циљане и скрининг прегледе;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обавља послове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дијагностике за коју је специјализован, о чему сачињава специјалистички извештај;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обавља специјалистичке прегледе и упућује на даљу дијагностику и прегледе,одређује начин и врсту лечења, прати ток лечења и усклађује мишљење и предлоге за наставак лечења,одређује врсту и дужину кућног лечења и прати његово спровођење, одређује дужину привремене спречености за рад због болести или повреде;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прописује лекове и медицинска средства, као и медицинско - техничка помагала;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даје оцену о здравственом стању и упућује на оцену радне способности, иде у кућне посете у оквиру теренског рада;</w:t>
            </w:r>
          </w:p>
          <w:p w:rsidR="002D3F5C" w:rsidRPr="00FF2FD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</w:pPr>
            <w:r w:rsidRPr="00FF2F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спроводи здравствену заштиту одређених категорија становништва, односно пацијената оболелих од болести за чију превенцију, дијагностику и лечење је специјализован;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FF2F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обавља послове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дијагностике за коју је специјализован, о чему сачињава специјалистички извештај;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учествује у унапређењу квалитета здравствене заштите;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обавља консултације са другим здравственим радницима и здравственим сарадницима;</w:t>
            </w:r>
          </w:p>
          <w:p w:rsidR="002D3F5C" w:rsidRPr="00FF2FD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планира, надзире и евалуира спровођење здравствене заштите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спроводјење одлука директора. </w:t>
            </w:r>
          </w:p>
          <w:p w:rsidR="002D3F5C" w:rsidRPr="009526C3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За свој рад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Управнику ОЈ Дома здравља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Врање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9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Високо образовање:</w:t>
            </w:r>
          </w:p>
          <w:p w:rsidR="002D3F5C" w:rsidRPr="0089309E" w:rsidRDefault="002D3F5C" w:rsidP="002D3F5C">
            <w:pPr>
              <w:numPr>
                <w:ilvl w:val="0"/>
                <w:numId w:val="9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на интегрисаним академским студијама, по пропису који уређује високо образовање, почев од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сарадника; </w:t>
            </w:r>
          </w:p>
          <w:p w:rsidR="002D3F5C" w:rsidRPr="0089309E" w:rsidRDefault="002D3F5C" w:rsidP="002D3F5C">
            <w:pPr>
              <w:numPr>
                <w:ilvl w:val="0"/>
                <w:numId w:val="9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на основним студијама у трајању од најмање пет година по пропису који је уређивао високо образовање до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сарадника.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9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стручни испит; </w:t>
            </w:r>
          </w:p>
          <w:p w:rsidR="002D3F5C" w:rsidRPr="0089309E" w:rsidRDefault="002D3F5C" w:rsidP="002D3F5C">
            <w:pPr>
              <w:numPr>
                <w:ilvl w:val="0"/>
                <w:numId w:val="9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лиценца; </w:t>
            </w:r>
          </w:p>
          <w:p w:rsidR="002D3F5C" w:rsidRPr="0089309E" w:rsidRDefault="002D3F5C" w:rsidP="002D3F5C">
            <w:pPr>
              <w:numPr>
                <w:ilvl w:val="0"/>
                <w:numId w:val="9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специјалистички испит; </w:t>
            </w:r>
          </w:p>
          <w:p w:rsidR="002D3F5C" w:rsidRPr="0089309E" w:rsidRDefault="002D3F5C" w:rsidP="002D3F5C">
            <w:pPr>
              <w:numPr>
                <w:ilvl w:val="0"/>
                <w:numId w:val="9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најмање три године и шест месеци радног искуства у звању доктора медицине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F2FDE" w:rsidRDefault="002D3F5C" w:rsidP="002D3F5C">
            <w:pPr>
              <w:spacing w:after="0" w:line="240" w:lineRule="auto"/>
              <w:ind w:left="720" w:hanging="363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FF2FDE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1</w:t>
            </w:r>
          </w:p>
        </w:tc>
      </w:tr>
    </w:tbl>
    <w:p w:rsidR="002D3F5C" w:rsidRPr="00F64EBD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35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3"/>
        <w:gridCol w:w="8582"/>
      </w:tblGrid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МЕДИЦИНСКА СЕСТРА - ТЕХНИЧАР </w:t>
            </w:r>
          </w:p>
          <w:p w:rsidR="002D3F5C" w:rsidRPr="00836C84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медицинска сестра-техничар у амбуланти-главна сестра службе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 w:rsidRPr="009C60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Z022104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Организује и координира рад особља у служби.</w:t>
            </w:r>
          </w:p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Врши јутарњи обилазак свих просторија службе и стара се о њиховој хигијенско техничкој исправности. </w:t>
            </w:r>
          </w:p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Прави распоред рада здравствених радника и осталог особља службе. </w:t>
            </w:r>
          </w:p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Контролише рационалност и благовременост у давању терапије као и контролу стерилизације инструмената, материјала и апарата. </w:t>
            </w:r>
          </w:p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Врши требовање лекова, санитетског материјала и другог материјала потребног за рад службе. </w:t>
            </w:r>
          </w:p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Води целокупну статистичку и медицинску документацију службе као и дневну евиденцију о доласку на посао. </w:t>
            </w:r>
          </w:p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Активно учествује у спр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ово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ђ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ењу здравствено васпитног рада, учеструје у стручном оспособљавању здравствених радника. </w:t>
            </w:r>
          </w:p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Преноси искуства на младје сестре и уводи у рад приправнике и новопримљене сестре. </w:t>
            </w:r>
          </w:p>
          <w:p w:rsidR="002D3F5C" w:rsidRPr="0089309E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Задужује се са основним средствима и ситним инвентаром и врши контролу над њиховим утрошком. </w:t>
            </w:r>
          </w:p>
          <w:p w:rsidR="002D3F5C" w:rsidRPr="00832501" w:rsidRDefault="002D3F5C" w:rsidP="002D3F5C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Координира рад са начелником службе. </w:t>
            </w:r>
          </w:p>
          <w:p w:rsidR="002D3F5C" w:rsidRPr="00832501" w:rsidRDefault="002D3F5C" w:rsidP="002D3F5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-</w:t>
            </w:r>
            <w:r w:rsidRPr="00832501">
              <w:rPr>
                <w:sz w:val="20"/>
                <w:szCs w:val="20"/>
              </w:rPr>
              <w:t xml:space="preserve">пружа услуге здравствене неге и подршке лицима којима је потребна нега као последица старења, повређивања, болести или других физичких и менталних поремећаја, или потенцијалних ризика за здравље у складу са праксом и стандардима савремене неге и о томе води прописану медицинску документацију; </w:t>
            </w:r>
          </w:p>
          <w:p w:rsidR="002D3F5C" w:rsidRPr="00832501" w:rsidRDefault="002D3F5C" w:rsidP="002D3F5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Pr="00832501">
              <w:rPr>
                <w:sz w:val="20"/>
                <w:szCs w:val="20"/>
              </w:rPr>
              <w:t xml:space="preserve">– у тиму са докторима медицине и другима или самостално, спроводи превентивне и куративне мере, по налогу доктора медицине или доктора медицине специјалисте у установи и на терену,у оквиру теренског рада; </w:t>
            </w:r>
          </w:p>
          <w:p w:rsidR="002D3F5C" w:rsidRPr="00832501" w:rsidRDefault="002D3F5C" w:rsidP="002D3F5C">
            <w:pPr>
              <w:pStyle w:val="Default"/>
              <w:rPr>
                <w:sz w:val="20"/>
                <w:szCs w:val="20"/>
              </w:rPr>
            </w:pPr>
            <w:r w:rsidRPr="00832501">
              <w:rPr>
                <w:sz w:val="20"/>
                <w:szCs w:val="20"/>
              </w:rPr>
              <w:t xml:space="preserve">– припрема болесника за дијагностичко терапијске процедуре и припрема ординацију, опрему и уређаје за рад; </w:t>
            </w:r>
          </w:p>
          <w:p w:rsidR="002D3F5C" w:rsidRPr="00832501" w:rsidRDefault="002D3F5C" w:rsidP="002D3F5C">
            <w:pPr>
              <w:pStyle w:val="Default"/>
              <w:rPr>
                <w:sz w:val="20"/>
                <w:szCs w:val="20"/>
              </w:rPr>
            </w:pPr>
            <w:r w:rsidRPr="00832501">
              <w:rPr>
                <w:sz w:val="20"/>
                <w:szCs w:val="20"/>
              </w:rPr>
              <w:t xml:space="preserve">– учествује у дијагностици (ЕКГ, одређивање шећера у крви и др.) и врши антропометријска мерења; </w:t>
            </w:r>
          </w:p>
          <w:p w:rsidR="002D3F5C" w:rsidRPr="00832501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врши дезинфекцију и стерилизацију материјала и </w:t>
            </w:r>
          </w:p>
          <w:p w:rsidR="002D3F5C" w:rsidRPr="00832501" w:rsidRDefault="002D3F5C" w:rsidP="002D3F5C">
            <w:pPr>
              <w:pStyle w:val="Default"/>
              <w:rPr>
                <w:sz w:val="20"/>
                <w:szCs w:val="20"/>
              </w:rPr>
            </w:pPr>
            <w:r w:rsidRPr="00832501">
              <w:rPr>
                <w:sz w:val="20"/>
                <w:szCs w:val="20"/>
              </w:rPr>
              <w:t xml:space="preserve">инструмената; </w:t>
            </w:r>
          </w:p>
          <w:p w:rsidR="002D3F5C" w:rsidRPr="00832501" w:rsidRDefault="002D3F5C" w:rsidP="002D3F5C">
            <w:pPr>
              <w:pStyle w:val="Default"/>
              <w:rPr>
                <w:sz w:val="20"/>
                <w:szCs w:val="20"/>
              </w:rPr>
            </w:pPr>
            <w:r w:rsidRPr="00832501">
              <w:rPr>
                <w:sz w:val="20"/>
                <w:szCs w:val="20"/>
              </w:rPr>
              <w:t xml:space="preserve">– правилно одлаже медицински отпад; </w:t>
            </w:r>
          </w:p>
          <w:p w:rsidR="002D3F5C" w:rsidRPr="00832501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у зависности од сложености и специфичности радног места, сложености и специфичности послова, сложености процедура, нивоа ризика, контакта са пацијентом и услова рада препознају се горе наведена радна места.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            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За свој рад одговоран је начелнику службе и главној сестри ДЗ.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21A12" w:rsidRDefault="002D3F5C" w:rsidP="002D3F5C">
            <w:pPr>
              <w:numPr>
                <w:ilvl w:val="0"/>
                <w:numId w:val="9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средње образовање: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9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стручни испит;</w:t>
            </w:r>
          </w:p>
          <w:p w:rsidR="002D3F5C" w:rsidRPr="0089309E" w:rsidRDefault="002D3F5C" w:rsidP="002D3F5C">
            <w:pPr>
              <w:numPr>
                <w:ilvl w:val="0"/>
                <w:numId w:val="9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лиценца;</w:t>
            </w:r>
          </w:p>
          <w:p w:rsidR="002D3F5C" w:rsidRPr="0089309E" w:rsidRDefault="002D3F5C" w:rsidP="002D3F5C">
            <w:pPr>
              <w:numPr>
                <w:ilvl w:val="0"/>
                <w:numId w:val="9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најмање шест месеци радног искуства у звању медицинске сестре/техничара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21A12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F21A12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1</w:t>
            </w:r>
          </w:p>
        </w:tc>
      </w:tr>
    </w:tbl>
    <w:p w:rsidR="002D3F5C" w:rsidRPr="00F64EBD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05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0"/>
        <w:gridCol w:w="8555"/>
      </w:tblGrid>
      <w:tr w:rsidR="002D3F5C" w:rsidRPr="00E1142A" w:rsidTr="002D3F5C">
        <w:trPr>
          <w:trHeight w:val="270"/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87D31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                                              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ДОКТОР МЕДИЦИНЕ </w:t>
            </w:r>
          </w:p>
          <w:p w:rsidR="002D3F5C" w:rsidRPr="00E87D31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Доктор медицине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 xml:space="preserve"> специјалиста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у кућном лечењу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–</w:t>
            </w:r>
          </w:p>
          <w:p w:rsidR="002D3F5C" w:rsidRPr="00E87D31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 xml:space="preserve">                                                                             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 w:rsidRPr="00DA77E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Z020112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Pr="00AA3919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превенира, дијагностикује и лечи болести, повреде и друге физичке и менталне поремећаје коришћењем специјализованих метода и техника, кроз примену принципа и процедура савремене медицине, о чему води прописану медицинску документацију;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организује и спроводи мере на очувању и унапређењу здравља појединца и породице, ради на откривању и сузбијању фактора ризика за настанак болести, прати здравствено стање становништва на свом подручју и осигурава податке за потребе здравствене статистике, утврђује ризике за здравље, предлаже и спроводи мере за њихово отклањање, спроводи здраствено - васпитне активности и остварује сарадњу са кључним појединцима и организацијама у заједници;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ради у превентивним саветовалиштима;</w:t>
            </w:r>
          </w:p>
          <w:p w:rsidR="002D3F5C" w:rsidRPr="00AA3919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организује и спроводи прописане систематске, циљане и скрининг прегледе;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- обавља послове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дијагностике за коју је специјализован, о чему сачињава специјалистички извештај;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обавља специјалистичке прегледе и упућује на даљу дијагностику и прегледе,одређује начин и врсту лечења, прати ток лечења и усклађује мишљење и предлоге за наставак лечења,одређује врсту и дужину кућног лечења и прати његово спровођење, одређује дужину привремене спречености за рад због болести или повреде;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прописује лекове и медицинска средства, као и медицинско - техничка помагала;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даје оцену о здравственом стању и упућује на оцену радне способности, иде у кућне посете у оквиру теренског рада;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збрињава пацијенте на месту повређивања, односно нагло насталог обољења, којима је неопходно указивање хитне медицинске помоћи, по потреби прати пацијента у хитном санитетском транспорту до одговарајуће здравствене установе;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спроводи здравствену заштиту одређених категорија становништва, односно пацијената оболелих од болести за чију превенцију, дијагностику и лечење је специјализован;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обавља послове лабораторијске, радиолошке и друге дијагностике за коју је специјализован, о чему сачињава специјалистички извештај;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учествује у унапређењу квалитета здравствене заштите;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обавља консултације са другим здравственим радницима и здравственим сарадницима;</w:t>
            </w:r>
          </w:p>
          <w:p w:rsidR="002D3F5C" w:rsidRPr="00AA3919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планира, надзире и евалуира спровођење здравствене заштите;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спроводјење одлука директора. </w:t>
            </w:r>
          </w:p>
          <w:p w:rsidR="002D3F5C" w:rsidRPr="00F21A12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                </w:t>
            </w:r>
            <w:r w:rsidRPr="00F21A12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За свој  рад је одговоран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 Начелнику Службе и </w:t>
            </w:r>
            <w:r w:rsidRPr="00F21A12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Управнику ОЈ Дома здрваља Врање.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9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Високо образовање:</w:t>
            </w:r>
          </w:p>
          <w:p w:rsidR="002D3F5C" w:rsidRPr="0089309E" w:rsidRDefault="002D3F5C" w:rsidP="002D3F5C">
            <w:pPr>
              <w:numPr>
                <w:ilvl w:val="0"/>
                <w:numId w:val="9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на интегрисаним академским студијама, по пропису који уређује високо образовање, почев од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сарадника; </w:t>
            </w:r>
          </w:p>
          <w:p w:rsidR="002D3F5C" w:rsidRPr="0089309E" w:rsidRDefault="002D3F5C" w:rsidP="002D3F5C">
            <w:pPr>
              <w:numPr>
                <w:ilvl w:val="0"/>
                <w:numId w:val="9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на основним студијама у трајању од најмање пет година по пропису који је уређивао високо образовање до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сарадника.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9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стручни испит; </w:t>
            </w:r>
          </w:p>
          <w:p w:rsidR="002D3F5C" w:rsidRPr="0089309E" w:rsidRDefault="002D3F5C" w:rsidP="002D3F5C">
            <w:pPr>
              <w:numPr>
                <w:ilvl w:val="0"/>
                <w:numId w:val="9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лиценца; </w:t>
            </w:r>
          </w:p>
          <w:p w:rsidR="002D3F5C" w:rsidRPr="0089309E" w:rsidRDefault="002D3F5C" w:rsidP="002D3F5C">
            <w:pPr>
              <w:numPr>
                <w:ilvl w:val="0"/>
                <w:numId w:val="9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специјалистички испит; </w:t>
            </w:r>
          </w:p>
          <w:p w:rsidR="002D3F5C" w:rsidRPr="0089309E" w:rsidRDefault="002D3F5C" w:rsidP="002D3F5C">
            <w:pPr>
              <w:numPr>
                <w:ilvl w:val="0"/>
                <w:numId w:val="9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најмање три године и шест месеци радног искуства у звању доктора медицине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87D31" w:rsidRDefault="002D3F5C" w:rsidP="002D3F5C">
            <w:pPr>
              <w:spacing w:after="0" w:line="240" w:lineRule="auto"/>
              <w:ind w:left="720" w:hanging="363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1</w:t>
            </w:r>
          </w:p>
        </w:tc>
      </w:tr>
    </w:tbl>
    <w:p w:rsidR="002D3F5C" w:rsidRPr="00F21A12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05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0"/>
        <w:gridCol w:w="8555"/>
      </w:tblGrid>
      <w:tr w:rsidR="002D3F5C" w:rsidRPr="00E1142A" w:rsidTr="002D3F5C">
        <w:trPr>
          <w:trHeight w:val="270"/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50921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                                               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 xml:space="preserve">        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ДОКТОР МЕДИЦИНЕ </w:t>
            </w:r>
          </w:p>
          <w:p w:rsidR="002D3F5C" w:rsidRPr="00F21A12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Доктор медицине 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 xml:space="preserve">у кућном лечењу                                    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 w:rsidRPr="00DA77E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Z020203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Pr="00AA3919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50921" w:rsidRDefault="002D3F5C" w:rsidP="002D3F5C">
            <w:pPr>
              <w:pStyle w:val="ListParagraph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F5092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превенира, дијагностикује и лечи болести, повреде и друге физичке и менталне поремећаје коришћењем специјализованих метода и техника, кроз примену принципа и процедура савремене медицине, о чему води прописану медицинску документацију;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организује и спроводи мере на очувању и унапређењу здравља појединца и породице, ради на откривању и сузбијању фактора ризика за настанак болести, прати здравствено стање становништва на свом подручју и осигурава податке за потребе здравствене статистике, утврђује ризике за здравље, предлаже и спроводи мере за њихово отклањање, спроводи здраствено - васпитне активности и остварује сарадњу са кључним појединцима и организацијама у заједници;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ради у превентивним саветовалиштима;</w:t>
            </w:r>
          </w:p>
          <w:p w:rsidR="002D3F5C" w:rsidRPr="00AA3919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организује и спроводи прописане систематске, циљане и скрининг прегледе;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- обавља послове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дијагностике за коју је специјализован, о чему сачињава специјалистички извештај;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обавља специјалистичке прегледе и упућује на даљу дијагностику и прегледе,одређује начин и врсту лечења, прати ток лечења и усклађује мишљење и предлоге за наставак лечења,одређује врсту и дужину кућног лечења и прати његово спровођење, одређује дужину привремене спречености за рад због болести или повреде;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прописује лекове и медицинска средства, као и медицинско - техничка помагала;</w:t>
            </w:r>
          </w:p>
          <w:p w:rsidR="002D3F5C" w:rsidRPr="00F21A12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даје оцену о здравственом стању и упућује на оцену радне способности, иде у кућне посете у оквиру теренског рада;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спроводи здравствену заштиту одређених категорија становништва, односно пацијената оболелих од болести за чију превенцију, дијагностику и лечење је специјализован;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обавља послове лабораторијске, радиолошке и друге дијагностике за коју је специјализован, о чему сачињава специјалистички извештај;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учествује у унапређењу квалитета здравствене заштите;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обавља консултације са другим здравственим радницима и здравственим сарадницима;</w:t>
            </w:r>
          </w:p>
          <w:p w:rsidR="002D3F5C" w:rsidRPr="00AA3919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планира, надзире и евалуира спровођење здравствене заштите;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спроводјење одлука директора. </w:t>
            </w:r>
          </w:p>
          <w:p w:rsidR="002D3F5C" w:rsidRPr="00F21A12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За свој рад одговоран је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Управнику ОЈ Дома здравља Врање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50921" w:rsidRDefault="002D3F5C" w:rsidP="002D3F5C">
            <w:pPr>
              <w:pStyle w:val="Default"/>
              <w:rPr>
                <w:sz w:val="20"/>
                <w:szCs w:val="20"/>
              </w:rPr>
            </w:pPr>
            <w:r w:rsidRPr="00F50921">
              <w:rPr>
                <w:sz w:val="20"/>
                <w:szCs w:val="20"/>
              </w:rPr>
              <w:t xml:space="preserve">на интегрисаним академским студијама, по пропису који уређује високо образовање, почев од 10. септембра 2005. године; 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у трајању од најмање пет година, по пропису који је уређивао високо образовање до 10. септембра 2005. године.</w:t>
            </w:r>
            <w:r w:rsidRPr="00E1142A">
              <w:rPr>
                <w:sz w:val="23"/>
                <w:szCs w:val="23"/>
              </w:rPr>
              <w:t xml:space="preserve">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50921" w:rsidRDefault="002D3F5C" w:rsidP="002D3F5C">
            <w:pPr>
              <w:pStyle w:val="Default"/>
              <w:rPr>
                <w:sz w:val="20"/>
                <w:szCs w:val="20"/>
              </w:rPr>
            </w:pPr>
            <w:r w:rsidRPr="00F50921">
              <w:rPr>
                <w:sz w:val="20"/>
                <w:szCs w:val="20"/>
              </w:rPr>
              <w:t xml:space="preserve">стручни испит; </w:t>
            </w:r>
          </w:p>
          <w:p w:rsidR="002D3F5C" w:rsidRPr="00F50921" w:rsidRDefault="002D3F5C" w:rsidP="002D3F5C">
            <w:pPr>
              <w:pStyle w:val="Default"/>
              <w:rPr>
                <w:sz w:val="20"/>
                <w:szCs w:val="20"/>
              </w:rPr>
            </w:pPr>
            <w:r w:rsidRPr="00F50921">
              <w:rPr>
                <w:sz w:val="20"/>
                <w:szCs w:val="20"/>
              </w:rPr>
              <w:t xml:space="preserve">– лиценца; </w:t>
            </w:r>
          </w:p>
          <w:p w:rsidR="002D3F5C" w:rsidRDefault="002D3F5C" w:rsidP="002D3F5C">
            <w:pPr>
              <w:pStyle w:val="Default"/>
              <w:rPr>
                <w:sz w:val="23"/>
                <w:szCs w:val="23"/>
              </w:rPr>
            </w:pPr>
            <w:r w:rsidRPr="00F50921">
              <w:rPr>
                <w:sz w:val="20"/>
                <w:szCs w:val="20"/>
              </w:rPr>
              <w:t>– најмање шест месеци радног искуства у звању доктора медицине.</w:t>
            </w:r>
            <w:r>
              <w:rPr>
                <w:sz w:val="23"/>
                <w:szCs w:val="23"/>
              </w:rPr>
              <w:t xml:space="preserve">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155E5C" w:rsidRDefault="002D3F5C" w:rsidP="002D3F5C">
            <w:pPr>
              <w:spacing w:after="0" w:line="240" w:lineRule="auto"/>
              <w:ind w:left="720" w:hanging="363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1+1</w:t>
            </w:r>
          </w:p>
        </w:tc>
      </w:tr>
    </w:tbl>
    <w:p w:rsidR="002D3F5C" w:rsidRPr="00F64EBD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35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3"/>
        <w:gridCol w:w="8582"/>
      </w:tblGrid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32501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 xml:space="preserve">ВИША </w:t>
            </w: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МЕДИЦИНСКА СЕСТ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РА – ТЕХНИЧАР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У КУЋНОМ ЛЕЧЕЊУ И НЕЗИ</w:t>
            </w:r>
          </w:p>
          <w:p w:rsidR="002D3F5C" w:rsidRPr="00155E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 w:rsidRPr="009C60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Z021005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32501" w:rsidRDefault="002D3F5C" w:rsidP="002D3F5C">
            <w:pPr>
              <w:pStyle w:val="Default"/>
              <w:rPr>
                <w:sz w:val="20"/>
                <w:szCs w:val="20"/>
              </w:rPr>
            </w:pPr>
          </w:p>
          <w:p w:rsidR="002D3F5C" w:rsidRPr="00832501" w:rsidRDefault="002D3F5C" w:rsidP="002D3F5C">
            <w:pPr>
              <w:pStyle w:val="Default"/>
              <w:rPr>
                <w:sz w:val="20"/>
                <w:szCs w:val="20"/>
              </w:rPr>
            </w:pPr>
            <w:r w:rsidRPr="00832501">
              <w:rPr>
                <w:sz w:val="20"/>
                <w:szCs w:val="20"/>
              </w:rPr>
              <w:t xml:space="preserve">планира и пружа услуге процеса здравствене неге и подршке пацијентима, у складу са праксом и стандардима савремене здравствене неге, о чему води прописану медицинску документацију; </w:t>
            </w:r>
          </w:p>
          <w:p w:rsidR="002D3F5C" w:rsidRPr="00832501" w:rsidRDefault="002D3F5C" w:rsidP="002D3F5C">
            <w:pPr>
              <w:pStyle w:val="Default"/>
              <w:rPr>
                <w:sz w:val="20"/>
                <w:szCs w:val="20"/>
              </w:rPr>
            </w:pPr>
            <w:r w:rsidRPr="00832501">
              <w:rPr>
                <w:sz w:val="20"/>
                <w:szCs w:val="20"/>
              </w:rPr>
              <w:t xml:space="preserve">– спроводи превентивне и куративне мере, по налогу доктора медицине или доктора медицине специјалисте у тиму или самостално, у здравственој установи и у оквиру теренског рада; </w:t>
            </w:r>
          </w:p>
          <w:p w:rsidR="002D3F5C" w:rsidRPr="00832501" w:rsidRDefault="002D3F5C" w:rsidP="002D3F5C">
            <w:pPr>
              <w:pStyle w:val="Default"/>
              <w:rPr>
                <w:sz w:val="20"/>
                <w:szCs w:val="20"/>
              </w:rPr>
            </w:pPr>
            <w:r w:rsidRPr="00832501">
              <w:rPr>
                <w:sz w:val="20"/>
                <w:szCs w:val="20"/>
              </w:rPr>
              <w:t xml:space="preserve">– посећује пацијенте оболеле од хроничних незаразних болести, менталних обољења, у оквиру теренског рада; </w:t>
            </w:r>
          </w:p>
          <w:p w:rsidR="002D3F5C" w:rsidRPr="00832501" w:rsidRDefault="002D3F5C" w:rsidP="002D3F5C">
            <w:pPr>
              <w:pStyle w:val="Default"/>
              <w:rPr>
                <w:sz w:val="20"/>
                <w:szCs w:val="20"/>
              </w:rPr>
            </w:pPr>
            <w:r w:rsidRPr="00832501">
              <w:rPr>
                <w:sz w:val="20"/>
                <w:szCs w:val="20"/>
              </w:rPr>
              <w:t xml:space="preserve">– сарађује са другим учесницима у пружању здравствене заштите и службама у заједници; </w:t>
            </w:r>
          </w:p>
          <w:p w:rsidR="002D3F5C" w:rsidRPr="00832501" w:rsidRDefault="002D3F5C" w:rsidP="002D3F5C">
            <w:pPr>
              <w:pStyle w:val="Default"/>
              <w:rPr>
                <w:sz w:val="20"/>
                <w:szCs w:val="20"/>
              </w:rPr>
            </w:pPr>
            <w:r w:rsidRPr="00832501">
              <w:rPr>
                <w:sz w:val="20"/>
                <w:szCs w:val="20"/>
              </w:rPr>
              <w:t xml:space="preserve">– обучава новопримљене здравствене раднике и контролише обуку приправника; </w:t>
            </w:r>
          </w:p>
          <w:p w:rsidR="002D3F5C" w:rsidRPr="00832501" w:rsidRDefault="002D3F5C" w:rsidP="002D3F5C">
            <w:pPr>
              <w:pStyle w:val="Default"/>
              <w:rPr>
                <w:sz w:val="20"/>
                <w:szCs w:val="20"/>
              </w:rPr>
            </w:pPr>
            <w:r w:rsidRPr="00832501">
              <w:rPr>
                <w:sz w:val="20"/>
                <w:szCs w:val="20"/>
              </w:rPr>
              <w:t xml:space="preserve">– континуирано спроводи надзор процеса статистичког извештавања; </w:t>
            </w:r>
          </w:p>
          <w:p w:rsidR="002D3F5C" w:rsidRPr="00832501" w:rsidRDefault="002D3F5C" w:rsidP="002D3F5C">
            <w:pPr>
              <w:pStyle w:val="Default"/>
              <w:rPr>
                <w:sz w:val="20"/>
                <w:szCs w:val="20"/>
              </w:rPr>
            </w:pPr>
            <w:r w:rsidRPr="00832501">
              <w:rPr>
                <w:sz w:val="20"/>
                <w:szCs w:val="20"/>
              </w:rPr>
              <w:t xml:space="preserve">– требује потрошни материјал за службу; </w:t>
            </w:r>
          </w:p>
          <w:p w:rsidR="002D3F5C" w:rsidRPr="00832501" w:rsidRDefault="002D3F5C" w:rsidP="002D3F5C">
            <w:pPr>
              <w:pStyle w:val="Default"/>
              <w:rPr>
                <w:sz w:val="20"/>
                <w:szCs w:val="20"/>
              </w:rPr>
            </w:pPr>
            <w:r w:rsidRPr="00832501">
              <w:rPr>
                <w:sz w:val="20"/>
                <w:szCs w:val="20"/>
              </w:rPr>
              <w:t xml:space="preserve">– контролише одлагање медицинског отпада на прописан начин; </w:t>
            </w:r>
          </w:p>
          <w:p w:rsidR="002D3F5C" w:rsidRPr="00155E5C" w:rsidRDefault="002D3F5C" w:rsidP="002D3F5C">
            <w:pPr>
              <w:pStyle w:val="Default"/>
              <w:rPr>
                <w:sz w:val="20"/>
                <w:szCs w:val="20"/>
              </w:rPr>
            </w:pPr>
            <w:r w:rsidRPr="00832501">
              <w:rPr>
                <w:sz w:val="20"/>
                <w:szCs w:val="20"/>
              </w:rPr>
              <w:t xml:space="preserve">– спроводи и контролише поступак дезинфекције и стерилизације опреме и материјала;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32501" w:rsidRDefault="002D3F5C" w:rsidP="002D3F5C">
            <w:pPr>
              <w:pStyle w:val="Default"/>
              <w:rPr>
                <w:sz w:val="20"/>
                <w:szCs w:val="20"/>
              </w:rPr>
            </w:pPr>
            <w:r w:rsidRPr="00832501">
              <w:rPr>
                <w:sz w:val="20"/>
                <w:szCs w:val="20"/>
              </w:rPr>
              <w:t xml:space="preserve">Високо образовање: </w:t>
            </w:r>
          </w:p>
          <w:p w:rsidR="002D3F5C" w:rsidRPr="00832501" w:rsidRDefault="002D3F5C" w:rsidP="002D3F5C">
            <w:pPr>
              <w:pStyle w:val="Default"/>
              <w:rPr>
                <w:sz w:val="20"/>
                <w:szCs w:val="20"/>
              </w:rPr>
            </w:pPr>
            <w:r w:rsidRPr="00832501">
              <w:rPr>
                <w:sz w:val="20"/>
                <w:szCs w:val="20"/>
              </w:rPr>
              <w:t xml:space="preserve">– на основним студијама првог степена (струковне / академске) по пропису који уређује високо образовање, почев од 10. септембра 2005. године; </w:t>
            </w:r>
          </w:p>
          <w:p w:rsidR="002D3F5C" w:rsidRPr="00832501" w:rsidRDefault="002D3F5C" w:rsidP="002D3F5C">
            <w:pPr>
              <w:pStyle w:val="Default"/>
              <w:rPr>
                <w:sz w:val="20"/>
                <w:szCs w:val="20"/>
              </w:rPr>
            </w:pPr>
            <w:r w:rsidRPr="00832501">
              <w:rPr>
                <w:sz w:val="20"/>
                <w:szCs w:val="20"/>
              </w:rPr>
              <w:t xml:space="preserve">– на основним студијама у трајању од најмање две године, по пропису који је уређивао високо образовање до 10. септембра 2005. године </w:t>
            </w:r>
          </w:p>
          <w:p w:rsidR="002D3F5C" w:rsidRPr="00155E5C" w:rsidRDefault="002D3F5C" w:rsidP="002D3F5C">
            <w:pPr>
              <w:pStyle w:val="Default"/>
              <w:rPr>
                <w:sz w:val="20"/>
                <w:szCs w:val="20"/>
              </w:rPr>
            </w:pPr>
            <w:r w:rsidRPr="00832501">
              <w:rPr>
                <w:sz w:val="20"/>
                <w:szCs w:val="20"/>
              </w:rPr>
              <w:t xml:space="preserve">изузетно: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32501" w:rsidRDefault="002D3F5C" w:rsidP="002D3F5C">
            <w:pPr>
              <w:pStyle w:val="Default"/>
              <w:rPr>
                <w:sz w:val="20"/>
                <w:szCs w:val="20"/>
              </w:rPr>
            </w:pPr>
            <w:r w:rsidRPr="00832501">
              <w:rPr>
                <w:sz w:val="20"/>
                <w:szCs w:val="20"/>
              </w:rPr>
              <w:t xml:space="preserve">стручни испит; </w:t>
            </w:r>
          </w:p>
          <w:p w:rsidR="002D3F5C" w:rsidRPr="00832501" w:rsidRDefault="002D3F5C" w:rsidP="002D3F5C">
            <w:pPr>
              <w:pStyle w:val="Default"/>
              <w:rPr>
                <w:sz w:val="20"/>
                <w:szCs w:val="20"/>
              </w:rPr>
            </w:pPr>
            <w:r w:rsidRPr="00832501">
              <w:rPr>
                <w:sz w:val="20"/>
                <w:szCs w:val="20"/>
              </w:rPr>
              <w:t xml:space="preserve">– лиценца; </w:t>
            </w:r>
          </w:p>
          <w:p w:rsidR="002D3F5C" w:rsidRPr="0089309E" w:rsidRDefault="002D3F5C" w:rsidP="002D3F5C">
            <w:pPr>
              <w:numPr>
                <w:ilvl w:val="0"/>
                <w:numId w:val="9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најмање шест месеци радног искуства у звању више, односно струковне медицинске сестре.</w:t>
            </w:r>
            <w:r w:rsidRPr="00E1142A">
              <w:rPr>
                <w:sz w:val="23"/>
                <w:szCs w:val="23"/>
              </w:rPr>
              <w:t xml:space="preserve">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21A12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1</w:t>
            </w:r>
          </w:p>
        </w:tc>
      </w:tr>
    </w:tbl>
    <w:p w:rsidR="002D3F5C" w:rsidRPr="00B649FF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35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3"/>
        <w:gridCol w:w="8582"/>
      </w:tblGrid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36C84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МЕДИЦИНСКА СЕСТ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РА – ТЕХНИЧАР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У КУЋНОМ ЛЕЧЕЊУ И НЕЗИ</w:t>
            </w:r>
          </w:p>
        </w:tc>
      </w:tr>
      <w:tr w:rsidR="002D3F5C" w:rsidRPr="00E1142A" w:rsidTr="002D3F5C">
        <w:trPr>
          <w:trHeight w:val="363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 w:rsidRPr="009C60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Z022104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32501" w:rsidRDefault="002D3F5C" w:rsidP="002D3F5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832501">
              <w:rPr>
                <w:sz w:val="20"/>
                <w:szCs w:val="20"/>
              </w:rPr>
              <w:t xml:space="preserve">пружа услуге здравствене неге и подршке лицима којима је потребна нега као последица старења, повређивања, болести или других физичких и менталних поремећаја, или потенцијалних ризика за здравље у складу са праксом и стандардима савремене неге и о томе води прописану медицинску документацију; </w:t>
            </w:r>
          </w:p>
          <w:p w:rsidR="002D3F5C" w:rsidRPr="00832501" w:rsidRDefault="002D3F5C" w:rsidP="002D3F5C">
            <w:pPr>
              <w:pStyle w:val="Default"/>
              <w:rPr>
                <w:sz w:val="20"/>
                <w:szCs w:val="20"/>
              </w:rPr>
            </w:pPr>
            <w:r w:rsidRPr="00832501">
              <w:rPr>
                <w:sz w:val="20"/>
                <w:szCs w:val="20"/>
              </w:rPr>
              <w:t xml:space="preserve">– у тиму са докторима медицине и другима или самостално, спроводи превентивне и куративне мере, по налогу доктора медицине или доктора медицине специјалисте у установи и на терену,у оквиру теренског рада; </w:t>
            </w:r>
          </w:p>
          <w:p w:rsidR="002D3F5C" w:rsidRPr="00832501" w:rsidRDefault="002D3F5C" w:rsidP="002D3F5C">
            <w:pPr>
              <w:pStyle w:val="Default"/>
              <w:rPr>
                <w:sz w:val="20"/>
                <w:szCs w:val="20"/>
              </w:rPr>
            </w:pPr>
            <w:r w:rsidRPr="00832501">
              <w:rPr>
                <w:sz w:val="20"/>
                <w:szCs w:val="20"/>
              </w:rPr>
              <w:t xml:space="preserve">– припрема болесника за дијагностичко терапијске процедуре и припрема ординацију, опрему и уређаје за рад; </w:t>
            </w:r>
          </w:p>
          <w:p w:rsidR="002D3F5C" w:rsidRPr="00832501" w:rsidRDefault="002D3F5C" w:rsidP="002D3F5C">
            <w:pPr>
              <w:pStyle w:val="Default"/>
              <w:rPr>
                <w:sz w:val="20"/>
                <w:szCs w:val="20"/>
              </w:rPr>
            </w:pPr>
            <w:r w:rsidRPr="00832501">
              <w:rPr>
                <w:sz w:val="20"/>
                <w:szCs w:val="20"/>
              </w:rPr>
              <w:t xml:space="preserve">– учествује у дијагностици (ЕКГ, одређивање шећера у крви и др.) и врши антропометријска мерења; </w:t>
            </w:r>
          </w:p>
          <w:p w:rsidR="002D3F5C" w:rsidRPr="00832501" w:rsidRDefault="002D3F5C" w:rsidP="002D3F5C">
            <w:pPr>
              <w:pStyle w:val="Default"/>
              <w:rPr>
                <w:sz w:val="20"/>
                <w:szCs w:val="20"/>
              </w:rPr>
            </w:pPr>
            <w:r w:rsidRPr="00832501">
              <w:rPr>
                <w:sz w:val="20"/>
                <w:szCs w:val="20"/>
              </w:rPr>
              <w:t xml:space="preserve">– врши узимање узорака у стану болесника за бактериолошко - лабораторијске прегледе; </w:t>
            </w:r>
          </w:p>
          <w:p w:rsidR="002D3F5C" w:rsidRPr="00836C84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врши дезинфекцију и стерилизацију материјала и инструмената;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у зависности од сложености и специфичности радног места, сложености и специфичности послова, сложености процедура, нивоа ризика, контакта са пацијентом и услова рада препознају се горе наведена радна места.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21A12" w:rsidRDefault="002D3F5C" w:rsidP="002D3F5C">
            <w:pPr>
              <w:numPr>
                <w:ilvl w:val="0"/>
                <w:numId w:val="9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средње образовање: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9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стручни испит;</w:t>
            </w:r>
          </w:p>
          <w:p w:rsidR="002D3F5C" w:rsidRPr="0089309E" w:rsidRDefault="002D3F5C" w:rsidP="002D3F5C">
            <w:pPr>
              <w:numPr>
                <w:ilvl w:val="0"/>
                <w:numId w:val="9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лиценца;</w:t>
            </w:r>
          </w:p>
          <w:p w:rsidR="002D3F5C" w:rsidRPr="0089309E" w:rsidRDefault="002D3F5C" w:rsidP="002D3F5C">
            <w:pPr>
              <w:numPr>
                <w:ilvl w:val="0"/>
                <w:numId w:val="9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најмање шест месеци радног искуства у звању медицинске сестре/техничара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21A12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11</w:t>
            </w:r>
          </w:p>
        </w:tc>
      </w:tr>
    </w:tbl>
    <w:p w:rsidR="00274219" w:rsidRPr="008751E2" w:rsidRDefault="00274219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718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8"/>
        <w:gridCol w:w="8360"/>
      </w:tblGrid>
      <w:tr w:rsidR="002D3F5C" w:rsidRPr="00E1142A" w:rsidTr="002D3F5C">
        <w:trPr>
          <w:trHeight w:val="270"/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3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00F44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  <w:t xml:space="preserve">ВОЗАЧ  У САНИТЕТСКОМ  ПРЕВОЗУ 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7C36F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3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00F44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sr-Latn-CS"/>
              </w:rPr>
              <w:t>Z024002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типичним опис посла</w:t>
            </w:r>
          </w:p>
        </w:tc>
        <w:tc>
          <w:tcPr>
            <w:tcW w:w="83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2B052A" w:rsidRDefault="002D3F5C" w:rsidP="002D3F5C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2B052A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Опис послова:</w:t>
            </w:r>
          </w:p>
          <w:p w:rsidR="002D3F5C" w:rsidRPr="002B052A" w:rsidRDefault="002D3F5C" w:rsidP="002D3F5C">
            <w:pPr>
              <w:numPr>
                <w:ilvl w:val="0"/>
                <w:numId w:val="116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Обавља послове возача по распореду службе, стара се о техничкој исправности возила и хигијени возила, ради на одржавању возила, припрема и вози возило на техницки преглед.</w:t>
            </w:r>
          </w:p>
          <w:p w:rsidR="002D3F5C" w:rsidRPr="002B052A" w:rsidRDefault="002D3F5C" w:rsidP="002D3F5C">
            <w:pPr>
              <w:numPr>
                <w:ilvl w:val="0"/>
                <w:numId w:val="116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Одговара за возило док га вози, као и за алат и други материјал који се налази уз возило. </w:t>
            </w:r>
          </w:p>
          <w:p w:rsidR="002D3F5C" w:rsidRPr="002B052A" w:rsidRDefault="002D3F5C" w:rsidP="002D3F5C">
            <w:pPr>
              <w:numPr>
                <w:ilvl w:val="0"/>
                <w:numId w:val="116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Обавезан је дежура по распореду дежурства уколико постоји потреба за тим, одговоран је за неисправност која се деси за време свог дежурства. </w:t>
            </w:r>
          </w:p>
          <w:p w:rsidR="002D3F5C" w:rsidRPr="002B052A" w:rsidRDefault="002D3F5C" w:rsidP="002D3F5C">
            <w:pPr>
              <w:numPr>
                <w:ilvl w:val="0"/>
                <w:numId w:val="116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врши хитан санитетски превоз пацијената;</w:t>
            </w:r>
          </w:p>
          <w:p w:rsidR="002D3F5C" w:rsidRPr="002B052A" w:rsidRDefault="002D3F5C" w:rsidP="002D3F5C">
            <w:pPr>
              <w:numPr>
                <w:ilvl w:val="0"/>
                <w:numId w:val="116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врши санитетски превоз пацијената, који није хитан, али је оправдан и медицински неопходан;</w:t>
            </w:r>
          </w:p>
          <w:p w:rsidR="002D3F5C" w:rsidRPr="002B052A" w:rsidRDefault="002D3F5C" w:rsidP="002D3F5C">
            <w:pPr>
              <w:numPr>
                <w:ilvl w:val="0"/>
                <w:numId w:val="116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помаже приликом уношења и изношења непокретних пацијената;</w:t>
            </w:r>
          </w:p>
          <w:p w:rsidR="002D3F5C" w:rsidRPr="002B052A" w:rsidRDefault="002D3F5C" w:rsidP="002D3F5C">
            <w:pPr>
              <w:numPr>
                <w:ilvl w:val="0"/>
                <w:numId w:val="116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управља специјалним санитетским возилом за превоз нагло оболелог, унесрећеног и повређеног;</w:t>
            </w:r>
          </w:p>
          <w:p w:rsidR="002D3F5C" w:rsidRPr="002B052A" w:rsidRDefault="002D3F5C" w:rsidP="002D3F5C">
            <w:pPr>
              <w:numPr>
                <w:ilvl w:val="0"/>
                <w:numId w:val="116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 интервенцији екипе помаже лекарској екипи у пружању хитне медицинске помоћи, у поступцима оживљавања, преносу болесника или медицинске опреме са виших спратова или подрумских просторија, као и друге послове које наложи дежурни лекар екипе;</w:t>
            </w:r>
          </w:p>
          <w:p w:rsidR="002D3F5C" w:rsidRPr="002B052A" w:rsidRDefault="002D3F5C" w:rsidP="002D3F5C">
            <w:pPr>
              <w:numPr>
                <w:ilvl w:val="0"/>
                <w:numId w:val="116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рукује инсталисаним системом у возилу и светло - звучном сигнализацијом у возилу;</w:t>
            </w:r>
          </w:p>
          <w:p w:rsidR="002D3F5C" w:rsidRPr="002B052A" w:rsidRDefault="002D3F5C" w:rsidP="002D3F5C">
            <w:pPr>
              <w:numPr>
                <w:ilvl w:val="0"/>
                <w:numId w:val="116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надзире исправност функције система за оксигенацију, односно о функционисање боце са кисеоником и регулатора за проток кисеоника у возилу;</w:t>
            </w:r>
          </w:p>
          <w:p w:rsidR="002D3F5C" w:rsidRPr="002B052A" w:rsidRDefault="002D3F5C" w:rsidP="002D3F5C">
            <w:pPr>
              <w:numPr>
                <w:ilvl w:val="0"/>
                <w:numId w:val="116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при преузимању возила контролише његову прописану опремљеност;</w:t>
            </w:r>
          </w:p>
          <w:p w:rsidR="002D3F5C" w:rsidRPr="002B052A" w:rsidRDefault="002D3F5C" w:rsidP="002D3F5C">
            <w:pPr>
              <w:numPr>
                <w:ilvl w:val="0"/>
                <w:numId w:val="116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води путни налог који по завршетку смене предаје одговорном возачу смене, сменовођи;</w:t>
            </w:r>
          </w:p>
          <w:p w:rsidR="002D3F5C" w:rsidRPr="002B052A" w:rsidRDefault="002D3F5C" w:rsidP="002D3F5C">
            <w:pPr>
              <w:numPr>
                <w:ilvl w:val="0"/>
                <w:numId w:val="116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одговоран је за безбедност у саобраћају лекарске екипе и животно угрожених пацијената;</w:t>
            </w:r>
          </w:p>
          <w:p w:rsidR="002D3F5C" w:rsidRPr="002B052A" w:rsidRDefault="002D3F5C" w:rsidP="002D3F5C">
            <w:pPr>
              <w:numPr>
                <w:ilvl w:val="0"/>
                <w:numId w:val="116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у случају удеса обавезно обавештава МУП и начелника Службе за ХМП;</w:t>
            </w:r>
          </w:p>
          <w:p w:rsidR="002D3F5C" w:rsidRPr="00836C84" w:rsidRDefault="002D3F5C" w:rsidP="002D3F5C">
            <w:pPr>
              <w:numPr>
                <w:ilvl w:val="0"/>
                <w:numId w:val="116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материјално одговара за стање и комплетност возила и опреме у њему;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3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2B052A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Стручна спрема: средње образовање</w:t>
            </w:r>
          </w:p>
          <w:p w:rsidR="002D3F5C" w:rsidRPr="002B052A" w:rsidRDefault="002D3F5C" w:rsidP="002D3F5C">
            <w:pPr>
              <w:spacing w:after="0" w:line="240" w:lineRule="auto"/>
              <w:ind w:left="363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</w:tc>
      </w:tr>
      <w:tr w:rsidR="002D3F5C" w:rsidRPr="00E1142A" w:rsidTr="002D3F5C">
        <w:trPr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3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36C84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Посебни</w:t>
            </w:r>
            <w:r w:rsidR="005409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услови: - возачка дозвола Б </w:t>
            </w:r>
            <w:r w:rsidRPr="002B05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категориј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а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Постојећи број извршилаца</w:t>
            </w:r>
          </w:p>
        </w:tc>
        <w:tc>
          <w:tcPr>
            <w:tcW w:w="83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540941" w:rsidRDefault="00540941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2</w:t>
            </w:r>
          </w:p>
        </w:tc>
      </w:tr>
    </w:tbl>
    <w:p w:rsidR="002D3F5C" w:rsidRPr="00F64EBD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69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89"/>
        <w:gridCol w:w="1965"/>
        <w:gridCol w:w="874"/>
        <w:gridCol w:w="1338"/>
        <w:gridCol w:w="5829"/>
      </w:tblGrid>
      <w:tr w:rsidR="002D3F5C" w:rsidRPr="00E1142A" w:rsidTr="002D3F5C">
        <w:trPr>
          <w:trHeight w:val="90"/>
          <w:tblCellSpacing w:w="0" w:type="dxa"/>
        </w:trPr>
        <w:tc>
          <w:tcPr>
            <w:tcW w:w="10695" w:type="dxa"/>
            <w:gridSpan w:val="5"/>
            <w:tcBorders>
              <w:top w:val="double" w:sz="4" w:space="0" w:color="auto"/>
              <w:left w:val="double" w:sz="4" w:space="0" w:color="auto"/>
              <w:bottom w:val="outset" w:sz="6" w:space="0" w:color="000000"/>
              <w:right w:val="double" w:sz="4" w:space="0" w:color="auto"/>
            </w:tcBorders>
            <w:shd w:val="clear" w:color="auto" w:fill="FFFF00"/>
            <w:vAlign w:val="center"/>
            <w:hideMark/>
          </w:tcPr>
          <w:p w:rsidR="002D3F5C" w:rsidRPr="00410F5A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r-Latn-CS"/>
              </w:rPr>
              <w:t>1.1.10.</w:t>
            </w: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r-Latn-CS"/>
              </w:rPr>
              <w:t>ЦЕНТАР ЗА ПРЕВЕНТИВНЕ ЗДРАВСТВЕНЕ УСЛУГЕ СА ПОЛИВАЛЕНТНОМ ПАТРОНАЖОМ</w:t>
            </w:r>
          </w:p>
        </w:tc>
      </w:tr>
      <w:tr w:rsidR="002D3F5C" w:rsidRPr="00E1142A" w:rsidTr="002D3F5C">
        <w:trPr>
          <w:trHeight w:val="105"/>
          <w:tblCellSpacing w:w="0" w:type="dxa"/>
        </w:trPr>
        <w:tc>
          <w:tcPr>
            <w:tcW w:w="674" w:type="dxa"/>
            <w:tcBorders>
              <w:top w:val="outset" w:sz="6" w:space="0" w:color="000000"/>
              <w:left w:val="doub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Р.бр.</w:t>
            </w:r>
          </w:p>
        </w:tc>
        <w:tc>
          <w:tcPr>
            <w:tcW w:w="19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Назив радног места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Бр. изврш.</w:t>
            </w:r>
          </w:p>
        </w:tc>
        <w:tc>
          <w:tcPr>
            <w:tcW w:w="13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Стручна спрема</w:t>
            </w:r>
          </w:p>
        </w:tc>
        <w:tc>
          <w:tcPr>
            <w:tcW w:w="5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double" w:sz="4" w:space="0" w:color="auto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Посебни услови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Напомена</w:t>
            </w:r>
          </w:p>
        </w:tc>
      </w:tr>
      <w:tr w:rsidR="002D3F5C" w:rsidRPr="00E1142A" w:rsidTr="002D3F5C">
        <w:trPr>
          <w:trHeight w:val="555"/>
          <w:tblCellSpacing w:w="0" w:type="dxa"/>
        </w:trPr>
        <w:tc>
          <w:tcPr>
            <w:tcW w:w="674" w:type="dxa"/>
            <w:tcBorders>
              <w:top w:val="outset" w:sz="6" w:space="0" w:color="000000"/>
              <w:left w:val="doub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955E33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955E33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1.</w:t>
            </w:r>
          </w:p>
        </w:tc>
        <w:tc>
          <w:tcPr>
            <w:tcW w:w="19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410F5A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Доктор медицине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–Начелник центра за превенцију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155E5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0</w:t>
            </w:r>
          </w:p>
        </w:tc>
        <w:tc>
          <w:tcPr>
            <w:tcW w:w="13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Мед.фак.</w:t>
            </w:r>
          </w:p>
        </w:tc>
        <w:tc>
          <w:tcPr>
            <w:tcW w:w="5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double" w:sz="4" w:space="0" w:color="auto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 шест месеци радног искуства у звању доктора медицине.</w:t>
            </w:r>
          </w:p>
        </w:tc>
      </w:tr>
      <w:tr w:rsidR="002D3F5C" w:rsidRPr="00E1142A" w:rsidTr="002D3F5C">
        <w:trPr>
          <w:trHeight w:val="555"/>
          <w:tblCellSpacing w:w="0" w:type="dxa"/>
        </w:trPr>
        <w:tc>
          <w:tcPr>
            <w:tcW w:w="674" w:type="dxa"/>
            <w:tcBorders>
              <w:top w:val="outset" w:sz="6" w:space="0" w:color="000000"/>
              <w:left w:val="doub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955E33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955E33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2.</w:t>
            </w:r>
          </w:p>
        </w:tc>
        <w:tc>
          <w:tcPr>
            <w:tcW w:w="19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410F5A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Виша медицинска сестра / техничар у поливалентној патронажи - Главна сестра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одсека поливалентне патронаже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3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6 или 4 степен - Виша или средња мед.шк.</w:t>
            </w:r>
          </w:p>
        </w:tc>
        <w:tc>
          <w:tcPr>
            <w:tcW w:w="5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double" w:sz="4" w:space="0" w:color="auto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шест месеци радног искуства у звању више, односно струковне медицинске сестре.</w:t>
            </w:r>
          </w:p>
        </w:tc>
      </w:tr>
      <w:tr w:rsidR="002D3F5C" w:rsidRPr="00E1142A" w:rsidTr="002D3F5C">
        <w:trPr>
          <w:trHeight w:val="390"/>
          <w:tblCellSpacing w:w="0" w:type="dxa"/>
        </w:trPr>
        <w:tc>
          <w:tcPr>
            <w:tcW w:w="674" w:type="dxa"/>
            <w:tcBorders>
              <w:top w:val="outset" w:sz="6" w:space="0" w:color="000000"/>
              <w:left w:val="double" w:sz="4" w:space="0" w:color="auto"/>
              <w:bottom w:val="double" w:sz="4" w:space="0" w:color="auto"/>
              <w:right w:val="outset" w:sz="6" w:space="0" w:color="000000"/>
            </w:tcBorders>
            <w:vAlign w:val="center"/>
            <w:hideMark/>
          </w:tcPr>
          <w:p w:rsidR="002D3F5C" w:rsidRPr="00955E33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955E33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3.</w:t>
            </w:r>
          </w:p>
        </w:tc>
        <w:tc>
          <w:tcPr>
            <w:tcW w:w="1966" w:type="dxa"/>
            <w:tcBorders>
              <w:top w:val="outset" w:sz="6" w:space="0" w:color="000000"/>
              <w:left w:val="outset" w:sz="6" w:space="0" w:color="000000"/>
              <w:bottom w:val="double" w:sz="4" w:space="0" w:color="auto"/>
              <w:right w:val="outset" w:sz="6" w:space="0" w:color="000000"/>
            </w:tcBorders>
            <w:vAlign w:val="center"/>
            <w:hideMark/>
          </w:tcPr>
          <w:p w:rsidR="002D3F5C" w:rsidRPr="00936B6A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CS" w:eastAsia="sr-Latn-CS"/>
              </w:rPr>
            </w:pPr>
            <w:r w:rsidRPr="00936B6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Виша медицинска сестра / техничар у поливалентној патронажи 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double" w:sz="4" w:space="0" w:color="auto"/>
              <w:right w:val="outset" w:sz="6" w:space="0" w:color="000000"/>
            </w:tcBorders>
            <w:vAlign w:val="center"/>
            <w:hideMark/>
          </w:tcPr>
          <w:p w:rsidR="002D3F5C" w:rsidRPr="00410F5A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sr-Latn-CS"/>
              </w:rPr>
            </w:pPr>
            <w:r w:rsidRPr="00410F5A">
              <w:rPr>
                <w:rFonts w:ascii="Times New Roman" w:eastAsia="Times New Roman" w:hAnsi="Times New Roman"/>
                <w:lang w:eastAsia="sr-Latn-CS"/>
              </w:rPr>
              <w:t>15</w:t>
            </w:r>
          </w:p>
        </w:tc>
        <w:tc>
          <w:tcPr>
            <w:tcW w:w="1339" w:type="dxa"/>
            <w:tcBorders>
              <w:top w:val="outset" w:sz="6" w:space="0" w:color="000000"/>
              <w:left w:val="outset" w:sz="6" w:space="0" w:color="000000"/>
              <w:bottom w:val="double" w:sz="4" w:space="0" w:color="auto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6. или 4. степен - Виша мед.школа</w:t>
            </w:r>
          </w:p>
        </w:tc>
        <w:tc>
          <w:tcPr>
            <w:tcW w:w="5842" w:type="dxa"/>
            <w:tcBorders>
              <w:top w:val="outset" w:sz="6" w:space="0" w:color="000000"/>
              <w:left w:val="outset" w:sz="6" w:space="0" w:color="000000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шест месеци радног искуства у звању више, односно струковне медицинске сестре.</w:t>
            </w:r>
          </w:p>
        </w:tc>
      </w:tr>
    </w:tbl>
    <w:p w:rsidR="002D3F5C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C92384" w:rsidRDefault="00C92384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C92384" w:rsidRDefault="00C92384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C92384" w:rsidRDefault="00C92384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C92384" w:rsidRPr="00C92384" w:rsidRDefault="00C92384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709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3"/>
        <w:gridCol w:w="8356"/>
      </w:tblGrid>
      <w:tr w:rsidR="002D3F5C" w:rsidRPr="00E1142A" w:rsidTr="00C92384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32501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 xml:space="preserve">ВИША </w:t>
            </w: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МЕДИЦИНСКА СЕСТ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РА – ТЕХНИЧАР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У У ПОЛИВАЛЕНТНОЈ ПАТРОНАЖИ</w:t>
            </w:r>
          </w:p>
          <w:p w:rsidR="002D3F5C" w:rsidRPr="00155E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155E5C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                           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     </w:t>
            </w:r>
            <w:r w:rsidRPr="00155E5C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   </w:t>
            </w:r>
            <w:r w:rsidRPr="00155E5C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-главна сестра одсека за поливалентну патронажу-</w:t>
            </w:r>
          </w:p>
        </w:tc>
      </w:tr>
      <w:tr w:rsidR="002D3F5C" w:rsidRPr="00E1142A" w:rsidTr="00C92384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 w:rsidRPr="009C60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Z021004</w:t>
            </w:r>
          </w:p>
        </w:tc>
      </w:tr>
      <w:tr w:rsidR="002D3F5C" w:rsidRPr="00E1142A" w:rsidTr="00C92384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63D97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Организује и координира рад особља у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одсека;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Врши јутарњи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обилазак свих просторија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одсека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и стара се о њиховој хигијенско техничкој исправности. </w:t>
            </w:r>
          </w:p>
          <w:p w:rsidR="002D3F5C" w:rsidRPr="00863D97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Прави распоред рада здравствених радника и осталог особља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одсека;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Контролише рационалност и благовременост у давању терапије као и контролу стерилизације инструмената, материјала и апарата. </w:t>
            </w:r>
          </w:p>
          <w:p w:rsidR="002D3F5C" w:rsidRPr="00863D97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Врши требовање лекова, санитетског материјала и другог материјала потребног за рад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одсека;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Води целокупну статистичку и медицинску документацију службе као и дневну евиденцију о доласку на посао. 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Активно учествује у спр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ово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ђ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ењу здравствено васпитног рада, учеструје у стручном оспособљавању здравствених радника. 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Преноси искуства на мла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ђ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е сестре и уводи у рад приправнике и новопримљене сестре. </w:t>
            </w:r>
          </w:p>
          <w:p w:rsidR="002D3F5C" w:rsidRPr="00AE7482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Задужује се са основним средствима и ситним инвентаром и врш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и контролу над њиховим утрошком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;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</w:t>
            </w:r>
          </w:p>
          <w:p w:rsidR="002D3F5C" w:rsidRPr="00155E5C" w:rsidRDefault="002D3F5C" w:rsidP="002D3F5C">
            <w:pPr>
              <w:pStyle w:val="Default"/>
              <w:jc w:val="both"/>
              <w:rPr>
                <w:sz w:val="20"/>
                <w:szCs w:val="20"/>
              </w:rPr>
            </w:pPr>
            <w:r w:rsidRPr="00155E5C">
              <w:rPr>
                <w:sz w:val="20"/>
                <w:szCs w:val="20"/>
              </w:rPr>
              <w:t>–– посећује труднице, породиље и новорођенчад, малу и предшколску децу, у оквиру теренског рада;</w:t>
            </w:r>
          </w:p>
          <w:p w:rsidR="002D3F5C" w:rsidRPr="00155E5C" w:rsidRDefault="002D3F5C" w:rsidP="002D3F5C">
            <w:pPr>
              <w:pStyle w:val="Default"/>
              <w:jc w:val="both"/>
              <w:rPr>
                <w:sz w:val="20"/>
                <w:szCs w:val="20"/>
              </w:rPr>
            </w:pPr>
            <w:r w:rsidRPr="00155E5C">
              <w:rPr>
                <w:sz w:val="20"/>
                <w:szCs w:val="20"/>
              </w:rPr>
              <w:t>– посећује жене генеративног и постгенеративног доба, стара изнемогла лица, у оквиру теренског рада;</w:t>
            </w:r>
          </w:p>
          <w:p w:rsidR="002D3F5C" w:rsidRPr="00155E5C" w:rsidRDefault="002D3F5C" w:rsidP="002D3F5C">
            <w:pPr>
              <w:pStyle w:val="Default"/>
              <w:jc w:val="both"/>
              <w:rPr>
                <w:sz w:val="20"/>
                <w:szCs w:val="20"/>
              </w:rPr>
            </w:pPr>
            <w:r w:rsidRPr="00155E5C">
              <w:rPr>
                <w:sz w:val="20"/>
                <w:szCs w:val="20"/>
              </w:rPr>
              <w:t>– прати стање породиље у сва четири порођајна доба и учествује у</w:t>
            </w:r>
          </w:p>
          <w:p w:rsidR="002D3F5C" w:rsidRPr="00155E5C" w:rsidRDefault="002D3F5C" w:rsidP="002D3F5C">
            <w:pPr>
              <w:pStyle w:val="Default"/>
              <w:jc w:val="both"/>
              <w:rPr>
                <w:sz w:val="20"/>
                <w:szCs w:val="20"/>
              </w:rPr>
            </w:pPr>
            <w:r w:rsidRPr="00155E5C">
              <w:rPr>
                <w:sz w:val="20"/>
                <w:szCs w:val="20"/>
              </w:rPr>
              <w:t>порођају уз надзор гинеколога и прати трудницу до породилишта, интензивно прати стање породиље два сата након порођаја (прати виталне функције);</w:t>
            </w:r>
          </w:p>
          <w:p w:rsidR="002D3F5C" w:rsidRPr="00155E5C" w:rsidRDefault="002D3F5C" w:rsidP="002D3F5C">
            <w:pPr>
              <w:pStyle w:val="Default"/>
              <w:jc w:val="both"/>
              <w:rPr>
                <w:sz w:val="20"/>
                <w:szCs w:val="20"/>
              </w:rPr>
            </w:pPr>
            <w:r w:rsidRPr="00155E5C">
              <w:rPr>
                <w:sz w:val="20"/>
                <w:szCs w:val="20"/>
              </w:rPr>
              <w:t>– спроводи негу новорођене деце од рођења до отпуста и спроводи негу бабињаре од порођаја до отпуста;</w:t>
            </w:r>
          </w:p>
          <w:p w:rsidR="002D3F5C" w:rsidRPr="00155E5C" w:rsidRDefault="002D3F5C" w:rsidP="002D3F5C">
            <w:pPr>
              <w:pStyle w:val="Default"/>
              <w:jc w:val="both"/>
              <w:rPr>
                <w:sz w:val="20"/>
                <w:szCs w:val="20"/>
              </w:rPr>
            </w:pPr>
            <w:r w:rsidRPr="00155E5C">
              <w:rPr>
                <w:sz w:val="20"/>
                <w:szCs w:val="20"/>
              </w:rPr>
              <w:t>– спроводи ординирану терапију бабињари по налогу гинеколога и даје терапију новорођеној деци по налогу педијатра;</w:t>
            </w:r>
          </w:p>
          <w:p w:rsidR="002D3F5C" w:rsidRPr="00155E5C" w:rsidRDefault="002D3F5C" w:rsidP="002D3F5C">
            <w:pPr>
              <w:pStyle w:val="Default"/>
              <w:jc w:val="both"/>
              <w:rPr>
                <w:sz w:val="20"/>
                <w:szCs w:val="20"/>
              </w:rPr>
            </w:pPr>
            <w:r w:rsidRPr="00155E5C">
              <w:rPr>
                <w:sz w:val="20"/>
                <w:szCs w:val="20"/>
              </w:rPr>
              <w:t>– сарађује са другим учесницима у пружању здравствене заштите и службама у заједници;</w:t>
            </w:r>
          </w:p>
          <w:p w:rsidR="002D3F5C" w:rsidRPr="00155E5C" w:rsidRDefault="002D3F5C" w:rsidP="002D3F5C">
            <w:pPr>
              <w:pStyle w:val="Default"/>
              <w:jc w:val="both"/>
              <w:rPr>
                <w:sz w:val="20"/>
                <w:szCs w:val="20"/>
              </w:rPr>
            </w:pPr>
            <w:r w:rsidRPr="00155E5C">
              <w:rPr>
                <w:sz w:val="20"/>
                <w:szCs w:val="20"/>
              </w:rPr>
              <w:t>– обучава новопримљене здравствене раднике и контролише обуку приправника;</w:t>
            </w:r>
          </w:p>
          <w:p w:rsidR="002D3F5C" w:rsidRPr="00155E5C" w:rsidRDefault="002D3F5C" w:rsidP="002D3F5C">
            <w:pPr>
              <w:pStyle w:val="Default"/>
              <w:jc w:val="both"/>
              <w:rPr>
                <w:sz w:val="20"/>
                <w:szCs w:val="20"/>
              </w:rPr>
            </w:pPr>
            <w:r w:rsidRPr="00155E5C">
              <w:rPr>
                <w:sz w:val="20"/>
                <w:szCs w:val="20"/>
              </w:rPr>
              <w:t>– континуирано спроводи надзор процеса статистичког извештавања;</w:t>
            </w:r>
          </w:p>
          <w:p w:rsidR="002D3F5C" w:rsidRPr="00C92384" w:rsidRDefault="002D3F5C" w:rsidP="002D3F5C">
            <w:pPr>
              <w:pStyle w:val="Default"/>
              <w:jc w:val="both"/>
              <w:rPr>
                <w:sz w:val="20"/>
                <w:szCs w:val="20"/>
              </w:rPr>
            </w:pPr>
            <w:r w:rsidRPr="00155E5C">
              <w:rPr>
                <w:sz w:val="20"/>
                <w:szCs w:val="20"/>
              </w:rPr>
              <w:t>– требује потрошни материјал за службу;</w:t>
            </w:r>
          </w:p>
          <w:p w:rsidR="002D3F5C" w:rsidRPr="00155E5C" w:rsidRDefault="002D3F5C" w:rsidP="002D3F5C">
            <w:pPr>
              <w:pStyle w:val="Default"/>
              <w:jc w:val="both"/>
              <w:rPr>
                <w:sz w:val="20"/>
                <w:szCs w:val="20"/>
              </w:rPr>
            </w:pPr>
            <w:r w:rsidRPr="00155E5C">
              <w:rPr>
                <w:sz w:val="20"/>
                <w:szCs w:val="20"/>
              </w:rPr>
              <w:t>– спроводи и контролише поступак дезинфекције и стерилизације опреме и материјала;</w:t>
            </w:r>
          </w:p>
          <w:p w:rsidR="002D3F5C" w:rsidRPr="00155E5C" w:rsidRDefault="002D3F5C" w:rsidP="002D3F5C">
            <w:pPr>
              <w:pStyle w:val="Default"/>
              <w:jc w:val="both"/>
              <w:rPr>
                <w:sz w:val="20"/>
                <w:szCs w:val="20"/>
              </w:rPr>
            </w:pPr>
            <w:r w:rsidRPr="00155E5C">
              <w:rPr>
                <w:sz w:val="20"/>
                <w:szCs w:val="20"/>
              </w:rPr>
              <w:t>За свој рад је одговорна главној сестри Дома здравља</w:t>
            </w:r>
          </w:p>
        </w:tc>
      </w:tr>
      <w:tr w:rsidR="002D3F5C" w:rsidRPr="00E1142A" w:rsidTr="00C92384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32501" w:rsidRDefault="002D3F5C" w:rsidP="002D3F5C">
            <w:pPr>
              <w:pStyle w:val="Default"/>
              <w:rPr>
                <w:sz w:val="20"/>
                <w:szCs w:val="20"/>
              </w:rPr>
            </w:pPr>
            <w:r w:rsidRPr="00832501">
              <w:rPr>
                <w:sz w:val="20"/>
                <w:szCs w:val="20"/>
              </w:rPr>
              <w:t xml:space="preserve">Високо образовање: </w:t>
            </w:r>
          </w:p>
          <w:p w:rsidR="002D3F5C" w:rsidRPr="00832501" w:rsidRDefault="002D3F5C" w:rsidP="002D3F5C">
            <w:pPr>
              <w:pStyle w:val="Default"/>
              <w:rPr>
                <w:sz w:val="20"/>
                <w:szCs w:val="20"/>
              </w:rPr>
            </w:pPr>
            <w:r w:rsidRPr="00832501">
              <w:rPr>
                <w:sz w:val="20"/>
                <w:szCs w:val="20"/>
              </w:rPr>
              <w:t xml:space="preserve">– на основним студијама првог степена (струковне / академске) по пропису који уређује високо образовање, почев од 10. септембра 2005. године; </w:t>
            </w:r>
          </w:p>
          <w:p w:rsidR="002D3F5C" w:rsidRPr="00832501" w:rsidRDefault="002D3F5C" w:rsidP="002D3F5C">
            <w:pPr>
              <w:pStyle w:val="Default"/>
              <w:rPr>
                <w:sz w:val="20"/>
                <w:szCs w:val="20"/>
              </w:rPr>
            </w:pPr>
            <w:r w:rsidRPr="00832501">
              <w:rPr>
                <w:sz w:val="20"/>
                <w:szCs w:val="20"/>
              </w:rPr>
              <w:t xml:space="preserve">– на основним студијама у трајању од најмање две године, по пропису који је уређивао високо образовање до 10. септембра 2005. године </w:t>
            </w:r>
          </w:p>
          <w:p w:rsidR="002D3F5C" w:rsidRDefault="002D3F5C" w:rsidP="002D3F5C">
            <w:pPr>
              <w:pStyle w:val="Default"/>
              <w:rPr>
                <w:sz w:val="20"/>
                <w:szCs w:val="20"/>
              </w:rPr>
            </w:pPr>
            <w:r w:rsidRPr="00832501">
              <w:rPr>
                <w:sz w:val="20"/>
                <w:szCs w:val="20"/>
              </w:rPr>
              <w:t xml:space="preserve">изузетно: </w:t>
            </w:r>
          </w:p>
          <w:p w:rsidR="002D3F5C" w:rsidRPr="00AE7482" w:rsidRDefault="002D3F5C" w:rsidP="002D3F5C">
            <w:pPr>
              <w:pStyle w:val="Default"/>
              <w:rPr>
                <w:sz w:val="20"/>
                <w:szCs w:val="20"/>
              </w:rPr>
            </w:pPr>
            <w:r w:rsidRPr="00AE7482">
              <w:rPr>
                <w:sz w:val="20"/>
                <w:szCs w:val="20"/>
              </w:rPr>
              <w:t xml:space="preserve">ако у здравственој установи за потребе службе поливалентне патронаже </w:t>
            </w:r>
          </w:p>
          <w:p w:rsidR="002D3F5C" w:rsidRPr="00AE7482" w:rsidRDefault="002D3F5C" w:rsidP="002D3F5C">
            <w:pPr>
              <w:pStyle w:val="Default"/>
              <w:rPr>
                <w:sz w:val="20"/>
                <w:szCs w:val="20"/>
              </w:rPr>
            </w:pPr>
            <w:r w:rsidRPr="00AE7482">
              <w:rPr>
                <w:sz w:val="20"/>
                <w:szCs w:val="20"/>
              </w:rPr>
              <w:t xml:space="preserve">не постоји кадар у радном односу са наведеном стручном спремом: </w:t>
            </w:r>
          </w:p>
          <w:p w:rsidR="002D3F5C" w:rsidRPr="00836C84" w:rsidRDefault="002D3F5C" w:rsidP="002D3F5C">
            <w:pPr>
              <w:pStyle w:val="Default"/>
              <w:rPr>
                <w:sz w:val="20"/>
                <w:szCs w:val="20"/>
              </w:rPr>
            </w:pPr>
            <w:r w:rsidRPr="00AE7482">
              <w:rPr>
                <w:sz w:val="20"/>
                <w:szCs w:val="20"/>
              </w:rPr>
              <w:t xml:space="preserve">– средње образовање здравствене струке у трајању од четири године и најмање 10 година радног искуства у области поливалентне патронаже. </w:t>
            </w:r>
          </w:p>
        </w:tc>
      </w:tr>
      <w:tr w:rsidR="002D3F5C" w:rsidRPr="00E1142A" w:rsidTr="00C92384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32501" w:rsidRDefault="002D3F5C" w:rsidP="002D3F5C">
            <w:pPr>
              <w:pStyle w:val="Default"/>
              <w:rPr>
                <w:sz w:val="20"/>
                <w:szCs w:val="20"/>
              </w:rPr>
            </w:pPr>
            <w:r w:rsidRPr="00832501">
              <w:rPr>
                <w:sz w:val="20"/>
                <w:szCs w:val="20"/>
              </w:rPr>
              <w:t xml:space="preserve">стручни испит; </w:t>
            </w:r>
          </w:p>
          <w:p w:rsidR="002D3F5C" w:rsidRPr="00832501" w:rsidRDefault="002D3F5C" w:rsidP="002D3F5C">
            <w:pPr>
              <w:pStyle w:val="Default"/>
              <w:rPr>
                <w:sz w:val="20"/>
                <w:szCs w:val="20"/>
              </w:rPr>
            </w:pPr>
            <w:r w:rsidRPr="00832501">
              <w:rPr>
                <w:sz w:val="20"/>
                <w:szCs w:val="20"/>
              </w:rPr>
              <w:t xml:space="preserve">– лиценца; </w:t>
            </w:r>
          </w:p>
          <w:p w:rsidR="002D3F5C" w:rsidRPr="0089309E" w:rsidRDefault="002D3F5C" w:rsidP="00C923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најмање шест месеци радног искуства у звању више, односно струковне медицинске сестре.</w:t>
            </w:r>
            <w:r w:rsidRPr="00E1142A">
              <w:rPr>
                <w:sz w:val="23"/>
                <w:szCs w:val="23"/>
              </w:rPr>
              <w:t xml:space="preserve"> </w:t>
            </w:r>
          </w:p>
        </w:tc>
      </w:tr>
      <w:tr w:rsidR="002D3F5C" w:rsidRPr="00E1142A" w:rsidTr="00C92384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3F4C89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1</w:t>
            </w:r>
          </w:p>
        </w:tc>
      </w:tr>
    </w:tbl>
    <w:p w:rsidR="002D3F5C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8751E2" w:rsidRDefault="008751E2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8751E2" w:rsidRDefault="008751E2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8751E2" w:rsidRPr="008751E2" w:rsidRDefault="008751E2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35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3"/>
        <w:gridCol w:w="8582"/>
      </w:tblGrid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32501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 xml:space="preserve">ВИША </w:t>
            </w: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МЕДИЦИНСКА СЕСТ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РА – ТЕХНИЧАР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У У ПОЛИВАЛЕНТНОЈ ПАТРОНАЖИ</w:t>
            </w:r>
          </w:p>
          <w:p w:rsidR="002D3F5C" w:rsidRPr="00155E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155E5C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                           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     </w:t>
            </w:r>
            <w:r w:rsidRPr="00155E5C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   </w:t>
            </w:r>
            <w:r w:rsidRPr="00155E5C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 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 w:rsidRPr="009C60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Z021004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155E5C" w:rsidRDefault="002D3F5C" w:rsidP="002D3F5C">
            <w:pPr>
              <w:pStyle w:val="Default"/>
              <w:jc w:val="both"/>
              <w:rPr>
                <w:sz w:val="20"/>
                <w:szCs w:val="20"/>
              </w:rPr>
            </w:pPr>
            <w:r w:rsidRPr="00155E5C">
              <w:rPr>
                <w:sz w:val="20"/>
                <w:szCs w:val="20"/>
              </w:rPr>
              <w:t>-планира и пружа услуге процеса здравствене неге и подршке пацијентима, у складу са праксом и стандардима савремене здравствене неге, о чему води прописану медицинску документацију;</w:t>
            </w:r>
          </w:p>
          <w:p w:rsidR="002D3F5C" w:rsidRPr="00155E5C" w:rsidRDefault="002D3F5C" w:rsidP="002D3F5C">
            <w:pPr>
              <w:pStyle w:val="Default"/>
              <w:jc w:val="both"/>
              <w:rPr>
                <w:sz w:val="20"/>
                <w:szCs w:val="20"/>
              </w:rPr>
            </w:pPr>
            <w:r w:rsidRPr="00155E5C">
              <w:rPr>
                <w:sz w:val="20"/>
                <w:szCs w:val="20"/>
              </w:rPr>
              <w:t>– спроводи превентивне и куративне мере, по налогу доктора медицине или доктора медицине специјалисте у тиму или самостално, у здравственој установи и у оквиру теренског рада;</w:t>
            </w:r>
          </w:p>
          <w:p w:rsidR="002D3F5C" w:rsidRPr="00155E5C" w:rsidRDefault="002D3F5C" w:rsidP="002D3F5C">
            <w:pPr>
              <w:pStyle w:val="Default"/>
              <w:jc w:val="both"/>
              <w:rPr>
                <w:sz w:val="20"/>
                <w:szCs w:val="20"/>
              </w:rPr>
            </w:pPr>
            <w:r w:rsidRPr="00155E5C">
              <w:rPr>
                <w:sz w:val="20"/>
                <w:szCs w:val="20"/>
              </w:rPr>
              <w:t>– посећује труднице, породиље и новорођенчад, малу и предшколску децу, у оквиру теренског рада;</w:t>
            </w:r>
          </w:p>
          <w:p w:rsidR="002D3F5C" w:rsidRPr="00155E5C" w:rsidRDefault="002D3F5C" w:rsidP="002D3F5C">
            <w:pPr>
              <w:pStyle w:val="Default"/>
              <w:jc w:val="both"/>
              <w:rPr>
                <w:sz w:val="20"/>
                <w:szCs w:val="20"/>
              </w:rPr>
            </w:pPr>
            <w:r w:rsidRPr="00155E5C">
              <w:rPr>
                <w:sz w:val="20"/>
                <w:szCs w:val="20"/>
              </w:rPr>
              <w:t>– посећује жене генеративног и постгенеративног доба, стара изнемогла лица, у оквиру теренског рада;</w:t>
            </w:r>
          </w:p>
          <w:p w:rsidR="002D3F5C" w:rsidRPr="00155E5C" w:rsidRDefault="002D3F5C" w:rsidP="002D3F5C">
            <w:pPr>
              <w:pStyle w:val="Default"/>
              <w:jc w:val="both"/>
              <w:rPr>
                <w:sz w:val="20"/>
                <w:szCs w:val="20"/>
              </w:rPr>
            </w:pPr>
            <w:r w:rsidRPr="00155E5C">
              <w:rPr>
                <w:sz w:val="20"/>
                <w:szCs w:val="20"/>
              </w:rPr>
              <w:t>– прати стање породиље у сва четири порођајна доба и учествује у</w:t>
            </w:r>
          </w:p>
          <w:p w:rsidR="002D3F5C" w:rsidRPr="00155E5C" w:rsidRDefault="002D3F5C" w:rsidP="002D3F5C">
            <w:pPr>
              <w:pStyle w:val="Default"/>
              <w:jc w:val="both"/>
              <w:rPr>
                <w:sz w:val="20"/>
                <w:szCs w:val="20"/>
              </w:rPr>
            </w:pPr>
            <w:r w:rsidRPr="00155E5C">
              <w:rPr>
                <w:sz w:val="20"/>
                <w:szCs w:val="20"/>
              </w:rPr>
              <w:t>порођају уз надзор гинеколога и прати трудницу до породилишта, интензивно прати стање породиље два сата након порођаја (прати виталне функције);</w:t>
            </w:r>
          </w:p>
          <w:p w:rsidR="002D3F5C" w:rsidRPr="00155E5C" w:rsidRDefault="002D3F5C" w:rsidP="002D3F5C">
            <w:pPr>
              <w:pStyle w:val="Default"/>
              <w:jc w:val="both"/>
              <w:rPr>
                <w:sz w:val="20"/>
                <w:szCs w:val="20"/>
              </w:rPr>
            </w:pPr>
            <w:r w:rsidRPr="00155E5C">
              <w:rPr>
                <w:sz w:val="20"/>
                <w:szCs w:val="20"/>
              </w:rPr>
              <w:t>– спроводи негу новорођене деце од рођења до отпуста и спроводи негу бабињаре од порођаја до отпуста;</w:t>
            </w:r>
          </w:p>
          <w:p w:rsidR="002D3F5C" w:rsidRPr="00155E5C" w:rsidRDefault="002D3F5C" w:rsidP="002D3F5C">
            <w:pPr>
              <w:pStyle w:val="Default"/>
              <w:jc w:val="both"/>
              <w:rPr>
                <w:sz w:val="20"/>
                <w:szCs w:val="20"/>
              </w:rPr>
            </w:pPr>
            <w:r w:rsidRPr="00155E5C">
              <w:rPr>
                <w:sz w:val="20"/>
                <w:szCs w:val="20"/>
              </w:rPr>
              <w:t>– спроводи ординирану терапију бабињари по налогу гинеколога и даје терапију новорођеној деци по налогу педијатра;</w:t>
            </w:r>
          </w:p>
          <w:p w:rsidR="002D3F5C" w:rsidRPr="00155E5C" w:rsidRDefault="002D3F5C" w:rsidP="002D3F5C">
            <w:pPr>
              <w:pStyle w:val="Default"/>
              <w:jc w:val="both"/>
              <w:rPr>
                <w:sz w:val="20"/>
                <w:szCs w:val="20"/>
              </w:rPr>
            </w:pPr>
            <w:r w:rsidRPr="00155E5C">
              <w:rPr>
                <w:sz w:val="20"/>
                <w:szCs w:val="20"/>
              </w:rPr>
              <w:t>– сарађује са другим учесницима у пружању здравствене заштите и службама у заједници;</w:t>
            </w:r>
          </w:p>
          <w:p w:rsidR="002D3F5C" w:rsidRPr="00155E5C" w:rsidRDefault="002D3F5C" w:rsidP="002D3F5C">
            <w:pPr>
              <w:pStyle w:val="Default"/>
              <w:jc w:val="both"/>
              <w:rPr>
                <w:sz w:val="20"/>
                <w:szCs w:val="20"/>
              </w:rPr>
            </w:pPr>
            <w:r w:rsidRPr="00155E5C">
              <w:rPr>
                <w:sz w:val="20"/>
                <w:szCs w:val="20"/>
              </w:rPr>
              <w:t>– обучава новопримљене здравствене раднике и контролише обуку приправника;</w:t>
            </w:r>
          </w:p>
          <w:p w:rsidR="002D3F5C" w:rsidRPr="00155E5C" w:rsidRDefault="002D3F5C" w:rsidP="002D3F5C">
            <w:pPr>
              <w:pStyle w:val="Default"/>
              <w:jc w:val="both"/>
              <w:rPr>
                <w:sz w:val="20"/>
                <w:szCs w:val="20"/>
              </w:rPr>
            </w:pPr>
            <w:r w:rsidRPr="00155E5C">
              <w:rPr>
                <w:sz w:val="20"/>
                <w:szCs w:val="20"/>
              </w:rPr>
              <w:t>– континуирано спроводи надзор процеса статистичког извештавања;</w:t>
            </w:r>
          </w:p>
          <w:p w:rsidR="002D3F5C" w:rsidRPr="00155E5C" w:rsidRDefault="002D3F5C" w:rsidP="002D3F5C">
            <w:pPr>
              <w:pStyle w:val="Default"/>
              <w:jc w:val="both"/>
              <w:rPr>
                <w:sz w:val="20"/>
                <w:szCs w:val="20"/>
              </w:rPr>
            </w:pPr>
            <w:r w:rsidRPr="00155E5C">
              <w:rPr>
                <w:sz w:val="20"/>
                <w:szCs w:val="20"/>
              </w:rPr>
              <w:t>– требује потрошни материјал за службу;</w:t>
            </w:r>
          </w:p>
          <w:p w:rsidR="002D3F5C" w:rsidRPr="00155E5C" w:rsidRDefault="002D3F5C" w:rsidP="002D3F5C">
            <w:pPr>
              <w:pStyle w:val="Default"/>
              <w:jc w:val="both"/>
              <w:rPr>
                <w:sz w:val="20"/>
                <w:szCs w:val="20"/>
              </w:rPr>
            </w:pPr>
            <w:r w:rsidRPr="00155E5C">
              <w:rPr>
                <w:sz w:val="20"/>
                <w:szCs w:val="20"/>
              </w:rPr>
              <w:t>– контролише одлагање медицинског отпада на прописан начин;</w:t>
            </w:r>
          </w:p>
          <w:p w:rsidR="002D3F5C" w:rsidRPr="00155E5C" w:rsidRDefault="002D3F5C" w:rsidP="002D3F5C">
            <w:pPr>
              <w:pStyle w:val="Default"/>
              <w:jc w:val="both"/>
              <w:rPr>
                <w:sz w:val="20"/>
                <w:szCs w:val="20"/>
              </w:rPr>
            </w:pPr>
            <w:r w:rsidRPr="00155E5C">
              <w:rPr>
                <w:sz w:val="20"/>
                <w:szCs w:val="20"/>
              </w:rPr>
              <w:t>– спроводи и контролише поступак дезинфекције и стерилизације опреме и материјала;</w:t>
            </w:r>
          </w:p>
          <w:p w:rsidR="002D3F5C" w:rsidRPr="00155E5C" w:rsidRDefault="002D3F5C" w:rsidP="002D3F5C">
            <w:pPr>
              <w:pStyle w:val="Default"/>
              <w:jc w:val="both"/>
              <w:rPr>
                <w:sz w:val="20"/>
                <w:szCs w:val="20"/>
              </w:rPr>
            </w:pPr>
            <w:r w:rsidRPr="00155E5C">
              <w:rPr>
                <w:sz w:val="20"/>
                <w:szCs w:val="20"/>
              </w:rPr>
              <w:t>За свој рад је одговорна главној сестри Дома здравља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32501" w:rsidRDefault="002D3F5C" w:rsidP="002D3F5C">
            <w:pPr>
              <w:pStyle w:val="Default"/>
              <w:rPr>
                <w:sz w:val="20"/>
                <w:szCs w:val="20"/>
              </w:rPr>
            </w:pPr>
            <w:r w:rsidRPr="00832501">
              <w:rPr>
                <w:sz w:val="20"/>
                <w:szCs w:val="20"/>
              </w:rPr>
              <w:t xml:space="preserve">Високо образовање: </w:t>
            </w:r>
          </w:p>
          <w:p w:rsidR="002D3F5C" w:rsidRPr="00832501" w:rsidRDefault="002D3F5C" w:rsidP="002D3F5C">
            <w:pPr>
              <w:pStyle w:val="Default"/>
              <w:rPr>
                <w:sz w:val="20"/>
                <w:szCs w:val="20"/>
              </w:rPr>
            </w:pPr>
            <w:r w:rsidRPr="00832501">
              <w:rPr>
                <w:sz w:val="20"/>
                <w:szCs w:val="20"/>
              </w:rPr>
              <w:t xml:space="preserve">– на основним студијама првог степена (струковне / академске) по пропису који уређује високо образовање, почев од 10. септембра 2005. године; </w:t>
            </w:r>
          </w:p>
          <w:p w:rsidR="002D3F5C" w:rsidRPr="00832501" w:rsidRDefault="002D3F5C" w:rsidP="002D3F5C">
            <w:pPr>
              <w:pStyle w:val="Default"/>
              <w:rPr>
                <w:sz w:val="20"/>
                <w:szCs w:val="20"/>
              </w:rPr>
            </w:pPr>
            <w:r w:rsidRPr="00832501">
              <w:rPr>
                <w:sz w:val="20"/>
                <w:szCs w:val="20"/>
              </w:rPr>
              <w:t xml:space="preserve">– на основним студијама у трајању од најмање две године, по пропису који је уређивао високо образовање до 10. септембра 2005. године </w:t>
            </w:r>
          </w:p>
          <w:p w:rsidR="002D3F5C" w:rsidRDefault="002D3F5C" w:rsidP="002D3F5C">
            <w:pPr>
              <w:pStyle w:val="Default"/>
              <w:rPr>
                <w:sz w:val="20"/>
                <w:szCs w:val="20"/>
              </w:rPr>
            </w:pPr>
            <w:r w:rsidRPr="00832501">
              <w:rPr>
                <w:sz w:val="20"/>
                <w:szCs w:val="20"/>
              </w:rPr>
              <w:t xml:space="preserve">изузетно: </w:t>
            </w:r>
          </w:p>
          <w:p w:rsidR="002D3F5C" w:rsidRPr="00AE7482" w:rsidRDefault="002D3F5C" w:rsidP="002D3F5C">
            <w:pPr>
              <w:pStyle w:val="Default"/>
              <w:rPr>
                <w:sz w:val="20"/>
                <w:szCs w:val="20"/>
              </w:rPr>
            </w:pPr>
            <w:r w:rsidRPr="00AE7482">
              <w:rPr>
                <w:sz w:val="20"/>
                <w:szCs w:val="20"/>
              </w:rPr>
              <w:t xml:space="preserve">ако у здравственој установи за потребе службе поливалентне патронаже </w:t>
            </w:r>
          </w:p>
          <w:p w:rsidR="002D3F5C" w:rsidRPr="00AE7482" w:rsidRDefault="002D3F5C" w:rsidP="002D3F5C">
            <w:pPr>
              <w:pStyle w:val="Default"/>
              <w:rPr>
                <w:sz w:val="20"/>
                <w:szCs w:val="20"/>
              </w:rPr>
            </w:pPr>
            <w:r w:rsidRPr="00AE7482">
              <w:rPr>
                <w:sz w:val="20"/>
                <w:szCs w:val="20"/>
              </w:rPr>
              <w:t xml:space="preserve">не постоји кадар у радном односу са наведеном стручном спремом: </w:t>
            </w:r>
          </w:p>
          <w:p w:rsidR="002D3F5C" w:rsidRPr="00836C84" w:rsidRDefault="002D3F5C" w:rsidP="002D3F5C">
            <w:pPr>
              <w:pStyle w:val="Default"/>
              <w:rPr>
                <w:sz w:val="20"/>
                <w:szCs w:val="20"/>
              </w:rPr>
            </w:pPr>
            <w:r w:rsidRPr="00AE7482">
              <w:rPr>
                <w:sz w:val="20"/>
                <w:szCs w:val="20"/>
              </w:rPr>
              <w:t xml:space="preserve">– средње образовање здравствене струке у трајању од четири године и најмање 10 година радног искуства у области поливалентне патронаже.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32501" w:rsidRDefault="002D3F5C" w:rsidP="002D3F5C">
            <w:pPr>
              <w:pStyle w:val="Default"/>
              <w:rPr>
                <w:sz w:val="20"/>
                <w:szCs w:val="20"/>
              </w:rPr>
            </w:pPr>
            <w:r w:rsidRPr="00832501">
              <w:rPr>
                <w:sz w:val="20"/>
                <w:szCs w:val="20"/>
              </w:rPr>
              <w:t xml:space="preserve">стручни испит; </w:t>
            </w:r>
          </w:p>
          <w:p w:rsidR="002D3F5C" w:rsidRPr="00832501" w:rsidRDefault="002D3F5C" w:rsidP="002D3F5C">
            <w:pPr>
              <w:pStyle w:val="Default"/>
              <w:rPr>
                <w:sz w:val="20"/>
                <w:szCs w:val="20"/>
              </w:rPr>
            </w:pPr>
            <w:r w:rsidRPr="00832501">
              <w:rPr>
                <w:sz w:val="20"/>
                <w:szCs w:val="20"/>
              </w:rPr>
              <w:t xml:space="preserve">– лиценца; </w:t>
            </w:r>
          </w:p>
          <w:p w:rsidR="002D3F5C" w:rsidRPr="0089309E" w:rsidRDefault="002D3F5C" w:rsidP="002D3F5C">
            <w:pPr>
              <w:numPr>
                <w:ilvl w:val="0"/>
                <w:numId w:val="9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најмање шест месеци радног искуства у звању више, односно струковне медицинске сестре.</w:t>
            </w:r>
            <w:r w:rsidRPr="00E1142A">
              <w:rPr>
                <w:sz w:val="23"/>
                <w:szCs w:val="23"/>
              </w:rPr>
              <w:t xml:space="preserve">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21A12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16</w:t>
            </w:r>
          </w:p>
        </w:tc>
      </w:tr>
    </w:tbl>
    <w:p w:rsidR="00274219" w:rsidRDefault="00274219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C92384" w:rsidRDefault="00C92384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C92384" w:rsidRPr="008751E2" w:rsidRDefault="00C92384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80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74"/>
        <w:gridCol w:w="1963"/>
        <w:gridCol w:w="874"/>
        <w:gridCol w:w="1199"/>
        <w:gridCol w:w="6090"/>
      </w:tblGrid>
      <w:tr w:rsidR="002D3F5C" w:rsidRPr="00E1142A" w:rsidTr="002D3F5C">
        <w:trPr>
          <w:trHeight w:val="30"/>
          <w:tblCellSpacing w:w="0" w:type="dxa"/>
        </w:trPr>
        <w:tc>
          <w:tcPr>
            <w:tcW w:w="1080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00"/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r-Latn-CS"/>
              </w:rPr>
              <w:t xml:space="preserve">                                                         1.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1.11.</w:t>
            </w: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 xml:space="preserve">СЛУЖБА ЗА СТОМАТОЛОШКУ ЗДРАВСТВЕНУ ЗАШТИТУ </w:t>
            </w:r>
          </w:p>
        </w:tc>
      </w:tr>
      <w:tr w:rsidR="002D3F5C" w:rsidRPr="00E1142A" w:rsidTr="00484133">
        <w:trPr>
          <w:trHeight w:val="45"/>
          <w:tblCellSpacing w:w="0" w:type="dxa"/>
        </w:trPr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Р.бр.</w:t>
            </w:r>
          </w:p>
        </w:tc>
        <w:tc>
          <w:tcPr>
            <w:tcW w:w="19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Назив радног места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Бр. изврш.</w:t>
            </w:r>
          </w:p>
        </w:tc>
        <w:tc>
          <w:tcPr>
            <w:tcW w:w="1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Стручна спрема</w:t>
            </w:r>
          </w:p>
        </w:tc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Посебни услови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Напомена</w:t>
            </w:r>
          </w:p>
        </w:tc>
      </w:tr>
      <w:tr w:rsidR="002D3F5C" w:rsidRPr="00E1142A" w:rsidTr="00484133">
        <w:trPr>
          <w:trHeight w:val="45"/>
          <w:tblCellSpacing w:w="0" w:type="dxa"/>
        </w:trPr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C54D9B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C54D9B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1.</w:t>
            </w:r>
          </w:p>
        </w:tc>
        <w:tc>
          <w:tcPr>
            <w:tcW w:w="19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Доктор стоматологије специјалиста изабрани лекар - Начелник службе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Стом.фак.</w:t>
            </w:r>
          </w:p>
        </w:tc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специјалистички испит из стоматологије;</w:t>
            </w:r>
          </w:p>
          <w:p w:rsidR="00C54D9B" w:rsidRPr="00C54D9B" w:rsidRDefault="00C54D9B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-лиценца за рад;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три године и шест месеци радног искуства у звању доктора стоматологије.</w:t>
            </w:r>
          </w:p>
        </w:tc>
      </w:tr>
      <w:tr w:rsidR="002D3F5C" w:rsidRPr="00E1142A" w:rsidTr="00484133">
        <w:trPr>
          <w:trHeight w:val="315"/>
          <w:tblCellSpacing w:w="0" w:type="dxa"/>
        </w:trPr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C54D9B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C54D9B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2.</w:t>
            </w:r>
          </w:p>
        </w:tc>
        <w:tc>
          <w:tcPr>
            <w:tcW w:w="19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E54E30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Медицинска сестра-теничар-главна сестра Службе 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4.степен -Мед.школа</w:t>
            </w:r>
          </w:p>
        </w:tc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шест месеци у наведеном звању.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Медиц</w:t>
            </w:r>
            <w:r w:rsidR="00C54D9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нска сестра-техничар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сестра, полож.струч.испит</w:t>
            </w:r>
          </w:p>
        </w:tc>
      </w:tr>
      <w:tr w:rsidR="002D3F5C" w:rsidRPr="00E1142A" w:rsidTr="00484133">
        <w:trPr>
          <w:trHeight w:val="135"/>
          <w:tblCellSpacing w:w="0" w:type="dxa"/>
        </w:trPr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C54D9B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C54D9B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3.</w:t>
            </w:r>
          </w:p>
        </w:tc>
        <w:tc>
          <w:tcPr>
            <w:tcW w:w="19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Доктор стоматологије специјалиста изабрани лекар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–</w:t>
            </w:r>
            <w:r w:rsidR="004841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шеф одсека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за </w:t>
            </w:r>
            <w:r w:rsidRPr="00D506D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sr-Latn-CS"/>
              </w:rPr>
              <w:t>де</w:t>
            </w:r>
            <w:r w:rsidRPr="00D506D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sr-Latn-CS" w:eastAsia="sr-Latn-CS"/>
              </w:rPr>
              <w:t>чј</w:t>
            </w:r>
            <w:r w:rsidRPr="00D506D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sr-Latn-CS"/>
              </w:rPr>
              <w:t>у</w:t>
            </w:r>
            <w:r w:rsidRPr="00D506D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sr-Latn-CS" w:eastAsia="sr-Latn-CS"/>
              </w:rPr>
              <w:t xml:space="preserve"> и превентивн</w:t>
            </w:r>
            <w:r w:rsidRPr="00D506D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sr-Latn-CS"/>
              </w:rPr>
              <w:t>у</w:t>
            </w:r>
            <w:r w:rsidRPr="00D506D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sr-Latn-CS" w:eastAsia="sr-Latn-CS"/>
              </w:rPr>
              <w:t xml:space="preserve"> стоматологиј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sr-Latn-CS"/>
              </w:rPr>
              <w:t>у са стомат. орд.</w:t>
            </w:r>
            <w:r w:rsidRPr="00D506D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у школама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Стом.фак.</w:t>
            </w:r>
          </w:p>
        </w:tc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специјалистички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три године и шест месеци радног искуства у звању доктора стоматологије.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Спец.дечје и превентивне стоматологије</w:t>
            </w:r>
          </w:p>
        </w:tc>
      </w:tr>
      <w:tr w:rsidR="002D3F5C" w:rsidRPr="00E1142A" w:rsidTr="00484133">
        <w:trPr>
          <w:trHeight w:val="45"/>
          <w:tblCellSpacing w:w="0" w:type="dxa"/>
        </w:trPr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955E33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4.</w:t>
            </w:r>
          </w:p>
        </w:tc>
        <w:tc>
          <w:tcPr>
            <w:tcW w:w="19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484133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Доктор стоматологије специјалиста изабрани лекар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–</w:t>
            </w:r>
            <w:r w:rsidR="004841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шеф одсека за куративну дечију стоматологију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Стом.фак.</w:t>
            </w:r>
          </w:p>
        </w:tc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специјалистички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три године и шест месеци радног искуства у звању доктора стоматологије.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Спец.дечје и превентивне стоматологије</w:t>
            </w:r>
          </w:p>
        </w:tc>
      </w:tr>
      <w:tr w:rsidR="002D3F5C" w:rsidRPr="00E1142A" w:rsidTr="00484133">
        <w:trPr>
          <w:trHeight w:val="315"/>
          <w:tblCellSpacing w:w="0" w:type="dxa"/>
        </w:trPr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955E33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5.</w:t>
            </w:r>
          </w:p>
        </w:tc>
        <w:tc>
          <w:tcPr>
            <w:tcW w:w="19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484133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Доктор стоматологије специјалиста изабрани лекар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шеф о</w:t>
            </w:r>
            <w:r w:rsidR="004841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дсека за ортопедију вилица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Стом.фак.</w:t>
            </w:r>
          </w:p>
        </w:tc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специјалистички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три године и шест месеци радног искуства у звању доктора стоматологије.</w:t>
            </w:r>
          </w:p>
          <w:p w:rsidR="002D3F5C" w:rsidRPr="00C54D9B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Спец.</w:t>
            </w:r>
            <w:r w:rsidR="00C54D9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ортопедије вилица и зуба</w:t>
            </w:r>
          </w:p>
        </w:tc>
      </w:tr>
      <w:tr w:rsidR="002D3F5C" w:rsidRPr="00E1142A" w:rsidTr="00484133">
        <w:trPr>
          <w:trHeight w:val="315"/>
          <w:tblCellSpacing w:w="0" w:type="dxa"/>
        </w:trPr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955E33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6.</w:t>
            </w:r>
          </w:p>
        </w:tc>
        <w:tc>
          <w:tcPr>
            <w:tcW w:w="19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484133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Доктор стоматологије специјалиста изабрани лекар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шеф о</w:t>
            </w:r>
            <w:r w:rsidR="004841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дсека за примарну здравствену заштиту</w:t>
            </w:r>
            <w:r w:rsidR="00C54D9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за одрасле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Стом.фак.</w:t>
            </w:r>
          </w:p>
        </w:tc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специјалистички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три године и шест месеци радног искуства у звању доктора стоматологије.</w:t>
            </w:r>
          </w:p>
          <w:p w:rsidR="002D3F5C" w:rsidRPr="00C54D9B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Спец.</w:t>
            </w:r>
            <w:r w:rsidR="00C54D9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опште стоматологије</w:t>
            </w:r>
          </w:p>
        </w:tc>
      </w:tr>
      <w:tr w:rsidR="002D3F5C" w:rsidRPr="00E1142A" w:rsidTr="00484133">
        <w:trPr>
          <w:trHeight w:val="315"/>
          <w:tblCellSpacing w:w="0" w:type="dxa"/>
        </w:trPr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955E33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7.</w:t>
            </w:r>
          </w:p>
        </w:tc>
        <w:tc>
          <w:tcPr>
            <w:tcW w:w="19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484133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Доктор стоматологије специјалиста изабрани лекар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шеф одсека за </w:t>
            </w:r>
            <w:r w:rsidR="00B4405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 куративну </w:t>
            </w:r>
            <w:r w:rsidR="004841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здравствену заштиту</w:t>
            </w:r>
            <w:r w:rsidR="00C54D9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за одрасле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Стом.фак.</w:t>
            </w:r>
          </w:p>
        </w:tc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специјалистички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три године и шест месеци радног искуства у звању доктора стоматологије.</w:t>
            </w:r>
          </w:p>
          <w:p w:rsidR="002D3F5C" w:rsidRPr="00C54D9B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Спец.</w:t>
            </w:r>
            <w:r w:rsidR="00C54D9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оралне хирургије или спец.опште стоматологије</w:t>
            </w:r>
          </w:p>
        </w:tc>
      </w:tr>
      <w:tr w:rsidR="00484133" w:rsidRPr="00E1142A" w:rsidTr="00484133">
        <w:trPr>
          <w:trHeight w:val="315"/>
          <w:tblCellSpacing w:w="0" w:type="dxa"/>
        </w:trPr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84133" w:rsidRPr="00484133" w:rsidRDefault="00484133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8.</w:t>
            </w:r>
          </w:p>
        </w:tc>
        <w:tc>
          <w:tcPr>
            <w:tcW w:w="19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84133" w:rsidRPr="00484133" w:rsidRDefault="00484133" w:rsidP="00C54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Доктор стоматологије специјалиста изабрани лекар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шеф одсека за  с</w:t>
            </w:r>
            <w:r w:rsidR="00C54D9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томатолошку протетику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84133" w:rsidRPr="0089309E" w:rsidRDefault="00484133" w:rsidP="00C54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84133" w:rsidRPr="0089309E" w:rsidRDefault="00484133" w:rsidP="00C54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Стом.фак.</w:t>
            </w:r>
          </w:p>
        </w:tc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84133" w:rsidRPr="0089309E" w:rsidRDefault="00484133" w:rsidP="00C54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484133" w:rsidRPr="0089309E" w:rsidRDefault="00484133" w:rsidP="00C54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484133" w:rsidRPr="0089309E" w:rsidRDefault="00484133" w:rsidP="00C54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специјалистички испит;</w:t>
            </w:r>
          </w:p>
          <w:p w:rsidR="00484133" w:rsidRPr="0089309E" w:rsidRDefault="00484133" w:rsidP="00C54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три године и шест месеци радног искуства у звању доктора стоматологије.</w:t>
            </w:r>
          </w:p>
          <w:p w:rsidR="00484133" w:rsidRPr="00C54D9B" w:rsidRDefault="00C54D9B" w:rsidP="00C54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Спец.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стоматолошке протетике</w:t>
            </w:r>
          </w:p>
        </w:tc>
      </w:tr>
      <w:tr w:rsidR="002D3F5C" w:rsidRPr="00E1142A" w:rsidTr="00484133">
        <w:trPr>
          <w:trHeight w:val="315"/>
          <w:tblCellSpacing w:w="0" w:type="dxa"/>
        </w:trPr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955E33" w:rsidRDefault="00C54D9B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9</w:t>
            </w:r>
            <w:r w:rsidR="002D3F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.</w:t>
            </w:r>
          </w:p>
        </w:tc>
        <w:tc>
          <w:tcPr>
            <w:tcW w:w="19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Доктор стоматологије специјалиста у хирургији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7A6DA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Стом.фак.</w:t>
            </w:r>
          </w:p>
        </w:tc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специјалистички испит из стоматологије;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три године и шест месеци радног искуства у звању доктора стоматологије.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Спец.оралне хирургије</w:t>
            </w:r>
          </w:p>
        </w:tc>
      </w:tr>
      <w:tr w:rsidR="002D3F5C" w:rsidRPr="00E1142A" w:rsidTr="00484133">
        <w:trPr>
          <w:trHeight w:val="315"/>
          <w:tblCellSpacing w:w="0" w:type="dxa"/>
        </w:trPr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955E33" w:rsidRDefault="00484133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</w:t>
            </w:r>
            <w:r w:rsidR="00C54D9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0</w:t>
            </w:r>
            <w:r w:rsidR="002D3F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.</w:t>
            </w:r>
          </w:p>
        </w:tc>
        <w:tc>
          <w:tcPr>
            <w:tcW w:w="19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Доктор стоматологије специјалиста изабрани лекар 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C54D9B" w:rsidRDefault="00C54D9B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6</w:t>
            </w:r>
          </w:p>
        </w:tc>
        <w:tc>
          <w:tcPr>
            <w:tcW w:w="1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Стом.фак.</w:t>
            </w:r>
          </w:p>
        </w:tc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специјалистички испит из стоматологије;</w:t>
            </w:r>
          </w:p>
          <w:p w:rsidR="002D3F5C" w:rsidRPr="00C54D9B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три године и шест месеци радног искуства у звању доктора стоматологије.</w:t>
            </w:r>
          </w:p>
        </w:tc>
      </w:tr>
      <w:tr w:rsidR="002D3F5C" w:rsidRPr="00E1142A" w:rsidTr="00484133">
        <w:trPr>
          <w:trHeight w:val="315"/>
          <w:tblCellSpacing w:w="0" w:type="dxa"/>
        </w:trPr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484133" w:rsidRDefault="00484133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 w:rsidRPr="004841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</w:t>
            </w:r>
            <w:r w:rsidR="00C54D9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</w:t>
            </w:r>
            <w:r w:rsidR="002D3F5C" w:rsidRPr="004841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.</w:t>
            </w:r>
          </w:p>
        </w:tc>
        <w:tc>
          <w:tcPr>
            <w:tcW w:w="19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Доктор стоматологије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C54D9B" w:rsidRDefault="00C54D9B" w:rsidP="00C54D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C54D9B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    7</w:t>
            </w:r>
          </w:p>
        </w:tc>
        <w:tc>
          <w:tcPr>
            <w:tcW w:w="1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Стом.фак.</w:t>
            </w:r>
          </w:p>
        </w:tc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шест месеци радног искуства у звању доктора стоматологије</w:t>
            </w:r>
          </w:p>
        </w:tc>
      </w:tr>
      <w:tr w:rsidR="002D3F5C" w:rsidRPr="00E1142A" w:rsidTr="00484133">
        <w:trPr>
          <w:trHeight w:val="75"/>
          <w:tblCellSpacing w:w="0" w:type="dxa"/>
        </w:trPr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484133" w:rsidRDefault="00484133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484133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1</w:t>
            </w:r>
            <w:r w:rsidR="00C54D9B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2</w:t>
            </w:r>
            <w:r w:rsidR="002D3F5C" w:rsidRPr="00484133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.</w:t>
            </w:r>
          </w:p>
        </w:tc>
        <w:tc>
          <w:tcPr>
            <w:tcW w:w="19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Стоматолошка сестра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C54D9B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C54D9B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10</w:t>
            </w:r>
          </w:p>
        </w:tc>
        <w:tc>
          <w:tcPr>
            <w:tcW w:w="1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4.степен -Мед.школа</w:t>
            </w:r>
          </w:p>
        </w:tc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-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шест месеци у наведеном звању.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8"/>
                <w:szCs w:val="24"/>
                <w:lang w:val="sr-Latn-CS" w:eastAsia="sr-Latn-CS"/>
              </w:rPr>
            </w:pPr>
          </w:p>
        </w:tc>
      </w:tr>
      <w:tr w:rsidR="002D3F5C" w:rsidRPr="00E1142A" w:rsidTr="00484133">
        <w:trPr>
          <w:trHeight w:val="75"/>
          <w:tblCellSpacing w:w="0" w:type="dxa"/>
        </w:trPr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484133" w:rsidRDefault="00484133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484133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1</w:t>
            </w:r>
            <w:r w:rsidR="00C54D9B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3</w:t>
            </w:r>
            <w:r w:rsidR="002D3F5C" w:rsidRPr="00484133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.</w:t>
            </w:r>
          </w:p>
        </w:tc>
        <w:tc>
          <w:tcPr>
            <w:tcW w:w="19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E54E30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Медицинска сестра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9B3FD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0</w:t>
            </w:r>
          </w:p>
        </w:tc>
        <w:tc>
          <w:tcPr>
            <w:tcW w:w="1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4.степен -Мед.школа</w:t>
            </w:r>
          </w:p>
        </w:tc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шест месеци у наведеном звању.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8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Медицнска сестра-техничар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сестра, полож.струч.испит</w:t>
            </w:r>
          </w:p>
        </w:tc>
      </w:tr>
      <w:tr w:rsidR="002D3F5C" w:rsidRPr="00E1142A" w:rsidTr="00484133">
        <w:trPr>
          <w:trHeight w:val="315"/>
          <w:tblCellSpacing w:w="0" w:type="dxa"/>
        </w:trPr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484133" w:rsidRDefault="00484133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484133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1</w:t>
            </w:r>
            <w:r w:rsidR="00C54D9B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4</w:t>
            </w:r>
            <w:r w:rsidR="002D3F5C" w:rsidRPr="00484133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.</w:t>
            </w:r>
          </w:p>
        </w:tc>
        <w:tc>
          <w:tcPr>
            <w:tcW w:w="19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Зубни техничар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E54E30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6</w:t>
            </w:r>
          </w:p>
        </w:tc>
        <w:tc>
          <w:tcPr>
            <w:tcW w:w="1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4.степен - Школа за зубне техничаре</w:t>
            </w:r>
          </w:p>
        </w:tc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шест месеци радног искуства у наведеном звању.</w:t>
            </w:r>
          </w:p>
        </w:tc>
      </w:tr>
      <w:tr w:rsidR="002D3F5C" w:rsidRPr="00E1142A" w:rsidTr="00484133">
        <w:trPr>
          <w:trHeight w:val="60"/>
          <w:tblCellSpacing w:w="0" w:type="dxa"/>
        </w:trPr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484133" w:rsidRDefault="00484133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484133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1</w:t>
            </w:r>
            <w:r w:rsidR="00C54D9B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5</w:t>
            </w:r>
            <w:r w:rsidR="002D3F5C" w:rsidRPr="00484133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.</w:t>
            </w:r>
          </w:p>
        </w:tc>
        <w:tc>
          <w:tcPr>
            <w:tcW w:w="19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E54E30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Фармацеутски техничари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9B3FD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2</w:t>
            </w:r>
          </w:p>
        </w:tc>
        <w:tc>
          <w:tcPr>
            <w:tcW w:w="1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4.степен -Мед.школа</w:t>
            </w:r>
          </w:p>
        </w:tc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шест месеци у наведеном звању.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6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Фармацеутскитехничар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,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полож.струч.испит</w:t>
            </w:r>
          </w:p>
        </w:tc>
      </w:tr>
      <w:tr w:rsidR="002D3F5C" w:rsidRPr="00E1142A" w:rsidTr="00484133">
        <w:trPr>
          <w:trHeight w:val="75"/>
          <w:tblCellSpacing w:w="0" w:type="dxa"/>
        </w:trPr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484133" w:rsidRDefault="00484133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484133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1</w:t>
            </w:r>
            <w:r w:rsidR="00C54D9B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6</w:t>
            </w:r>
            <w:r w:rsidR="002D3F5C" w:rsidRPr="00484133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.</w:t>
            </w:r>
          </w:p>
        </w:tc>
        <w:tc>
          <w:tcPr>
            <w:tcW w:w="19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Стоматолошка сестра у хирушкој сали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4.степен -Мед.школа</w:t>
            </w:r>
          </w:p>
        </w:tc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шест месеци у наведеном звању.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8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Стоматолошка сестра, полож.струч.испит</w:t>
            </w:r>
          </w:p>
        </w:tc>
      </w:tr>
      <w:tr w:rsidR="002D3F5C" w:rsidRPr="00E1142A" w:rsidTr="00484133">
        <w:trPr>
          <w:trHeight w:val="375"/>
          <w:tblCellSpacing w:w="0" w:type="dxa"/>
        </w:trPr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484133" w:rsidRDefault="00484133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484133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1</w:t>
            </w:r>
            <w:r w:rsidR="00C54D9B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7</w:t>
            </w:r>
            <w:r w:rsidR="002D3F5C" w:rsidRPr="00484133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.</w:t>
            </w:r>
          </w:p>
        </w:tc>
        <w:tc>
          <w:tcPr>
            <w:tcW w:w="19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Рендген техничар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E54E30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2</w:t>
            </w:r>
          </w:p>
        </w:tc>
        <w:tc>
          <w:tcPr>
            <w:tcW w:w="1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E54E30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6.или 4.степен - Виша шк.за Ро или средња</w:t>
            </w:r>
          </w:p>
        </w:tc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Положен стручни испит</w:t>
            </w:r>
          </w:p>
        </w:tc>
      </w:tr>
      <w:tr w:rsidR="002D3F5C" w:rsidRPr="00E1142A" w:rsidTr="00484133">
        <w:trPr>
          <w:trHeight w:val="375"/>
          <w:tblCellSpacing w:w="0" w:type="dxa"/>
        </w:trPr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484133" w:rsidRDefault="00484133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484133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1</w:t>
            </w:r>
            <w:r w:rsidR="00C54D9B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8</w:t>
            </w:r>
            <w:r w:rsidR="002D3F5C" w:rsidRPr="00484133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.</w:t>
            </w:r>
          </w:p>
        </w:tc>
        <w:tc>
          <w:tcPr>
            <w:tcW w:w="19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751E2" w:rsidRDefault="008751E2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Магационер/економ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955E33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Средња стручна спрема</w:t>
            </w:r>
          </w:p>
        </w:tc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C54D9B" w:rsidRDefault="00C54D9B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C54D9B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Познавање рада на рачунару</w:t>
            </w:r>
          </w:p>
        </w:tc>
      </w:tr>
      <w:tr w:rsidR="002D3F5C" w:rsidRPr="00E1142A" w:rsidTr="00484133">
        <w:trPr>
          <w:trHeight w:val="375"/>
          <w:tblCellSpacing w:w="0" w:type="dxa"/>
        </w:trPr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484133" w:rsidRDefault="00C54D9B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19</w:t>
            </w:r>
            <w:r w:rsidR="002D3F5C" w:rsidRPr="00484133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.</w:t>
            </w:r>
          </w:p>
        </w:tc>
        <w:tc>
          <w:tcPr>
            <w:tcW w:w="19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E54E30" w:rsidRDefault="006A3C9E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Магационер-   </w:t>
            </w:r>
            <w:r w:rsidR="002D3F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Картотекар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Средња стручна спрема</w:t>
            </w:r>
          </w:p>
        </w:tc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C54D9B" w:rsidRDefault="00C54D9B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C54D9B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Познавање рада на рачунару</w:t>
            </w:r>
          </w:p>
        </w:tc>
      </w:tr>
      <w:tr w:rsidR="002D3F5C" w:rsidRPr="00E1142A" w:rsidTr="00484133">
        <w:trPr>
          <w:trHeight w:val="375"/>
          <w:tblCellSpacing w:w="0" w:type="dxa"/>
        </w:trPr>
        <w:tc>
          <w:tcPr>
            <w:tcW w:w="6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484133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484133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2</w:t>
            </w:r>
            <w:r w:rsidR="00C54D9B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0.</w:t>
            </w:r>
          </w:p>
        </w:tc>
        <w:tc>
          <w:tcPr>
            <w:tcW w:w="19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Спремачи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2</w:t>
            </w:r>
          </w:p>
        </w:tc>
        <w:tc>
          <w:tcPr>
            <w:tcW w:w="1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C54D9B" w:rsidRDefault="00C54D9B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НК</w:t>
            </w:r>
          </w:p>
        </w:tc>
        <w:tc>
          <w:tcPr>
            <w:tcW w:w="6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B649FF" w:rsidRDefault="00B649FF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>-</w:t>
            </w:r>
          </w:p>
        </w:tc>
      </w:tr>
    </w:tbl>
    <w:p w:rsidR="002D3F5C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20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3"/>
        <w:gridCol w:w="8567"/>
      </w:tblGrid>
      <w:tr w:rsidR="002D3F5C" w:rsidRPr="00E1142A" w:rsidTr="002D3F5C">
        <w:trPr>
          <w:trHeight w:val="270"/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                                  </w:t>
            </w:r>
            <w:r w:rsidR="00B4405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 xml:space="preserve">    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ДОКТОР МЕДИЦИНЕ СПЕЦИЈАЛИСТА-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Доктор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стоматологије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специјалиста изабрани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 xml:space="preserve"> лекар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-</w:t>
            </w: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начелник службе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7C36F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601BA4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Z0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20301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Pr="00955E33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Руководи стручним и организационим пословима службе, односно организује и координира рад службе и стара се о извршењу послова и задатака у оквиру службе.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Координира дијагностички и терапијски рад службе, врши распоред лекара и осталих радника на послове и радне задатке у оквиру службе. 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Организује стручно методолошки рад службе. </w:t>
            </w:r>
          </w:p>
          <w:p w:rsidR="002D3F5C" w:rsidRPr="00836C84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Организује негу, испитивање и лечење болесника. 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Обавезан је да стручним радом доприноси афирмацији службе и радника. 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Прати новине у медицинској науци и техници и стара се о њиховој примени уз претходној консултацији Стручног колегијума. 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економично и рационално пословање службе. 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спроводјење хигијенско техничке заштите, санитарно хигијенских и других прописа који се односе на службу. 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спроводјење мера из области послова од интереса за стручно усавршавање кадрова. 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Иницира увођ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ење нових метода лечења. 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стање инвентара и опреме и предлаже набавку нове опреме у циљу савременије дијагностике и лечење болесника. 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Обавезан је да учествује у пословима од заједничког интереса у својој служби као и заједничког интереса за организациону јединицу. 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Стара се о перманентној едукацији запослених. </w:t>
            </w:r>
          </w:p>
          <w:p w:rsidR="002D3F5C" w:rsidRPr="0089309E" w:rsidRDefault="002D3F5C" w:rsidP="002D3F5C">
            <w:pPr>
              <w:numPr>
                <w:ilvl w:val="0"/>
                <w:numId w:val="11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превенира, дијагностикује и лечи болести, повреде и аномалије зуба, уста, вилица и лица, применом принципа и процедура савремене стоматологије, о чему води прописану медицинску документацију;</w:t>
            </w:r>
          </w:p>
          <w:p w:rsidR="002D3F5C" w:rsidRPr="00836C84" w:rsidRDefault="002D3F5C" w:rsidP="002D3F5C">
            <w:pPr>
              <w:numPr>
                <w:ilvl w:val="0"/>
                <w:numId w:val="11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врши систематске и друге прегледе предшколске и школске деце у циљу евидентирања обољења зуба, потпорног апарата зуба, меких ткива и постојања ортодонтских аномалија, поставља дијагнозу и врши терапију обољења млечних и сталних зуба, бави се здравствено - васпитним радом и врши надзор над спровођењем превентивних активности у стоматологији;</w:t>
            </w:r>
          </w:p>
          <w:p w:rsidR="002D3F5C" w:rsidRPr="0089309E" w:rsidRDefault="002D3F5C" w:rsidP="002D3F5C">
            <w:pPr>
              <w:numPr>
                <w:ilvl w:val="0"/>
                <w:numId w:val="11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врши анализу и планира израду свих врста активних, функционалних пасивних имедијентних и фиксних ортодонтских апарата, врши адаптацију апарата у устима и прати ток лечења;</w:t>
            </w:r>
          </w:p>
          <w:p w:rsidR="002D3F5C" w:rsidRPr="0089309E" w:rsidRDefault="002D3F5C" w:rsidP="002D3F5C">
            <w:pPr>
              <w:numPr>
                <w:ilvl w:val="0"/>
                <w:numId w:val="11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упознаје пацијенте са дијагнозом и начином терапије, поставља дијагнозу и предлог за протетско збрињавање, ради на изради и одржавању фиксних и мобилних протетских надокнада, лечи каријес зуба и његове компликације, лечи обољења потпорног апарата зуба-пародонтопатије и врши екстракције зуба, када је то неопходно;</w:t>
            </w:r>
          </w:p>
          <w:p w:rsidR="002D3F5C" w:rsidRPr="0089309E" w:rsidRDefault="002D3F5C" w:rsidP="002D3F5C">
            <w:pPr>
              <w:numPr>
                <w:ilvl w:val="0"/>
                <w:numId w:val="11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упућује пацијенте на специјалистичко – консултативне прегледе у установи или на више нивое здравствене заштите;</w:t>
            </w:r>
          </w:p>
          <w:p w:rsidR="002D3F5C" w:rsidRPr="0089309E" w:rsidRDefault="002D3F5C" w:rsidP="002D3F5C">
            <w:pPr>
              <w:numPr>
                <w:ilvl w:val="0"/>
                <w:numId w:val="11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контролише рад зубног асистента, ортодонстког техничара и протетског техничара;</w:t>
            </w:r>
          </w:p>
          <w:p w:rsidR="002D3F5C" w:rsidRPr="0089309E" w:rsidRDefault="002D3F5C" w:rsidP="002D3F5C">
            <w:pPr>
              <w:numPr>
                <w:ilvl w:val="0"/>
                <w:numId w:val="11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спроводи стоматолошку здравствену заштиту одређених категорија становништва, односно пацијената оболелих од болести за чију превенцију, дијагностику и лечење је специјализован;</w:t>
            </w:r>
          </w:p>
          <w:p w:rsidR="002D3F5C" w:rsidRPr="0089309E" w:rsidRDefault="002D3F5C" w:rsidP="002D3F5C">
            <w:pPr>
              <w:numPr>
                <w:ilvl w:val="0"/>
                <w:numId w:val="11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учествује у унапређењу квалитета стоматолошке здравствене заштите;</w:t>
            </w:r>
          </w:p>
          <w:p w:rsidR="002D3F5C" w:rsidRPr="0089309E" w:rsidRDefault="002D3F5C" w:rsidP="002D3F5C">
            <w:pPr>
              <w:numPr>
                <w:ilvl w:val="0"/>
                <w:numId w:val="11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обавља консултације са другим здравственим радницима и здравственим сарадницима;</w:t>
            </w:r>
          </w:p>
          <w:p w:rsidR="002D3F5C" w:rsidRPr="0089309E" w:rsidRDefault="002D3F5C" w:rsidP="002D3F5C">
            <w:pPr>
              <w:numPr>
                <w:ilvl w:val="0"/>
                <w:numId w:val="11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планира, надзире и евалуира спровођење стоматолошке здравствене заштите;</w:t>
            </w:r>
          </w:p>
          <w:p w:rsidR="002D3F5C" w:rsidRPr="0093399E" w:rsidRDefault="002D3F5C" w:rsidP="002D3F5C">
            <w:pPr>
              <w:numPr>
                <w:ilvl w:val="0"/>
                <w:numId w:val="11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спроводи активности стручног усавршавања у оквиру своје специјалности;</w:t>
            </w:r>
          </w:p>
          <w:p w:rsidR="002D3F5C" w:rsidRPr="0089309E" w:rsidRDefault="002D3F5C" w:rsidP="002D3F5C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спроводјење одлука директора. 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За свој рад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Управнику ОЈ Дома здравља Врање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и директору Установе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9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Високо образовање:</w:t>
            </w:r>
          </w:p>
          <w:p w:rsidR="002D3F5C" w:rsidRPr="0089309E" w:rsidRDefault="002D3F5C" w:rsidP="002D3F5C">
            <w:pPr>
              <w:numPr>
                <w:ilvl w:val="0"/>
                <w:numId w:val="9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на интегрисаним академским студијама, по пропису који уређује високо образовање, почев од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сарадника; </w:t>
            </w:r>
          </w:p>
          <w:p w:rsidR="002D3F5C" w:rsidRPr="0089309E" w:rsidRDefault="002D3F5C" w:rsidP="002D3F5C">
            <w:pPr>
              <w:numPr>
                <w:ilvl w:val="0"/>
                <w:numId w:val="9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на основним студијама у трајању од најмање пет година по пропису који је уређивао високо образовање до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сарадника.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9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стручни испит; </w:t>
            </w:r>
          </w:p>
          <w:p w:rsidR="002D3F5C" w:rsidRPr="0089309E" w:rsidRDefault="002D3F5C" w:rsidP="002D3F5C">
            <w:pPr>
              <w:numPr>
                <w:ilvl w:val="0"/>
                <w:numId w:val="9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лиценца; </w:t>
            </w:r>
          </w:p>
          <w:p w:rsidR="002D3F5C" w:rsidRPr="0089309E" w:rsidRDefault="002D3F5C" w:rsidP="002D3F5C">
            <w:pPr>
              <w:numPr>
                <w:ilvl w:val="0"/>
                <w:numId w:val="9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специјалистички испит; </w:t>
            </w:r>
          </w:p>
          <w:p w:rsidR="002D3F5C" w:rsidRPr="0089309E" w:rsidRDefault="002D3F5C" w:rsidP="002D3F5C">
            <w:pPr>
              <w:numPr>
                <w:ilvl w:val="0"/>
                <w:numId w:val="9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најмање три године и шест месеци радног искуства у звању доктора медицине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F2FDE" w:rsidRDefault="002D3F5C" w:rsidP="002D3F5C">
            <w:pPr>
              <w:spacing w:after="0" w:line="240" w:lineRule="auto"/>
              <w:ind w:left="720" w:hanging="363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FF2FDE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1</w:t>
            </w:r>
          </w:p>
        </w:tc>
      </w:tr>
    </w:tbl>
    <w:p w:rsidR="00274219" w:rsidRPr="00C54D9B" w:rsidRDefault="00274219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35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3"/>
        <w:gridCol w:w="8582"/>
      </w:tblGrid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МЕДИЦИНСКА СЕСТРА - ТЕХНИЧАР 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медицинска сестра-техничар у амбуланти-главна сестра службе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 w:rsidRPr="009C60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Z022101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Pr="00955E33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-о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рганизује и координира рад особља у служби.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-в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рши јутарњи обилазак свих просторија службе и стара се о њиховој хигијенско техничкој исправности. 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-п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рави распоред рада здравствених радника и осталог особља службе. 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-к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онтролише рационалност и благовременост у давању терапије као и контролу стерилизације инструмената, материјала и апарата. 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-в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рши требовање лекова, санитетског материјала и другог материјала потребног за рад службе. 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-в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оди целокупну статистичку и медицинску документацију службе као и дневну евиденцију о доласку на посао. 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-а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ктивно учествује у спр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ово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ђ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ењу здравствено васпитног рада, учеструје у стручном оспособљавању здравствених радника. 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-п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реноси искуства на младје сестре и уводи у рад приправнике и новопримљене сестре. </w:t>
            </w:r>
          </w:p>
          <w:p w:rsidR="002D3F5C" w:rsidRPr="00C22D42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-з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адужује се са основним средствима и ситним инвентаром и врши контролу над њиховим утрошком. </w:t>
            </w:r>
          </w:p>
          <w:p w:rsidR="002D3F5C" w:rsidRPr="00C22D42" w:rsidRDefault="002D3F5C" w:rsidP="002D3F5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C22D42">
              <w:rPr>
                <w:sz w:val="20"/>
                <w:szCs w:val="20"/>
              </w:rPr>
              <w:t xml:space="preserve">асистира доктору стоматологије током спровођења стоматолошке здравствене заштите; </w:t>
            </w:r>
          </w:p>
          <w:p w:rsidR="002D3F5C" w:rsidRPr="00C22D42" w:rsidRDefault="002D3F5C" w:rsidP="002D3F5C">
            <w:pPr>
              <w:pStyle w:val="Default"/>
              <w:rPr>
                <w:sz w:val="20"/>
                <w:szCs w:val="20"/>
              </w:rPr>
            </w:pPr>
            <w:r w:rsidRPr="00C22D42">
              <w:rPr>
                <w:sz w:val="20"/>
                <w:szCs w:val="20"/>
              </w:rPr>
              <w:t xml:space="preserve">– асистира при денталним и интраоралним снимањима; </w:t>
            </w:r>
          </w:p>
          <w:p w:rsidR="002D3F5C" w:rsidRPr="00C22D42" w:rsidRDefault="002D3F5C" w:rsidP="002D3F5C">
            <w:pPr>
              <w:pStyle w:val="Default"/>
              <w:rPr>
                <w:sz w:val="20"/>
                <w:szCs w:val="20"/>
              </w:rPr>
            </w:pPr>
            <w:r w:rsidRPr="00C22D42">
              <w:rPr>
                <w:sz w:val="20"/>
                <w:szCs w:val="20"/>
              </w:rPr>
              <w:t xml:space="preserve">– води прописану медицинску документацију; </w:t>
            </w:r>
          </w:p>
          <w:p w:rsidR="002D3F5C" w:rsidRPr="00C22D42" w:rsidRDefault="002D3F5C" w:rsidP="002D3F5C">
            <w:pPr>
              <w:pStyle w:val="Default"/>
              <w:rPr>
                <w:sz w:val="20"/>
                <w:szCs w:val="20"/>
              </w:rPr>
            </w:pPr>
            <w:r w:rsidRPr="00C22D42">
              <w:rPr>
                <w:sz w:val="20"/>
                <w:szCs w:val="20"/>
              </w:rPr>
              <w:t xml:space="preserve">– припрема стоматолошку ординацију за рад; </w:t>
            </w:r>
          </w:p>
          <w:p w:rsidR="002D3F5C" w:rsidRPr="00C22D42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врши дезинфекцију и стeрилизaциjу мaтeриjaлa и </w:t>
            </w:r>
          </w:p>
          <w:p w:rsidR="002D3F5C" w:rsidRPr="00C22D42" w:rsidRDefault="002D3F5C" w:rsidP="002D3F5C">
            <w:pPr>
              <w:pStyle w:val="Default"/>
              <w:rPr>
                <w:sz w:val="20"/>
                <w:szCs w:val="20"/>
              </w:rPr>
            </w:pPr>
            <w:r w:rsidRPr="00C22D42">
              <w:rPr>
                <w:sz w:val="20"/>
                <w:szCs w:val="20"/>
              </w:rPr>
              <w:t xml:space="preserve">инструмeнaтa; </w:t>
            </w:r>
          </w:p>
          <w:p w:rsidR="002D3F5C" w:rsidRPr="00955E33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правилно одлаже медицински отпад. 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            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За свој рад одговоран је начелнику службе и главној сестри ДЗ.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21A12" w:rsidRDefault="002D3F5C" w:rsidP="002D3F5C">
            <w:pPr>
              <w:numPr>
                <w:ilvl w:val="0"/>
                <w:numId w:val="9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средње образовање: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9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стручни испит;</w:t>
            </w:r>
          </w:p>
          <w:p w:rsidR="002D3F5C" w:rsidRPr="0089309E" w:rsidRDefault="002D3F5C" w:rsidP="002D3F5C">
            <w:pPr>
              <w:numPr>
                <w:ilvl w:val="0"/>
                <w:numId w:val="9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лиценца;</w:t>
            </w:r>
          </w:p>
          <w:p w:rsidR="002D3F5C" w:rsidRPr="0089309E" w:rsidRDefault="002D3F5C" w:rsidP="002D3F5C">
            <w:pPr>
              <w:numPr>
                <w:ilvl w:val="0"/>
                <w:numId w:val="9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најмање шест месеци радног искуства у звању медицинске сестре/техничара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21A12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F21A12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1</w:t>
            </w:r>
          </w:p>
        </w:tc>
      </w:tr>
    </w:tbl>
    <w:p w:rsidR="002D3F5C" w:rsidRPr="00955E33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05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0"/>
        <w:gridCol w:w="8555"/>
      </w:tblGrid>
      <w:tr w:rsidR="002D3F5C" w:rsidRPr="00E1142A" w:rsidTr="002D3F5C">
        <w:trPr>
          <w:trHeight w:val="270"/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87D31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                                              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 xml:space="preserve">  </w:t>
            </w:r>
            <w:r w:rsidR="00B4405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ДОКТОР МЕДИЦИНЕ </w:t>
            </w:r>
          </w:p>
          <w:p w:rsidR="002D3F5C" w:rsidRPr="00E87D31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Доктор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стоматологије специјалиста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–-шеф одсека</w:t>
            </w:r>
          </w:p>
          <w:p w:rsidR="002D3F5C" w:rsidRPr="00E87D31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 xml:space="preserve">                                                                           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 w:rsidRPr="00DA77E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Z020301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Pr="00AA3919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B649FF" w:rsidRDefault="00B649FF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B649FF" w:rsidRDefault="00B649FF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B649FF" w:rsidRDefault="00B649FF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B649FF" w:rsidRDefault="00B649FF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B649FF" w:rsidRDefault="00B649FF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B649FF" w:rsidRDefault="00B649FF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B649FF" w:rsidRDefault="00B649FF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B649FF" w:rsidRDefault="00B649FF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B649FF" w:rsidRDefault="00B649FF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B649FF" w:rsidRDefault="00B649FF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B649FF" w:rsidRDefault="00B649FF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B649FF" w:rsidRDefault="00B649FF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AA39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Руководи стручним и организационим пословима</w:t>
            </w:r>
            <w:r w:rsidRPr="0089309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одсека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, односно ор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ганизује и координира рад одсека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и стара се о извршењу послова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и задатака у оквиру -одсека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.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Координира дијаг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ностички и терапијски рад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, врши распоред лекара и осталих радника на послове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и радне задатке у оквиру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. 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Организуј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е стручно методолошки рад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. 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Организује негу, испитивање и лечење болесника. 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Обавља конзилијарне и консул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тативне прегледе у оквиру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здр.станице-службе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и Здравственог центра. 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Обавезан је да стручним радом доприноси афирмацији службе и радника. 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Прати новине у медицинској науци и техници и стара се о њиховој примени уз претходној консултацији Стручног колегијума. 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Одговоран је за економично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и рационално пословање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одсека;</w:t>
            </w:r>
          </w:p>
          <w:p w:rsidR="002D3F5C" w:rsidRPr="00C22D42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спроводјење одлука директора. </w:t>
            </w:r>
          </w:p>
          <w:p w:rsidR="002D3F5C" w:rsidRPr="00955E33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</w:p>
          <w:p w:rsidR="002D3F5C" w:rsidRPr="00C22D42" w:rsidRDefault="002D3F5C" w:rsidP="002D3F5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C22D42">
              <w:rPr>
                <w:sz w:val="20"/>
                <w:szCs w:val="20"/>
              </w:rPr>
              <w:t xml:space="preserve">превенира, дијагностикује и лечи болести, повреде и аномалије зуба, уста, вилица и лица, применом принципа и процедура савремене стоматологије, о чему води прописану медицинску документацију; </w:t>
            </w:r>
          </w:p>
          <w:p w:rsidR="002D3F5C" w:rsidRPr="00C22D42" w:rsidRDefault="002D3F5C" w:rsidP="002D3F5C">
            <w:pPr>
              <w:pStyle w:val="Default"/>
              <w:rPr>
                <w:sz w:val="20"/>
                <w:szCs w:val="20"/>
              </w:rPr>
            </w:pPr>
            <w:r w:rsidRPr="00C22D42">
              <w:rPr>
                <w:sz w:val="20"/>
                <w:szCs w:val="20"/>
              </w:rPr>
              <w:t xml:space="preserve">– врши систематске и друге прегледе предшколске и школске деце у циљу евидентирања обољења зуба, потпорног апарата зуба, меких ткива и постојања ортодонтских аномалија, поставља дијагнозу и врши терапију обољења млечних и сталних зуба, бави се здравствено - васпитним радом и врши надзор над спровођењем превентивних активности у стоматологији; </w:t>
            </w:r>
          </w:p>
          <w:p w:rsidR="002D3F5C" w:rsidRPr="00C22D42" w:rsidRDefault="002D3F5C" w:rsidP="002D3F5C">
            <w:pPr>
              <w:pStyle w:val="Default"/>
              <w:rPr>
                <w:sz w:val="20"/>
                <w:szCs w:val="20"/>
              </w:rPr>
            </w:pPr>
            <w:r w:rsidRPr="00C22D42">
              <w:rPr>
                <w:sz w:val="20"/>
                <w:szCs w:val="20"/>
              </w:rPr>
              <w:t xml:space="preserve">– врши орално хируршке интервенције (ресекција коренова зуба, уклањање цисти, инцизије, ексцизије, хируршко вађење импактираних зуба, препротетска хируругија); </w:t>
            </w:r>
          </w:p>
          <w:p w:rsidR="002D3F5C" w:rsidRPr="00C22D42" w:rsidRDefault="002D3F5C" w:rsidP="002D3F5C">
            <w:pPr>
              <w:pStyle w:val="Default"/>
              <w:rPr>
                <w:sz w:val="20"/>
                <w:szCs w:val="20"/>
              </w:rPr>
            </w:pPr>
            <w:r w:rsidRPr="00C22D42">
              <w:rPr>
                <w:sz w:val="20"/>
                <w:szCs w:val="20"/>
              </w:rPr>
              <w:t xml:space="preserve">– ради на унапређењу оралног здравља жена у току трудноће и 12 месеци после порођаја; </w:t>
            </w:r>
          </w:p>
          <w:p w:rsidR="002D3F5C" w:rsidRPr="00C22D42" w:rsidRDefault="002D3F5C" w:rsidP="002D3F5C">
            <w:pPr>
              <w:pStyle w:val="Default"/>
              <w:rPr>
                <w:sz w:val="20"/>
                <w:szCs w:val="20"/>
              </w:rPr>
            </w:pPr>
            <w:r w:rsidRPr="00C22D42">
              <w:rPr>
                <w:sz w:val="20"/>
                <w:szCs w:val="20"/>
              </w:rPr>
              <w:t xml:space="preserve">– врши анализу и планира израду свих врста активних, функционалних пасивних имедијентних и фиксних ортодонтских апарата, врши адаптацију апарата у устима и прати ток лечења; </w:t>
            </w:r>
          </w:p>
          <w:p w:rsidR="002D3F5C" w:rsidRPr="00C22D42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упознаје пацијенте са дијагнозом и начином терапије, поставља дијагнозу и предлог за протетско збрињавање, ради </w:t>
            </w:r>
          </w:p>
          <w:p w:rsidR="002D3F5C" w:rsidRPr="00C22D42" w:rsidRDefault="002D3F5C" w:rsidP="002D3F5C">
            <w:pPr>
              <w:pStyle w:val="Default"/>
              <w:rPr>
                <w:sz w:val="20"/>
                <w:szCs w:val="20"/>
              </w:rPr>
            </w:pPr>
            <w:r w:rsidRPr="00C22D42">
              <w:rPr>
                <w:sz w:val="20"/>
                <w:szCs w:val="20"/>
              </w:rPr>
              <w:t xml:space="preserve">на изради и одржавању фиксних и мобилних протетских надокнада, лечи каријес зуба и његове компликације, лечи обољења потпорног апарата зуба - пародонтопатије и врши екстракције зуба, када је то неопходно; </w:t>
            </w:r>
          </w:p>
          <w:p w:rsidR="002D3F5C" w:rsidRPr="00C22D42" w:rsidRDefault="002D3F5C" w:rsidP="002D3F5C">
            <w:pPr>
              <w:pStyle w:val="Default"/>
              <w:rPr>
                <w:sz w:val="20"/>
                <w:szCs w:val="20"/>
              </w:rPr>
            </w:pPr>
            <w:r w:rsidRPr="00C22D42">
              <w:rPr>
                <w:sz w:val="20"/>
                <w:szCs w:val="20"/>
              </w:rPr>
              <w:t xml:space="preserve">– упућује пацијенте на специјалистичко – консултативне прегледе у установи или на више нивое здравствене заштите; </w:t>
            </w:r>
          </w:p>
          <w:p w:rsidR="002D3F5C" w:rsidRPr="00C22D42" w:rsidRDefault="002D3F5C" w:rsidP="002D3F5C">
            <w:pPr>
              <w:pStyle w:val="Default"/>
              <w:rPr>
                <w:sz w:val="20"/>
                <w:szCs w:val="20"/>
              </w:rPr>
            </w:pPr>
            <w:r w:rsidRPr="00C22D42">
              <w:rPr>
                <w:sz w:val="20"/>
                <w:szCs w:val="20"/>
              </w:rPr>
              <w:t xml:space="preserve">– контролише рад зубног асистента, ортодонстког техничара и протетског техничара; </w:t>
            </w:r>
          </w:p>
          <w:p w:rsidR="002D3F5C" w:rsidRPr="00C22D42" w:rsidRDefault="002D3F5C" w:rsidP="002D3F5C">
            <w:pPr>
              <w:pStyle w:val="Default"/>
              <w:rPr>
                <w:sz w:val="20"/>
                <w:szCs w:val="20"/>
              </w:rPr>
            </w:pPr>
            <w:r w:rsidRPr="00C22D42">
              <w:rPr>
                <w:sz w:val="20"/>
                <w:szCs w:val="20"/>
              </w:rPr>
              <w:t xml:space="preserve">– спроводи стоматолошку здравствену заштиту одређених категорија становништва, односно пацијената оболелих од болести за чију превенцију, дијагностику и лечење је специјализован; </w:t>
            </w:r>
          </w:p>
          <w:p w:rsidR="002D3F5C" w:rsidRPr="00C22D42" w:rsidRDefault="002D3F5C" w:rsidP="002D3F5C">
            <w:pPr>
              <w:pStyle w:val="Default"/>
              <w:rPr>
                <w:sz w:val="20"/>
                <w:szCs w:val="20"/>
              </w:rPr>
            </w:pPr>
            <w:r w:rsidRPr="00C22D42">
              <w:rPr>
                <w:sz w:val="20"/>
                <w:szCs w:val="20"/>
              </w:rPr>
              <w:t xml:space="preserve">– учествује у унапређењу квалитета стоматолошке здравствене заштите; </w:t>
            </w:r>
          </w:p>
          <w:p w:rsidR="002D3F5C" w:rsidRPr="00C22D42" w:rsidRDefault="002D3F5C" w:rsidP="002D3F5C">
            <w:pPr>
              <w:pStyle w:val="Default"/>
              <w:rPr>
                <w:sz w:val="20"/>
                <w:szCs w:val="20"/>
              </w:rPr>
            </w:pPr>
            <w:r w:rsidRPr="00C22D42">
              <w:rPr>
                <w:sz w:val="20"/>
                <w:szCs w:val="20"/>
              </w:rPr>
              <w:t xml:space="preserve">– обавља консултације са другим здравственим радницима и здравственим сарадницима; </w:t>
            </w:r>
          </w:p>
          <w:p w:rsidR="002D3F5C" w:rsidRPr="00C22D42" w:rsidRDefault="002D3F5C" w:rsidP="002D3F5C">
            <w:pPr>
              <w:pStyle w:val="Default"/>
              <w:rPr>
                <w:sz w:val="20"/>
                <w:szCs w:val="20"/>
              </w:rPr>
            </w:pPr>
            <w:r w:rsidRPr="00C22D42">
              <w:rPr>
                <w:sz w:val="20"/>
                <w:szCs w:val="20"/>
              </w:rPr>
              <w:t xml:space="preserve">– планира, надзире и евалуира спровођење стоматолошке здравствене заштите; </w:t>
            </w:r>
          </w:p>
          <w:p w:rsidR="002D3F5C" w:rsidRPr="00C22D42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спроводи активности стручног усавршавања у оквиру своје </w:t>
            </w:r>
          </w:p>
          <w:p w:rsidR="002D3F5C" w:rsidRPr="00C22D42" w:rsidRDefault="002D3F5C" w:rsidP="002D3F5C">
            <w:pPr>
              <w:pStyle w:val="Default"/>
              <w:rPr>
                <w:sz w:val="20"/>
                <w:szCs w:val="20"/>
              </w:rPr>
            </w:pPr>
            <w:r w:rsidRPr="00C22D42">
              <w:rPr>
                <w:sz w:val="20"/>
                <w:szCs w:val="20"/>
              </w:rPr>
              <w:t xml:space="preserve">специјалности; </w:t>
            </w:r>
          </w:p>
          <w:p w:rsidR="002D3F5C" w:rsidRPr="00F21A12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                </w:t>
            </w:r>
            <w:r w:rsidRPr="00F21A12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За свој  рад је одговоран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 Начелнику Службе и </w:t>
            </w:r>
            <w:r w:rsidRPr="00F21A12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Управнику ОЈ Дома здрваља Врање.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Default="002D3F5C" w:rsidP="002D3F5C">
            <w:pPr>
              <w:pStyle w:val="Default"/>
              <w:rPr>
                <w:sz w:val="20"/>
                <w:szCs w:val="20"/>
              </w:rPr>
            </w:pPr>
            <w:r w:rsidRPr="00C22D42">
              <w:rPr>
                <w:sz w:val="20"/>
                <w:szCs w:val="20"/>
              </w:rPr>
              <w:t xml:space="preserve">Високо образовање: </w:t>
            </w:r>
          </w:p>
          <w:p w:rsidR="002D3F5C" w:rsidRPr="00601BA4" w:rsidRDefault="002D3F5C" w:rsidP="002D3F5C">
            <w:pPr>
              <w:pStyle w:val="Default"/>
              <w:rPr>
                <w:sz w:val="20"/>
                <w:szCs w:val="20"/>
              </w:rPr>
            </w:pPr>
          </w:p>
          <w:p w:rsidR="002D3F5C" w:rsidRPr="00C22D42" w:rsidRDefault="002D3F5C" w:rsidP="002D3F5C">
            <w:pPr>
              <w:pStyle w:val="Default"/>
              <w:rPr>
                <w:sz w:val="20"/>
                <w:szCs w:val="20"/>
              </w:rPr>
            </w:pPr>
            <w:r w:rsidRPr="00C22D42">
              <w:rPr>
                <w:sz w:val="20"/>
                <w:szCs w:val="20"/>
              </w:rPr>
              <w:t xml:space="preserve">– на интегрисаним академским студијама, по пропису који уређује високо образовање, почев од 10. септембра 2005. године и завршена специјализација из одређених грана стоматологије, у складу са Правилником о специјализацијама и ужим специјализацијама здравствених радника и здравствених сарадника; </w:t>
            </w:r>
          </w:p>
          <w:p w:rsidR="002D3F5C" w:rsidRPr="00C22D42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у трајању од најмање пет година по пропису који је уређивао високо образовање до 10. септембра 2005. године и завршена специјализација из одређених грана стоматологије, у складу са Правилником о специјализацијама и ужим специјализацијама здравствених радника и здравствених</w:t>
            </w:r>
            <w:r w:rsidRPr="00E1142A">
              <w:rPr>
                <w:sz w:val="23"/>
                <w:szCs w:val="23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сарадника.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601BA4" w:rsidRDefault="002D3F5C" w:rsidP="002D3F5C">
            <w:pPr>
              <w:pStyle w:val="Default"/>
              <w:rPr>
                <w:sz w:val="20"/>
                <w:szCs w:val="20"/>
              </w:rPr>
            </w:pPr>
            <w:r w:rsidRPr="00601BA4">
              <w:rPr>
                <w:sz w:val="20"/>
                <w:szCs w:val="20"/>
              </w:rPr>
              <w:t xml:space="preserve">стручни испит; </w:t>
            </w:r>
          </w:p>
          <w:p w:rsidR="002D3F5C" w:rsidRPr="00601BA4" w:rsidRDefault="002D3F5C" w:rsidP="002D3F5C">
            <w:pPr>
              <w:pStyle w:val="Default"/>
              <w:rPr>
                <w:sz w:val="20"/>
                <w:szCs w:val="20"/>
              </w:rPr>
            </w:pPr>
            <w:r w:rsidRPr="00601BA4">
              <w:rPr>
                <w:sz w:val="20"/>
                <w:szCs w:val="20"/>
              </w:rPr>
              <w:t xml:space="preserve">лиценца; </w:t>
            </w:r>
          </w:p>
          <w:p w:rsidR="002D3F5C" w:rsidRPr="00601BA4" w:rsidRDefault="002D3F5C" w:rsidP="002D3F5C">
            <w:pPr>
              <w:pStyle w:val="Default"/>
              <w:rPr>
                <w:sz w:val="20"/>
                <w:szCs w:val="20"/>
              </w:rPr>
            </w:pPr>
            <w:r w:rsidRPr="00601BA4">
              <w:rPr>
                <w:sz w:val="20"/>
                <w:szCs w:val="20"/>
              </w:rPr>
              <w:t xml:space="preserve">– специјалистички испит; </w:t>
            </w:r>
          </w:p>
          <w:p w:rsidR="002D3F5C" w:rsidRPr="00936B6A" w:rsidRDefault="002D3F5C" w:rsidP="002D3F5C">
            <w:pPr>
              <w:pStyle w:val="Default"/>
              <w:rPr>
                <w:sz w:val="20"/>
                <w:szCs w:val="20"/>
              </w:rPr>
            </w:pPr>
            <w:r w:rsidRPr="00601BA4">
              <w:rPr>
                <w:sz w:val="20"/>
                <w:szCs w:val="20"/>
              </w:rPr>
              <w:t xml:space="preserve">– најмање три године и шест месеци радног искуства у звању доктора стоматологије.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B44057" w:rsidRDefault="00B44057" w:rsidP="002D3F5C">
            <w:pPr>
              <w:spacing w:after="0" w:line="240" w:lineRule="auto"/>
              <w:ind w:left="720" w:hanging="363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6</w:t>
            </w:r>
          </w:p>
        </w:tc>
      </w:tr>
    </w:tbl>
    <w:p w:rsidR="002D3F5C" w:rsidRPr="008A5233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05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0"/>
        <w:gridCol w:w="8555"/>
      </w:tblGrid>
      <w:tr w:rsidR="002D3F5C" w:rsidRPr="00E1142A" w:rsidTr="002D3F5C">
        <w:trPr>
          <w:trHeight w:val="270"/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87D31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                                                ДОКТОР МЕДИЦИНЕ </w:t>
            </w:r>
          </w:p>
          <w:p w:rsidR="002D3F5C" w:rsidRPr="00E87D31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 xml:space="preserve">                            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Доктор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стоматологије специјалиста-изабрани лекар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</w:p>
          <w:p w:rsidR="002D3F5C" w:rsidRPr="00E87D31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 xml:space="preserve">                                                                           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 w:rsidRPr="00DA77E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Z020301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Pr="00AA3919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</w:p>
          <w:p w:rsidR="002D3F5C" w:rsidRPr="00C22D42" w:rsidRDefault="002D3F5C" w:rsidP="002D3F5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C22D42">
              <w:rPr>
                <w:sz w:val="20"/>
                <w:szCs w:val="20"/>
              </w:rPr>
              <w:t xml:space="preserve">превенира, дијагностикује и лечи болести, повреде и аномалије зуба, уста, вилица и лица, применом принципа и процедура савремене стоматологије, о чему води прописану медицинску документацију; </w:t>
            </w:r>
          </w:p>
          <w:p w:rsidR="002D3F5C" w:rsidRPr="00C22D42" w:rsidRDefault="002D3F5C" w:rsidP="002D3F5C">
            <w:pPr>
              <w:pStyle w:val="Default"/>
              <w:rPr>
                <w:sz w:val="20"/>
                <w:szCs w:val="20"/>
              </w:rPr>
            </w:pPr>
            <w:r w:rsidRPr="00C22D42">
              <w:rPr>
                <w:sz w:val="20"/>
                <w:szCs w:val="20"/>
              </w:rPr>
              <w:t xml:space="preserve">– врши систематске и друге прегледе предшколске и школске деце у циљу евидентирања обољења зуба, потпорног апарата зуба, меких ткива и постојања ортодонтских аномалија, поставља дијагнозу и врши терапију обољења млечних и сталних зуба, бави се здравствено - васпитним радом и врши надзор над спровођењем превентивних активности у стоматологији; </w:t>
            </w:r>
          </w:p>
          <w:p w:rsidR="002D3F5C" w:rsidRPr="00C22D42" w:rsidRDefault="002D3F5C" w:rsidP="002D3F5C">
            <w:pPr>
              <w:pStyle w:val="Default"/>
              <w:rPr>
                <w:sz w:val="20"/>
                <w:szCs w:val="20"/>
              </w:rPr>
            </w:pPr>
            <w:r w:rsidRPr="00C22D42">
              <w:rPr>
                <w:sz w:val="20"/>
                <w:szCs w:val="20"/>
              </w:rPr>
              <w:t xml:space="preserve">– врши орално хируршке интервенције (ресекција коренова зуба, уклањање цисти, инцизије, ексцизије, хируршко вађење импактираних зуба, препротетска хируругија); </w:t>
            </w:r>
          </w:p>
          <w:p w:rsidR="002D3F5C" w:rsidRPr="00C22D42" w:rsidRDefault="002D3F5C" w:rsidP="002D3F5C">
            <w:pPr>
              <w:pStyle w:val="Default"/>
              <w:rPr>
                <w:sz w:val="20"/>
                <w:szCs w:val="20"/>
              </w:rPr>
            </w:pPr>
            <w:r w:rsidRPr="00C22D42">
              <w:rPr>
                <w:sz w:val="20"/>
                <w:szCs w:val="20"/>
              </w:rPr>
              <w:t xml:space="preserve">– ради на унапређењу оралног здравља жена у току трудноће и 12 месеци после порођаја; </w:t>
            </w:r>
          </w:p>
          <w:p w:rsidR="002D3F5C" w:rsidRPr="00C22D42" w:rsidRDefault="002D3F5C" w:rsidP="002D3F5C">
            <w:pPr>
              <w:pStyle w:val="Default"/>
              <w:rPr>
                <w:sz w:val="20"/>
                <w:szCs w:val="20"/>
              </w:rPr>
            </w:pPr>
            <w:r w:rsidRPr="00C22D42">
              <w:rPr>
                <w:sz w:val="20"/>
                <w:szCs w:val="20"/>
              </w:rPr>
              <w:t xml:space="preserve">– врши анализу и планира израду свих врста активних, функционалних пасивних имедијентних и фиксних ортодонтских апарата, врши адаптацију апарата у устима и прати ток лечења; </w:t>
            </w:r>
          </w:p>
          <w:p w:rsidR="002D3F5C" w:rsidRPr="00C22D42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упознаје пацијенте са дијагнозом и начином терапије, поставља дијагнозу и предлог за протетско збрињавање, ради </w:t>
            </w:r>
          </w:p>
          <w:p w:rsidR="002D3F5C" w:rsidRPr="00C22D42" w:rsidRDefault="002D3F5C" w:rsidP="002D3F5C">
            <w:pPr>
              <w:pStyle w:val="Default"/>
              <w:rPr>
                <w:sz w:val="20"/>
                <w:szCs w:val="20"/>
              </w:rPr>
            </w:pPr>
            <w:r w:rsidRPr="00C22D42">
              <w:rPr>
                <w:sz w:val="20"/>
                <w:szCs w:val="20"/>
              </w:rPr>
              <w:t xml:space="preserve">на изради и одржавању фиксних и мобилних протетских надокнада, лечи каријес зуба и његове компликације, лечи обољења потпорног апарата зуба - пародонтопатије и врши екстракције зуба, када је то неопходно; </w:t>
            </w:r>
          </w:p>
          <w:p w:rsidR="002D3F5C" w:rsidRPr="00C22D42" w:rsidRDefault="002D3F5C" w:rsidP="002D3F5C">
            <w:pPr>
              <w:pStyle w:val="Default"/>
              <w:rPr>
                <w:sz w:val="20"/>
                <w:szCs w:val="20"/>
              </w:rPr>
            </w:pPr>
            <w:r w:rsidRPr="00C22D42">
              <w:rPr>
                <w:sz w:val="20"/>
                <w:szCs w:val="20"/>
              </w:rPr>
              <w:t xml:space="preserve">– упућује пацијенте на специјалистичко – консултативне прегледе у установи или на више нивое здравствене заштите; </w:t>
            </w:r>
          </w:p>
          <w:p w:rsidR="002D3F5C" w:rsidRPr="00C22D42" w:rsidRDefault="002D3F5C" w:rsidP="002D3F5C">
            <w:pPr>
              <w:pStyle w:val="Default"/>
              <w:rPr>
                <w:sz w:val="20"/>
                <w:szCs w:val="20"/>
              </w:rPr>
            </w:pPr>
            <w:r w:rsidRPr="00C22D42">
              <w:rPr>
                <w:sz w:val="20"/>
                <w:szCs w:val="20"/>
              </w:rPr>
              <w:t xml:space="preserve">– контролише рад зубног асистента, ортодонстког техничара и протетског техничара; </w:t>
            </w:r>
          </w:p>
          <w:p w:rsidR="002D3F5C" w:rsidRPr="00C22D42" w:rsidRDefault="002D3F5C" w:rsidP="002D3F5C">
            <w:pPr>
              <w:pStyle w:val="Default"/>
              <w:rPr>
                <w:sz w:val="20"/>
                <w:szCs w:val="20"/>
              </w:rPr>
            </w:pPr>
            <w:r w:rsidRPr="00C22D42">
              <w:rPr>
                <w:sz w:val="20"/>
                <w:szCs w:val="20"/>
              </w:rPr>
              <w:t xml:space="preserve">– спроводи стоматолошку здравствену заштиту одређених категорија становништва, односно пацијената оболелих од болести за чију превенцију, дијагностику и лечење је специјализован; </w:t>
            </w:r>
          </w:p>
          <w:p w:rsidR="002D3F5C" w:rsidRPr="00C22D42" w:rsidRDefault="002D3F5C" w:rsidP="002D3F5C">
            <w:pPr>
              <w:pStyle w:val="Default"/>
              <w:rPr>
                <w:sz w:val="20"/>
                <w:szCs w:val="20"/>
              </w:rPr>
            </w:pPr>
            <w:r w:rsidRPr="00C22D42">
              <w:rPr>
                <w:sz w:val="20"/>
                <w:szCs w:val="20"/>
              </w:rPr>
              <w:t xml:space="preserve">– учествује у унапређењу квалитета стоматолошке здравствене заштите; </w:t>
            </w:r>
          </w:p>
          <w:p w:rsidR="002D3F5C" w:rsidRPr="00C22D42" w:rsidRDefault="002D3F5C" w:rsidP="002D3F5C">
            <w:pPr>
              <w:pStyle w:val="Default"/>
              <w:rPr>
                <w:sz w:val="20"/>
                <w:szCs w:val="20"/>
              </w:rPr>
            </w:pPr>
            <w:r w:rsidRPr="00C22D42">
              <w:rPr>
                <w:sz w:val="20"/>
                <w:szCs w:val="20"/>
              </w:rPr>
              <w:t xml:space="preserve">– обавља консултације са другим здравственим радницима и здравственим сарадницима; </w:t>
            </w:r>
          </w:p>
          <w:p w:rsidR="002D3F5C" w:rsidRPr="00C22D42" w:rsidRDefault="002D3F5C" w:rsidP="002D3F5C">
            <w:pPr>
              <w:pStyle w:val="Default"/>
              <w:rPr>
                <w:sz w:val="20"/>
                <w:szCs w:val="20"/>
              </w:rPr>
            </w:pPr>
            <w:r w:rsidRPr="00C22D42">
              <w:rPr>
                <w:sz w:val="20"/>
                <w:szCs w:val="20"/>
              </w:rPr>
              <w:t xml:space="preserve">– планира, надзире и евалуира спровођење стоматолошке здравствене заштите; </w:t>
            </w:r>
          </w:p>
          <w:p w:rsidR="002D3F5C" w:rsidRPr="00C22D42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спроводи активности стручног усавршавања у оквиру своје </w:t>
            </w:r>
          </w:p>
          <w:p w:rsidR="002D3F5C" w:rsidRPr="00C22D42" w:rsidRDefault="002D3F5C" w:rsidP="002D3F5C">
            <w:pPr>
              <w:pStyle w:val="Default"/>
              <w:rPr>
                <w:sz w:val="20"/>
                <w:szCs w:val="20"/>
              </w:rPr>
            </w:pPr>
            <w:r w:rsidRPr="00C22D42">
              <w:rPr>
                <w:sz w:val="20"/>
                <w:szCs w:val="20"/>
              </w:rPr>
              <w:t xml:space="preserve">специјалности; </w:t>
            </w:r>
          </w:p>
          <w:p w:rsidR="002D3F5C" w:rsidRPr="00F21A12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                </w:t>
            </w:r>
            <w:r w:rsidRPr="00F21A12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За свој  рад је одговоран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 Начелнику Службе и </w:t>
            </w:r>
            <w:r w:rsidRPr="00F21A12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Управнику ОЈ Дома здрваља Врање.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</w:t>
            </w:r>
          </w:p>
          <w:p w:rsidR="002D3F5C" w:rsidRPr="00C22D42" w:rsidRDefault="002D3F5C" w:rsidP="002D3F5C">
            <w:pPr>
              <w:pStyle w:val="Default"/>
              <w:rPr>
                <w:sz w:val="20"/>
                <w:szCs w:val="20"/>
              </w:rPr>
            </w:pPr>
            <w:r w:rsidRPr="00C22D42">
              <w:rPr>
                <w:sz w:val="20"/>
                <w:szCs w:val="20"/>
              </w:rPr>
              <w:t xml:space="preserve">Високо образовање: </w:t>
            </w:r>
          </w:p>
          <w:p w:rsidR="002D3F5C" w:rsidRPr="00C22D42" w:rsidRDefault="002D3F5C" w:rsidP="002D3F5C">
            <w:pPr>
              <w:pStyle w:val="Default"/>
              <w:rPr>
                <w:sz w:val="20"/>
                <w:szCs w:val="20"/>
              </w:rPr>
            </w:pPr>
            <w:r w:rsidRPr="00C22D42">
              <w:rPr>
                <w:sz w:val="20"/>
                <w:szCs w:val="20"/>
              </w:rPr>
              <w:t xml:space="preserve">– на интегрисаним академским студијама, по пропису који уређује високо образовање, почев од 10. септембра 2005. године и завршена специјализација из одређених грана стоматологије, у складу са Правилником о специјализацијама и ужим специјализацијама здравствених радника и здравствених сарадника; </w:t>
            </w:r>
          </w:p>
          <w:p w:rsidR="002D3F5C" w:rsidRPr="00C22D42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у трајању од најмање пет година по пропису који је уређивао високо образовање до 10. септембра 2005. године и завршена специјализација из одређених грана стоматологије, у складу са Правилником о специјализацијама и ужим специјализацијама здравствених радника и здравствених</w:t>
            </w:r>
            <w:r w:rsidRPr="00E1142A">
              <w:rPr>
                <w:sz w:val="23"/>
                <w:szCs w:val="23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сарадника.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601BA4" w:rsidRDefault="002D3F5C" w:rsidP="002D3F5C">
            <w:pPr>
              <w:pStyle w:val="Default"/>
              <w:rPr>
                <w:sz w:val="20"/>
                <w:szCs w:val="20"/>
              </w:rPr>
            </w:pPr>
            <w:r w:rsidRPr="00601BA4">
              <w:rPr>
                <w:sz w:val="20"/>
                <w:szCs w:val="20"/>
              </w:rPr>
              <w:t xml:space="preserve">стручни испит; </w:t>
            </w:r>
          </w:p>
          <w:p w:rsidR="002D3F5C" w:rsidRPr="00601BA4" w:rsidRDefault="002D3F5C" w:rsidP="002D3F5C">
            <w:pPr>
              <w:pStyle w:val="Default"/>
              <w:rPr>
                <w:sz w:val="20"/>
                <w:szCs w:val="20"/>
              </w:rPr>
            </w:pPr>
            <w:r w:rsidRPr="00601BA4">
              <w:rPr>
                <w:sz w:val="20"/>
                <w:szCs w:val="20"/>
              </w:rPr>
              <w:t xml:space="preserve">лиценца; </w:t>
            </w:r>
          </w:p>
          <w:p w:rsidR="002D3F5C" w:rsidRPr="00601BA4" w:rsidRDefault="002D3F5C" w:rsidP="002D3F5C">
            <w:pPr>
              <w:pStyle w:val="Default"/>
              <w:rPr>
                <w:sz w:val="20"/>
                <w:szCs w:val="20"/>
              </w:rPr>
            </w:pPr>
            <w:r w:rsidRPr="00601BA4">
              <w:rPr>
                <w:sz w:val="20"/>
                <w:szCs w:val="20"/>
              </w:rPr>
              <w:t xml:space="preserve">– специјалистички испит; </w:t>
            </w:r>
          </w:p>
          <w:p w:rsidR="002D3F5C" w:rsidRPr="00601BA4" w:rsidRDefault="002D3F5C" w:rsidP="002D3F5C">
            <w:pPr>
              <w:pStyle w:val="Default"/>
              <w:rPr>
                <w:sz w:val="20"/>
                <w:szCs w:val="20"/>
              </w:rPr>
            </w:pPr>
            <w:r w:rsidRPr="00601BA4">
              <w:rPr>
                <w:sz w:val="20"/>
                <w:szCs w:val="20"/>
              </w:rPr>
              <w:t xml:space="preserve">– најмање три године и шест месеци радног искуства у звању доктора стоматологије. </w:t>
            </w:r>
          </w:p>
          <w:p w:rsidR="002D3F5C" w:rsidRPr="00601BA4" w:rsidRDefault="002D3F5C" w:rsidP="002D3F5C">
            <w:pPr>
              <w:pStyle w:val="Default"/>
              <w:rPr>
                <w:sz w:val="23"/>
                <w:szCs w:val="23"/>
              </w:rPr>
            </w:pPr>
          </w:p>
        </w:tc>
      </w:tr>
      <w:tr w:rsidR="002D3F5C" w:rsidRPr="00E1142A" w:rsidTr="002D3F5C">
        <w:trPr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B44057" w:rsidRDefault="00B44057" w:rsidP="002D3F5C">
            <w:pPr>
              <w:spacing w:after="0" w:line="240" w:lineRule="auto"/>
              <w:ind w:left="720" w:hanging="363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7</w:t>
            </w:r>
          </w:p>
        </w:tc>
      </w:tr>
    </w:tbl>
    <w:p w:rsidR="002D3F5C" w:rsidRPr="00955E33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05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0"/>
        <w:gridCol w:w="8555"/>
      </w:tblGrid>
      <w:tr w:rsidR="002D3F5C" w:rsidRPr="00E1142A" w:rsidTr="002D3F5C">
        <w:trPr>
          <w:trHeight w:val="270"/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601BA4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601BA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                                                ДОКТОР МЕДИЦИНЕ </w:t>
            </w:r>
          </w:p>
          <w:p w:rsidR="002D3F5C" w:rsidRPr="00601BA4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  <w:r w:rsidRPr="00601BA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 xml:space="preserve">                                 </w:t>
            </w:r>
            <w:r w:rsidRPr="00601BA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Доктор </w:t>
            </w:r>
            <w:r w:rsidRPr="00601BA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стоматологије -изабрани лекар</w:t>
            </w:r>
            <w:r w:rsidRPr="00601BA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</w:p>
          <w:p w:rsidR="002D3F5C" w:rsidRPr="00601BA4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601BA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 xml:space="preserve">                                                                           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 w:rsidRPr="00DA77E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pPr>
              <w:rPr>
                <w:rFonts w:ascii="Times New Roman" w:hAnsi="Times New Roman"/>
                <w:sz w:val="20"/>
                <w:szCs w:val="20"/>
              </w:rPr>
            </w:pPr>
            <w:r w:rsidRPr="00601BA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Z020400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Pr="0089309E" w:rsidRDefault="002D3F5C" w:rsidP="00B649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B649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601BA4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</w:p>
          <w:p w:rsidR="002D3F5C" w:rsidRPr="00601BA4" w:rsidRDefault="002D3F5C" w:rsidP="002D3F5C">
            <w:pPr>
              <w:pStyle w:val="Default"/>
              <w:rPr>
                <w:sz w:val="20"/>
                <w:szCs w:val="20"/>
              </w:rPr>
            </w:pPr>
            <w:r w:rsidRPr="00601BA4">
              <w:rPr>
                <w:sz w:val="20"/>
                <w:szCs w:val="20"/>
              </w:rPr>
              <w:t xml:space="preserve">превенира, дијагностикује и лечи болести, повреде и аномалије зуба, уста, вилица и лица, применом принципа и процедура савремене стоматологије, о чему води прописану медицинску документацију; </w:t>
            </w:r>
          </w:p>
          <w:p w:rsidR="002D3F5C" w:rsidRPr="00601BA4" w:rsidRDefault="002D3F5C" w:rsidP="002D3F5C">
            <w:pPr>
              <w:pStyle w:val="Default"/>
              <w:rPr>
                <w:sz w:val="20"/>
                <w:szCs w:val="20"/>
              </w:rPr>
            </w:pPr>
            <w:r w:rsidRPr="00601BA4">
              <w:rPr>
                <w:sz w:val="20"/>
                <w:szCs w:val="20"/>
              </w:rPr>
              <w:t xml:space="preserve">– врши систематске и друге прегледе предшколске и школске деце у циљу евидентирања обољења зуба, потпорног апарата зуба, меких ткива и постојања ортодонтских аномалија, бави се здравствено - васпитним радом; </w:t>
            </w:r>
          </w:p>
          <w:p w:rsidR="002D3F5C" w:rsidRPr="00601BA4" w:rsidRDefault="002D3F5C" w:rsidP="002D3F5C">
            <w:pPr>
              <w:pStyle w:val="Default"/>
              <w:rPr>
                <w:sz w:val="20"/>
                <w:szCs w:val="20"/>
              </w:rPr>
            </w:pPr>
            <w:r w:rsidRPr="00601BA4">
              <w:rPr>
                <w:sz w:val="20"/>
                <w:szCs w:val="20"/>
              </w:rPr>
              <w:t xml:space="preserve">– ради на унапређењу оралног здравља жена у току трудноће и 12 месеци после порођаја; </w:t>
            </w:r>
          </w:p>
          <w:p w:rsidR="002D3F5C" w:rsidRPr="00601BA4" w:rsidRDefault="002D3F5C" w:rsidP="002D3F5C">
            <w:pPr>
              <w:pStyle w:val="Default"/>
              <w:rPr>
                <w:sz w:val="20"/>
                <w:szCs w:val="20"/>
              </w:rPr>
            </w:pPr>
            <w:r w:rsidRPr="00601BA4">
              <w:rPr>
                <w:sz w:val="20"/>
                <w:szCs w:val="20"/>
              </w:rPr>
              <w:t xml:space="preserve">– упознаје пацијенте са дијагнозом и начином терапије, поставља дијагнозу и предлог за протетско збрињавање, ради на изради и одржавању фиксних и мобилних протетских надокнада, лечи каријес зуба и његове компликације, лечи обољења потпорног апарата зуба - пародонтопатије и врши екстракције зуба, када је то неопходно; </w:t>
            </w:r>
          </w:p>
          <w:p w:rsidR="002D3F5C" w:rsidRPr="00601BA4" w:rsidRDefault="002D3F5C" w:rsidP="002D3F5C">
            <w:pPr>
              <w:pStyle w:val="Default"/>
              <w:rPr>
                <w:sz w:val="20"/>
                <w:szCs w:val="20"/>
              </w:rPr>
            </w:pPr>
            <w:r w:rsidRPr="00601BA4">
              <w:rPr>
                <w:sz w:val="20"/>
                <w:szCs w:val="20"/>
              </w:rPr>
              <w:t xml:space="preserve">– упућује пацијенте на специјалистичко – консултативне прегледе у установи или на више нивое здравствене заштите; </w:t>
            </w:r>
          </w:p>
          <w:p w:rsidR="002D3F5C" w:rsidRPr="00601BA4" w:rsidRDefault="002D3F5C" w:rsidP="002D3F5C">
            <w:pPr>
              <w:pStyle w:val="Default"/>
              <w:rPr>
                <w:sz w:val="20"/>
                <w:szCs w:val="20"/>
              </w:rPr>
            </w:pPr>
            <w:r w:rsidRPr="00601BA4">
              <w:rPr>
                <w:sz w:val="20"/>
                <w:szCs w:val="20"/>
              </w:rPr>
              <w:t xml:space="preserve">– контролише рад зубног асистента и протетског техничара; </w:t>
            </w:r>
          </w:p>
          <w:p w:rsidR="002D3F5C" w:rsidRPr="00601BA4" w:rsidRDefault="002D3F5C" w:rsidP="002D3F5C">
            <w:pPr>
              <w:pStyle w:val="Default"/>
              <w:rPr>
                <w:sz w:val="20"/>
                <w:szCs w:val="20"/>
              </w:rPr>
            </w:pPr>
            <w:r w:rsidRPr="00601BA4">
              <w:rPr>
                <w:sz w:val="20"/>
                <w:szCs w:val="20"/>
              </w:rPr>
              <w:t xml:space="preserve">– збрињава хитна стања у области стоматологије; </w:t>
            </w:r>
          </w:p>
          <w:p w:rsidR="002D3F5C" w:rsidRPr="00601BA4" w:rsidRDefault="002D3F5C" w:rsidP="002D3F5C">
            <w:pPr>
              <w:pStyle w:val="Default"/>
              <w:rPr>
                <w:sz w:val="20"/>
                <w:szCs w:val="20"/>
              </w:rPr>
            </w:pPr>
            <w:r w:rsidRPr="00601BA4">
              <w:rPr>
                <w:sz w:val="20"/>
                <w:szCs w:val="20"/>
              </w:rPr>
              <w:t xml:space="preserve">– обавља послове поливалентне стоматологије за све категорије становништва; </w:t>
            </w:r>
          </w:p>
          <w:p w:rsidR="002D3F5C" w:rsidRPr="00601BA4" w:rsidRDefault="002D3F5C" w:rsidP="002D3F5C">
            <w:pPr>
              <w:pStyle w:val="Default"/>
              <w:rPr>
                <w:sz w:val="20"/>
                <w:szCs w:val="20"/>
              </w:rPr>
            </w:pPr>
            <w:r w:rsidRPr="00601BA4">
              <w:rPr>
                <w:sz w:val="20"/>
                <w:szCs w:val="20"/>
              </w:rPr>
              <w:t xml:space="preserve">– учествује у унапређењу квалитета стоматолошке здравствене заштите; </w:t>
            </w:r>
          </w:p>
          <w:p w:rsidR="002D3F5C" w:rsidRPr="00601BA4" w:rsidRDefault="002D3F5C" w:rsidP="002D3F5C">
            <w:pPr>
              <w:pStyle w:val="Default"/>
              <w:rPr>
                <w:sz w:val="20"/>
                <w:szCs w:val="20"/>
              </w:rPr>
            </w:pPr>
            <w:r w:rsidRPr="00601BA4">
              <w:rPr>
                <w:sz w:val="20"/>
                <w:szCs w:val="20"/>
              </w:rPr>
              <w:t xml:space="preserve">– обавља консултације са другим здравственим радницима и здравственим сарадницима; </w:t>
            </w:r>
          </w:p>
          <w:p w:rsidR="002D3F5C" w:rsidRPr="00601BA4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планира, надзире и евалуира спровођење стоматолошке </w:t>
            </w:r>
          </w:p>
          <w:p w:rsidR="002D3F5C" w:rsidRPr="00601BA4" w:rsidRDefault="002D3F5C" w:rsidP="002D3F5C">
            <w:pPr>
              <w:pStyle w:val="Default"/>
              <w:rPr>
                <w:sz w:val="20"/>
                <w:szCs w:val="20"/>
              </w:rPr>
            </w:pPr>
            <w:r w:rsidRPr="00601BA4">
              <w:rPr>
                <w:sz w:val="20"/>
                <w:szCs w:val="20"/>
              </w:rPr>
              <w:t xml:space="preserve">здравствене заштите. </w:t>
            </w:r>
          </w:p>
          <w:p w:rsidR="002D3F5C" w:rsidRPr="00E36A36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</w:p>
          <w:p w:rsidR="002D3F5C" w:rsidRPr="00601BA4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601BA4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                За свој  рад је одговоран  Начелнику Службе и Управнику ОЈ Дома здрваља Врање.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B649FF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Pr="0089309E" w:rsidRDefault="002D3F5C" w:rsidP="00B649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601BA4" w:rsidRDefault="002D3F5C" w:rsidP="002D3F5C">
            <w:pPr>
              <w:pStyle w:val="Default"/>
              <w:rPr>
                <w:sz w:val="20"/>
                <w:szCs w:val="20"/>
              </w:rPr>
            </w:pPr>
            <w:r w:rsidRPr="00601BA4">
              <w:rPr>
                <w:sz w:val="20"/>
                <w:szCs w:val="20"/>
              </w:rPr>
              <w:t xml:space="preserve">Високо образовање: </w:t>
            </w:r>
          </w:p>
          <w:p w:rsidR="002D3F5C" w:rsidRPr="00601BA4" w:rsidRDefault="002D3F5C" w:rsidP="002D3F5C">
            <w:pPr>
              <w:pStyle w:val="Default"/>
              <w:rPr>
                <w:sz w:val="20"/>
                <w:szCs w:val="20"/>
              </w:rPr>
            </w:pPr>
            <w:r w:rsidRPr="00601BA4">
              <w:rPr>
                <w:sz w:val="20"/>
                <w:szCs w:val="20"/>
              </w:rPr>
              <w:t xml:space="preserve">– на интегрисаним академским студијама, по пропису који уређује високо образовање, почев од 10. септембра 2005. године; </w:t>
            </w:r>
          </w:p>
          <w:p w:rsidR="002D3F5C" w:rsidRPr="00601BA4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на основним студијама у трајању од најмање пет година, по пропису који је уређивао високо образовање до 10. септембра 2005. године.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B649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601BA4" w:rsidRDefault="002D3F5C" w:rsidP="002D3F5C">
            <w:pPr>
              <w:pStyle w:val="Default"/>
              <w:rPr>
                <w:sz w:val="20"/>
                <w:szCs w:val="20"/>
              </w:rPr>
            </w:pPr>
            <w:r w:rsidRPr="00601BA4">
              <w:rPr>
                <w:sz w:val="20"/>
                <w:szCs w:val="20"/>
              </w:rPr>
              <w:t xml:space="preserve">стручни испит; </w:t>
            </w:r>
          </w:p>
          <w:p w:rsidR="002D3F5C" w:rsidRPr="00601BA4" w:rsidRDefault="002D3F5C" w:rsidP="002D3F5C">
            <w:pPr>
              <w:pStyle w:val="Default"/>
              <w:rPr>
                <w:sz w:val="20"/>
                <w:szCs w:val="20"/>
              </w:rPr>
            </w:pPr>
            <w:r w:rsidRPr="00601BA4">
              <w:rPr>
                <w:sz w:val="20"/>
                <w:szCs w:val="20"/>
              </w:rPr>
              <w:t xml:space="preserve">– лиценца; </w:t>
            </w:r>
          </w:p>
          <w:p w:rsidR="002D3F5C" w:rsidRPr="00601BA4" w:rsidRDefault="002D3F5C" w:rsidP="002D3F5C">
            <w:pPr>
              <w:pStyle w:val="Default"/>
              <w:rPr>
                <w:sz w:val="20"/>
                <w:szCs w:val="20"/>
              </w:rPr>
            </w:pPr>
            <w:r w:rsidRPr="00601BA4">
              <w:rPr>
                <w:sz w:val="20"/>
                <w:szCs w:val="20"/>
              </w:rPr>
              <w:t xml:space="preserve">– најмање шест месеци радног искуства у звању доктора стоматологије.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C54D9B" w:rsidRDefault="00B44057" w:rsidP="002D3F5C">
            <w:pPr>
              <w:spacing w:after="0" w:line="240" w:lineRule="auto"/>
              <w:ind w:left="720" w:hanging="363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7</w:t>
            </w:r>
          </w:p>
        </w:tc>
      </w:tr>
    </w:tbl>
    <w:p w:rsidR="002D3F5C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05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0"/>
        <w:gridCol w:w="8555"/>
      </w:tblGrid>
      <w:tr w:rsidR="002D3F5C" w:rsidRPr="00E1142A" w:rsidTr="002D3F5C">
        <w:trPr>
          <w:trHeight w:val="319"/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936B6A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87D31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                                           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 xml:space="preserve"> СТОМАТОЛОШКА СЕСТРА У АМБУЛАНТИ                                                                 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 w:rsidRPr="00DA77E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Z022601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      </w:t>
            </w: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</w:p>
          <w:p w:rsidR="002D3F5C" w:rsidRPr="00601BA4" w:rsidRDefault="002D3F5C" w:rsidP="002D3F5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601BA4">
              <w:rPr>
                <w:sz w:val="20"/>
                <w:szCs w:val="20"/>
              </w:rPr>
              <w:t xml:space="preserve">асистира доктору стоматологије током спровођења стоматолошке здравствене заштите; </w:t>
            </w:r>
          </w:p>
          <w:p w:rsidR="002D3F5C" w:rsidRPr="00601BA4" w:rsidRDefault="002D3F5C" w:rsidP="002D3F5C">
            <w:pPr>
              <w:pStyle w:val="Default"/>
              <w:rPr>
                <w:sz w:val="20"/>
                <w:szCs w:val="20"/>
              </w:rPr>
            </w:pPr>
            <w:r w:rsidRPr="00601BA4">
              <w:rPr>
                <w:sz w:val="20"/>
                <w:szCs w:val="20"/>
              </w:rPr>
              <w:t xml:space="preserve">– асистира при денталним и интраоралним снимањима; </w:t>
            </w:r>
          </w:p>
          <w:p w:rsidR="002D3F5C" w:rsidRPr="00601BA4" w:rsidRDefault="002D3F5C" w:rsidP="002D3F5C">
            <w:pPr>
              <w:pStyle w:val="Default"/>
              <w:rPr>
                <w:sz w:val="20"/>
                <w:szCs w:val="20"/>
              </w:rPr>
            </w:pPr>
            <w:r w:rsidRPr="00601BA4">
              <w:rPr>
                <w:sz w:val="20"/>
                <w:szCs w:val="20"/>
              </w:rPr>
              <w:t xml:space="preserve">– води прописану медицинску документацију; </w:t>
            </w:r>
          </w:p>
          <w:p w:rsidR="002D3F5C" w:rsidRPr="00601BA4" w:rsidRDefault="002D3F5C" w:rsidP="002D3F5C">
            <w:pPr>
              <w:pStyle w:val="Default"/>
              <w:rPr>
                <w:sz w:val="20"/>
                <w:szCs w:val="20"/>
              </w:rPr>
            </w:pPr>
            <w:r w:rsidRPr="00601BA4">
              <w:rPr>
                <w:sz w:val="20"/>
                <w:szCs w:val="20"/>
              </w:rPr>
              <w:t xml:space="preserve">– припрема стоматолошку ординацију за рад; </w:t>
            </w:r>
          </w:p>
          <w:p w:rsidR="002D3F5C" w:rsidRPr="00601BA4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врши дезинфекцију и стeрилизaциjу мaтeриjaлa и инструмeнaтa; </w:t>
            </w:r>
          </w:p>
          <w:p w:rsidR="002D3F5C" w:rsidRPr="00601BA4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правилно одлаже медицински отпад. </w:t>
            </w:r>
          </w:p>
          <w:p w:rsidR="002D3F5C" w:rsidRPr="00936B6A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</w:p>
          <w:p w:rsidR="002D3F5C" w:rsidRPr="00F21A12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                </w:t>
            </w:r>
            <w:r w:rsidRPr="00F21A12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За свој  рад је одговоран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 Начелнику Службе и Главној сестри Стоматологије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936B6A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601BA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средње образовање.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601BA4" w:rsidRDefault="002D3F5C" w:rsidP="002D3F5C">
            <w:pPr>
              <w:pStyle w:val="Default"/>
              <w:rPr>
                <w:sz w:val="20"/>
                <w:szCs w:val="20"/>
              </w:rPr>
            </w:pPr>
            <w:r w:rsidRPr="00601BA4">
              <w:rPr>
                <w:sz w:val="20"/>
                <w:szCs w:val="20"/>
              </w:rPr>
              <w:t xml:space="preserve">стручни испит; </w:t>
            </w:r>
          </w:p>
          <w:p w:rsidR="002D3F5C" w:rsidRPr="00601BA4" w:rsidRDefault="002D3F5C" w:rsidP="002D3F5C">
            <w:pPr>
              <w:pStyle w:val="Default"/>
              <w:rPr>
                <w:sz w:val="20"/>
                <w:szCs w:val="20"/>
              </w:rPr>
            </w:pPr>
            <w:r w:rsidRPr="00601BA4">
              <w:rPr>
                <w:sz w:val="20"/>
                <w:szCs w:val="20"/>
              </w:rPr>
              <w:t xml:space="preserve">– лиценца; </w:t>
            </w:r>
          </w:p>
          <w:p w:rsidR="002D3F5C" w:rsidRPr="00601BA4" w:rsidRDefault="002D3F5C" w:rsidP="002D3F5C">
            <w:pPr>
              <w:pStyle w:val="Default"/>
              <w:rPr>
                <w:sz w:val="20"/>
                <w:szCs w:val="20"/>
              </w:rPr>
            </w:pPr>
            <w:r w:rsidRPr="00601BA4">
              <w:rPr>
                <w:sz w:val="20"/>
                <w:szCs w:val="20"/>
              </w:rPr>
              <w:t xml:space="preserve">– најмање шест месеци радног искуства у звању стоматолошка сестра / техничар.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601BA4" w:rsidRDefault="002D3F5C" w:rsidP="002D3F5C">
            <w:pPr>
              <w:spacing w:after="0" w:line="240" w:lineRule="auto"/>
              <w:ind w:left="720" w:hanging="363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601BA4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10</w:t>
            </w:r>
          </w:p>
        </w:tc>
      </w:tr>
    </w:tbl>
    <w:p w:rsidR="002D3F5C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5B0041" w:rsidRDefault="005B0041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5B0041" w:rsidRPr="005B0041" w:rsidRDefault="005B0041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05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0"/>
        <w:gridCol w:w="8555"/>
      </w:tblGrid>
      <w:tr w:rsidR="002D3F5C" w:rsidRPr="00E1142A" w:rsidTr="002D3F5C">
        <w:trPr>
          <w:trHeight w:val="270"/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                                            </w:t>
            </w:r>
          </w:p>
          <w:p w:rsidR="002D3F5C" w:rsidRPr="003F4C89" w:rsidRDefault="002D3F5C" w:rsidP="002D3F5C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3F4C89">
              <w:rPr>
                <w:b/>
                <w:sz w:val="20"/>
                <w:szCs w:val="20"/>
              </w:rPr>
              <w:t xml:space="preserve">ЗУБНИ ТЕХНИЧАР </w:t>
            </w:r>
            <w:r w:rsidRPr="003F4C89">
              <w:rPr>
                <w:b/>
                <w:bCs/>
                <w:sz w:val="20"/>
                <w:szCs w:val="20"/>
                <w:lang w:eastAsia="sr-Latn-CS"/>
              </w:rPr>
              <w:t xml:space="preserve">                                                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 w:rsidRPr="00DA77E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pPr>
              <w:rPr>
                <w:rFonts w:ascii="Times New Roman" w:hAnsi="Times New Roman"/>
              </w:rPr>
            </w:pPr>
            <w:r w:rsidRPr="00E1142A">
              <w:rPr>
                <w:rFonts w:ascii="Times New Roman" w:hAnsi="Times New Roman"/>
              </w:rPr>
              <w:t>ZO22300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C54D9B" w:rsidRDefault="00C54D9B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 xml:space="preserve">     </w:t>
            </w:r>
          </w:p>
          <w:p w:rsidR="00C54D9B" w:rsidRDefault="00C54D9B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C54D9B" w:rsidRDefault="00C54D9B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C54D9B" w:rsidRDefault="00C54D9B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2D3F5C" w:rsidRPr="0089309E" w:rsidRDefault="00C54D9B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 xml:space="preserve">         </w:t>
            </w:r>
            <w:r w:rsidR="002D3F5C"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580C7B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</w:p>
          <w:p w:rsidR="002D3F5C" w:rsidRPr="00580C7B" w:rsidRDefault="002D3F5C" w:rsidP="002D3F5C">
            <w:pPr>
              <w:pStyle w:val="Default"/>
              <w:rPr>
                <w:sz w:val="20"/>
                <w:szCs w:val="20"/>
              </w:rPr>
            </w:pPr>
            <w:r>
              <w:rPr>
                <w:sz w:val="23"/>
                <w:szCs w:val="23"/>
              </w:rPr>
              <w:t>-</w:t>
            </w:r>
            <w:r w:rsidRPr="00580C7B">
              <w:rPr>
                <w:sz w:val="20"/>
                <w:szCs w:val="20"/>
              </w:rPr>
              <w:t xml:space="preserve">израђује, прилагођава и поправља стоматолошка протетска помагала, по налогу и пратећи упутства доктора стоматологије или специјалисте доктора стоматологије, о чему води прописану медицинску документацију; </w:t>
            </w:r>
          </w:p>
          <w:p w:rsidR="002D3F5C" w:rsidRPr="00580C7B" w:rsidRDefault="002D3F5C" w:rsidP="002D3F5C">
            <w:pPr>
              <w:pStyle w:val="Default"/>
              <w:rPr>
                <w:sz w:val="20"/>
                <w:szCs w:val="20"/>
              </w:rPr>
            </w:pPr>
            <w:r w:rsidRPr="00580C7B">
              <w:rPr>
                <w:sz w:val="20"/>
                <w:szCs w:val="20"/>
              </w:rPr>
              <w:t xml:space="preserve">– припрема лабораторију за зубну технику за рад; </w:t>
            </w:r>
          </w:p>
          <w:p w:rsidR="002D3F5C" w:rsidRPr="00580C7B" w:rsidRDefault="002D3F5C" w:rsidP="002D3F5C">
            <w:pPr>
              <w:pStyle w:val="Default"/>
              <w:rPr>
                <w:sz w:val="20"/>
                <w:szCs w:val="20"/>
              </w:rPr>
            </w:pPr>
            <w:r w:rsidRPr="00580C7B">
              <w:rPr>
                <w:sz w:val="20"/>
                <w:szCs w:val="20"/>
              </w:rPr>
              <w:t xml:space="preserve">– сарађује са доктором стоматологије у изради и адаптацији протетске надокнаде; </w:t>
            </w:r>
          </w:p>
          <w:p w:rsidR="002D3F5C" w:rsidRPr="00C54D9B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репарише протетску надокнаду</w:t>
            </w:r>
          </w:p>
          <w:p w:rsidR="002D3F5C" w:rsidRPr="00580C7B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За свој рад одговоран је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главној сестри службе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36A36" w:rsidRDefault="002D3F5C" w:rsidP="002D3F5C">
            <w:pPr>
              <w:pStyle w:val="Default"/>
              <w:rPr>
                <w:sz w:val="20"/>
                <w:szCs w:val="20"/>
              </w:rPr>
            </w:pPr>
            <w:r w:rsidRPr="00580C7B">
              <w:rPr>
                <w:sz w:val="20"/>
                <w:szCs w:val="20"/>
              </w:rPr>
              <w:t xml:space="preserve">средње образовање. </w:t>
            </w:r>
            <w:r w:rsidRPr="0089309E">
              <w:rPr>
                <w:sz w:val="20"/>
                <w:szCs w:val="20"/>
                <w:lang w:val="sr-Latn-CS" w:eastAsia="sr-Latn-CS"/>
              </w:rPr>
              <w:t xml:space="preserve">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580C7B" w:rsidRDefault="002D3F5C" w:rsidP="002D3F5C">
            <w:pPr>
              <w:pStyle w:val="Default"/>
              <w:rPr>
                <w:sz w:val="20"/>
                <w:szCs w:val="20"/>
              </w:rPr>
            </w:pPr>
            <w:r w:rsidRPr="00580C7B">
              <w:rPr>
                <w:sz w:val="20"/>
                <w:szCs w:val="20"/>
              </w:rPr>
              <w:t xml:space="preserve">-стручни испит; </w:t>
            </w:r>
          </w:p>
          <w:p w:rsidR="002D3F5C" w:rsidRPr="00580C7B" w:rsidRDefault="002D3F5C" w:rsidP="002D3F5C">
            <w:pPr>
              <w:pStyle w:val="Default"/>
              <w:rPr>
                <w:sz w:val="20"/>
                <w:szCs w:val="20"/>
              </w:rPr>
            </w:pPr>
            <w:r w:rsidRPr="00580C7B">
              <w:rPr>
                <w:sz w:val="20"/>
                <w:szCs w:val="20"/>
              </w:rPr>
              <w:t xml:space="preserve">– лиценца; 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најмање шест месеци радног искуства у звању зубног техничара.</w:t>
            </w:r>
            <w:r w:rsidRPr="00E1142A">
              <w:rPr>
                <w:sz w:val="23"/>
                <w:szCs w:val="23"/>
              </w:rPr>
              <w:t xml:space="preserve">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87D31" w:rsidRDefault="002D3F5C" w:rsidP="002D3F5C">
            <w:pPr>
              <w:spacing w:after="0" w:line="240" w:lineRule="auto"/>
              <w:ind w:left="720" w:hanging="363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6</w:t>
            </w:r>
          </w:p>
        </w:tc>
      </w:tr>
    </w:tbl>
    <w:p w:rsidR="002D3F5C" w:rsidRPr="00F21A12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05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0"/>
        <w:gridCol w:w="8555"/>
      </w:tblGrid>
      <w:tr w:rsidR="002D3F5C" w:rsidRPr="00E1142A" w:rsidTr="002D3F5C">
        <w:trPr>
          <w:trHeight w:val="270"/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955E33" w:rsidRDefault="002D3F5C" w:rsidP="002D3F5C">
            <w:pPr>
              <w:pStyle w:val="Default"/>
              <w:rPr>
                <w:b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                   </w:t>
            </w:r>
            <w:r w:rsidRPr="00955E33">
              <w:rPr>
                <w:b/>
                <w:sz w:val="23"/>
                <w:szCs w:val="23"/>
              </w:rPr>
              <w:t xml:space="preserve">Стоматолошка сестра/техничар у рендген дијагностици 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 w:rsidRPr="00DA77E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Z022602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      </w:t>
            </w: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991008" w:rsidRDefault="002D3F5C" w:rsidP="002D3F5C">
            <w:pPr>
              <w:pStyle w:val="Default"/>
              <w:rPr>
                <w:sz w:val="20"/>
                <w:szCs w:val="20"/>
              </w:rPr>
            </w:pPr>
            <w:r>
              <w:rPr>
                <w:sz w:val="23"/>
                <w:szCs w:val="23"/>
              </w:rPr>
              <w:t>-</w:t>
            </w:r>
            <w:r w:rsidRPr="00991008">
              <w:rPr>
                <w:sz w:val="20"/>
                <w:szCs w:val="20"/>
              </w:rPr>
              <w:t xml:space="preserve">асистира доктору стоматологије током спровођења стоматолошке здравствене заштите; </w:t>
            </w:r>
          </w:p>
          <w:p w:rsidR="002D3F5C" w:rsidRPr="00991008" w:rsidRDefault="002D3F5C" w:rsidP="002D3F5C">
            <w:pPr>
              <w:pStyle w:val="Default"/>
              <w:rPr>
                <w:sz w:val="20"/>
                <w:szCs w:val="20"/>
              </w:rPr>
            </w:pPr>
            <w:r w:rsidRPr="00991008">
              <w:rPr>
                <w:sz w:val="20"/>
                <w:szCs w:val="20"/>
              </w:rPr>
              <w:t xml:space="preserve">– асистира при денталним и интраоралним снимањима; </w:t>
            </w:r>
          </w:p>
          <w:p w:rsidR="002D3F5C" w:rsidRPr="00991008" w:rsidRDefault="002D3F5C" w:rsidP="002D3F5C">
            <w:pPr>
              <w:pStyle w:val="Default"/>
              <w:rPr>
                <w:sz w:val="20"/>
                <w:szCs w:val="20"/>
              </w:rPr>
            </w:pPr>
            <w:r w:rsidRPr="00991008">
              <w:rPr>
                <w:sz w:val="20"/>
                <w:szCs w:val="20"/>
              </w:rPr>
              <w:t xml:space="preserve">– води прописану медицинску документацију; </w:t>
            </w:r>
          </w:p>
          <w:p w:rsidR="002D3F5C" w:rsidRPr="00991008" w:rsidRDefault="002D3F5C" w:rsidP="002D3F5C">
            <w:pPr>
              <w:pStyle w:val="Default"/>
              <w:rPr>
                <w:sz w:val="20"/>
                <w:szCs w:val="20"/>
              </w:rPr>
            </w:pPr>
            <w:r w:rsidRPr="00991008">
              <w:rPr>
                <w:sz w:val="20"/>
                <w:szCs w:val="20"/>
              </w:rPr>
              <w:t xml:space="preserve">– припрема стоматолошку ординацију за рад; </w:t>
            </w:r>
          </w:p>
          <w:p w:rsidR="002D3F5C" w:rsidRPr="00991008" w:rsidRDefault="002D3F5C" w:rsidP="002D3F5C">
            <w:pPr>
              <w:pStyle w:val="Default"/>
              <w:rPr>
                <w:sz w:val="20"/>
                <w:szCs w:val="20"/>
              </w:rPr>
            </w:pPr>
            <w:r w:rsidRPr="00991008">
              <w:rPr>
                <w:sz w:val="20"/>
                <w:szCs w:val="20"/>
              </w:rPr>
              <w:t xml:space="preserve">– врши дезинфекцију и стeрилизaциjу мaтeриjaлa и </w:t>
            </w:r>
          </w:p>
          <w:p w:rsidR="002D3F5C" w:rsidRPr="00E36A36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</w:p>
          <w:p w:rsidR="002D3F5C" w:rsidRPr="00F21A12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                </w:t>
            </w:r>
            <w:r w:rsidRPr="00F21A12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За свој  рад је одговоран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 Начелнику Службе и Главној сестри Стоматологије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601BA4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601BA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</w:t>
            </w:r>
          </w:p>
          <w:p w:rsidR="002D3F5C" w:rsidRPr="00601BA4" w:rsidRDefault="002D3F5C" w:rsidP="002D3F5C">
            <w:pPr>
              <w:pStyle w:val="Default"/>
              <w:rPr>
                <w:sz w:val="20"/>
                <w:szCs w:val="20"/>
              </w:rPr>
            </w:pPr>
            <w:r w:rsidRPr="00601BA4">
              <w:rPr>
                <w:sz w:val="20"/>
                <w:szCs w:val="20"/>
              </w:rPr>
              <w:t xml:space="preserve">средње образовање. </w:t>
            </w:r>
          </w:p>
          <w:p w:rsidR="002D3F5C" w:rsidRPr="00601BA4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</w:tc>
      </w:tr>
      <w:tr w:rsidR="002D3F5C" w:rsidRPr="00E1142A" w:rsidTr="002D3F5C">
        <w:trPr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601BA4" w:rsidRDefault="002D3F5C" w:rsidP="002D3F5C">
            <w:pPr>
              <w:pStyle w:val="Default"/>
              <w:rPr>
                <w:sz w:val="20"/>
                <w:szCs w:val="20"/>
              </w:rPr>
            </w:pPr>
            <w:r w:rsidRPr="00601BA4">
              <w:rPr>
                <w:sz w:val="20"/>
                <w:szCs w:val="20"/>
              </w:rPr>
              <w:t xml:space="preserve">стручни испит; </w:t>
            </w:r>
          </w:p>
          <w:p w:rsidR="002D3F5C" w:rsidRPr="00601BA4" w:rsidRDefault="002D3F5C" w:rsidP="002D3F5C">
            <w:pPr>
              <w:pStyle w:val="Default"/>
              <w:rPr>
                <w:sz w:val="20"/>
                <w:szCs w:val="20"/>
              </w:rPr>
            </w:pPr>
            <w:r w:rsidRPr="00601BA4">
              <w:rPr>
                <w:sz w:val="20"/>
                <w:szCs w:val="20"/>
              </w:rPr>
              <w:t xml:space="preserve">– лиценца; </w:t>
            </w:r>
          </w:p>
          <w:p w:rsidR="002D3F5C" w:rsidRPr="00601BA4" w:rsidRDefault="002D3F5C" w:rsidP="002D3F5C">
            <w:pPr>
              <w:pStyle w:val="Default"/>
              <w:rPr>
                <w:sz w:val="20"/>
                <w:szCs w:val="20"/>
              </w:rPr>
            </w:pPr>
            <w:r w:rsidRPr="00601BA4">
              <w:rPr>
                <w:sz w:val="20"/>
                <w:szCs w:val="20"/>
              </w:rPr>
              <w:t xml:space="preserve">– најмање шест месеци радног искуства у звању стоматолошка сестра / техничар.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601BA4" w:rsidRDefault="002D3F5C" w:rsidP="002D3F5C">
            <w:pPr>
              <w:spacing w:after="0" w:line="240" w:lineRule="auto"/>
              <w:ind w:left="720" w:hanging="363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2</w:t>
            </w:r>
          </w:p>
        </w:tc>
      </w:tr>
    </w:tbl>
    <w:p w:rsidR="002D3F5C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5B0041" w:rsidRDefault="005B0041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5B0041" w:rsidRDefault="005B0041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5B0041" w:rsidRPr="005B0041" w:rsidRDefault="005B0041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35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3"/>
        <w:gridCol w:w="8582"/>
      </w:tblGrid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Default="002D3F5C" w:rsidP="002D3F5C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sz w:val="23"/>
                <w:szCs w:val="23"/>
              </w:rPr>
              <w:t xml:space="preserve">                                     </w:t>
            </w:r>
            <w:r w:rsidRPr="00955E33">
              <w:rPr>
                <w:b/>
                <w:sz w:val="20"/>
                <w:szCs w:val="20"/>
              </w:rPr>
              <w:t xml:space="preserve">-ФАРМАЦЕУТСКИ ТЕХНИЧАР- </w:t>
            </w:r>
          </w:p>
          <w:p w:rsidR="002D3F5C" w:rsidRPr="00955E33" w:rsidRDefault="002D3F5C" w:rsidP="002D3F5C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Стоматолошка сестра у амбуланти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 w:rsidRPr="009C60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Z022700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1F735E" w:rsidRDefault="002D3F5C" w:rsidP="002D3F5C">
            <w:pPr>
              <w:pStyle w:val="Default"/>
              <w:rPr>
                <w:sz w:val="23"/>
                <w:szCs w:val="23"/>
              </w:rPr>
            </w:pPr>
            <w:r>
              <w:rPr>
                <w:sz w:val="20"/>
                <w:szCs w:val="20"/>
              </w:rPr>
              <w:t>-</w:t>
            </w:r>
            <w:r w:rsidRPr="00991008">
              <w:rPr>
                <w:sz w:val="20"/>
                <w:szCs w:val="20"/>
              </w:rPr>
              <w:t xml:space="preserve">врши промет на мало помоћних лековитих средстава, медицинских средстава и других производа за превенцију и лечење, осим лекова чији је режим издавања на рецепт; </w:t>
            </w:r>
          </w:p>
          <w:p w:rsidR="002D3F5C" w:rsidRPr="00991008" w:rsidRDefault="002D3F5C" w:rsidP="002D3F5C">
            <w:pPr>
              <w:pStyle w:val="Default"/>
              <w:rPr>
                <w:sz w:val="20"/>
                <w:szCs w:val="20"/>
              </w:rPr>
            </w:pPr>
            <w:r w:rsidRPr="00991008">
              <w:rPr>
                <w:sz w:val="20"/>
                <w:szCs w:val="20"/>
              </w:rPr>
              <w:t xml:space="preserve">– врши пријем лекова, медицинских средстава и других производа, проверава исправност, количину и рок употребе при пријему; </w:t>
            </w:r>
          </w:p>
          <w:p w:rsidR="002D3F5C" w:rsidRPr="00991008" w:rsidRDefault="002D3F5C" w:rsidP="002D3F5C">
            <w:pPr>
              <w:pStyle w:val="Default"/>
              <w:rPr>
                <w:sz w:val="20"/>
                <w:szCs w:val="20"/>
              </w:rPr>
            </w:pPr>
            <w:r w:rsidRPr="00991008">
              <w:rPr>
                <w:sz w:val="20"/>
                <w:szCs w:val="20"/>
              </w:rPr>
              <w:t xml:space="preserve">– спроводи адекватан начин чувања, складиштења, уређења простора и распореда лекова; </w:t>
            </w:r>
          </w:p>
          <w:p w:rsidR="002D3F5C" w:rsidRDefault="002D3F5C" w:rsidP="002D3F5C">
            <w:pPr>
              <w:pStyle w:val="Default"/>
              <w:rPr>
                <w:sz w:val="20"/>
                <w:szCs w:val="20"/>
              </w:rPr>
            </w:pPr>
            <w:r w:rsidRPr="00991008">
              <w:rPr>
                <w:sz w:val="20"/>
                <w:szCs w:val="20"/>
              </w:rPr>
              <w:t xml:space="preserve">– спроводи дефектирање лекова, медицинских средстава и дијететских суплемената и других производа; </w:t>
            </w:r>
          </w:p>
          <w:p w:rsidR="002D3F5C" w:rsidRPr="00601BA4" w:rsidRDefault="002D3F5C" w:rsidP="002D3F5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601BA4">
              <w:rPr>
                <w:sz w:val="20"/>
                <w:szCs w:val="20"/>
              </w:rPr>
              <w:t xml:space="preserve">асистира доктору стоматологије током спровођења стоматолошке здравствене заштите; </w:t>
            </w:r>
          </w:p>
          <w:p w:rsidR="002D3F5C" w:rsidRPr="00601BA4" w:rsidRDefault="002D3F5C" w:rsidP="002D3F5C">
            <w:pPr>
              <w:pStyle w:val="Default"/>
              <w:rPr>
                <w:sz w:val="20"/>
                <w:szCs w:val="20"/>
              </w:rPr>
            </w:pPr>
            <w:r w:rsidRPr="00601BA4">
              <w:rPr>
                <w:sz w:val="20"/>
                <w:szCs w:val="20"/>
              </w:rPr>
              <w:t xml:space="preserve">– асистира при денталним и интраоралним снимањима; </w:t>
            </w:r>
          </w:p>
          <w:p w:rsidR="002D3F5C" w:rsidRPr="00601BA4" w:rsidRDefault="002D3F5C" w:rsidP="002D3F5C">
            <w:pPr>
              <w:pStyle w:val="Default"/>
              <w:rPr>
                <w:sz w:val="20"/>
                <w:szCs w:val="20"/>
              </w:rPr>
            </w:pPr>
            <w:r w:rsidRPr="00601BA4">
              <w:rPr>
                <w:sz w:val="20"/>
                <w:szCs w:val="20"/>
              </w:rPr>
              <w:t xml:space="preserve">– води прописану медицинску документацију; </w:t>
            </w:r>
          </w:p>
          <w:p w:rsidR="002D3F5C" w:rsidRPr="00601BA4" w:rsidRDefault="002D3F5C" w:rsidP="002D3F5C">
            <w:pPr>
              <w:pStyle w:val="Default"/>
              <w:rPr>
                <w:sz w:val="20"/>
                <w:szCs w:val="20"/>
              </w:rPr>
            </w:pPr>
            <w:r w:rsidRPr="00601BA4">
              <w:rPr>
                <w:sz w:val="20"/>
                <w:szCs w:val="20"/>
              </w:rPr>
              <w:t xml:space="preserve">– припрема стоматолошку ординацију за рад; </w:t>
            </w:r>
          </w:p>
          <w:p w:rsidR="002D3F5C" w:rsidRPr="00601BA4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врши дезинфекцију и стeрилизaциjу мaтeриjaлa и инструмeнaтa; </w:t>
            </w:r>
          </w:p>
          <w:p w:rsidR="002D3F5C" w:rsidRPr="001F735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правилно одлаже медицински отпад. </w:t>
            </w:r>
          </w:p>
          <w:p w:rsidR="002D3F5C" w:rsidRPr="001F735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E1142A">
              <w:rPr>
                <w:sz w:val="20"/>
                <w:szCs w:val="20"/>
              </w:rPr>
              <w:t xml:space="preserve">–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правилно одлаже отпад;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21A12" w:rsidRDefault="002D3F5C" w:rsidP="002D3F5C">
            <w:pPr>
              <w:numPr>
                <w:ilvl w:val="0"/>
                <w:numId w:val="9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средње образовање: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991008" w:rsidRDefault="002D3F5C" w:rsidP="002D3F5C">
            <w:pPr>
              <w:pStyle w:val="Default"/>
              <w:rPr>
                <w:sz w:val="20"/>
                <w:szCs w:val="20"/>
              </w:rPr>
            </w:pPr>
            <w:r>
              <w:t>-</w:t>
            </w:r>
            <w:r w:rsidRPr="00991008">
              <w:rPr>
                <w:sz w:val="20"/>
                <w:szCs w:val="20"/>
              </w:rPr>
              <w:t xml:space="preserve">стручни испит; </w:t>
            </w:r>
          </w:p>
          <w:p w:rsidR="002D3F5C" w:rsidRPr="00991008" w:rsidRDefault="002D3F5C" w:rsidP="002D3F5C">
            <w:pPr>
              <w:pStyle w:val="Default"/>
              <w:rPr>
                <w:sz w:val="20"/>
                <w:szCs w:val="20"/>
              </w:rPr>
            </w:pPr>
            <w:r w:rsidRPr="00991008">
              <w:rPr>
                <w:sz w:val="20"/>
                <w:szCs w:val="20"/>
              </w:rPr>
              <w:t xml:space="preserve">– лиценца; 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најање шест месеци радног искуства у звању фармацеутски техничар.</w:t>
            </w:r>
            <w:r w:rsidRPr="00E1142A">
              <w:rPr>
                <w:sz w:val="23"/>
                <w:szCs w:val="23"/>
              </w:rPr>
              <w:t xml:space="preserve">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21A12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2</w:t>
            </w:r>
          </w:p>
        </w:tc>
      </w:tr>
    </w:tbl>
    <w:p w:rsidR="002D3F5C" w:rsidRPr="00955E33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35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3"/>
        <w:gridCol w:w="8582"/>
      </w:tblGrid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Default="002D3F5C" w:rsidP="002D3F5C">
            <w:pPr>
              <w:pStyle w:val="Default"/>
              <w:tabs>
                <w:tab w:val="left" w:pos="1822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ab/>
            </w:r>
          </w:p>
          <w:p w:rsidR="002D3F5C" w:rsidRPr="00955E33" w:rsidRDefault="002D3F5C" w:rsidP="002D3F5C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sz w:val="23"/>
                <w:szCs w:val="23"/>
              </w:rPr>
              <w:t xml:space="preserve">                            </w:t>
            </w:r>
            <w:r w:rsidRPr="00955E33">
              <w:rPr>
                <w:b/>
                <w:sz w:val="20"/>
                <w:szCs w:val="20"/>
              </w:rPr>
              <w:t xml:space="preserve">СТОМАТОЛОШКА СЕСТРА / ТЕХНИЧАР </w:t>
            </w:r>
          </w:p>
          <w:p w:rsidR="002D3F5C" w:rsidRPr="00F64EBD" w:rsidRDefault="002D3F5C" w:rsidP="002D3F5C">
            <w:pPr>
              <w:pStyle w:val="Default"/>
              <w:rPr>
                <w:b/>
                <w:sz w:val="20"/>
                <w:szCs w:val="20"/>
              </w:rPr>
            </w:pPr>
            <w:r w:rsidRPr="00955E33">
              <w:rPr>
                <w:b/>
                <w:sz w:val="20"/>
                <w:szCs w:val="20"/>
              </w:rPr>
              <w:t xml:space="preserve">                          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955E33">
              <w:rPr>
                <w:b/>
                <w:sz w:val="20"/>
                <w:szCs w:val="20"/>
              </w:rPr>
              <w:t xml:space="preserve">  -Стоматолошка сестра/техничар у хирургији -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 w:rsidRPr="009C60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Z022603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991008" w:rsidRDefault="002D3F5C" w:rsidP="002D3F5C">
            <w:pPr>
              <w:pStyle w:val="Default"/>
              <w:rPr>
                <w:sz w:val="20"/>
                <w:szCs w:val="20"/>
              </w:rPr>
            </w:pPr>
            <w:r>
              <w:rPr>
                <w:sz w:val="23"/>
                <w:szCs w:val="23"/>
              </w:rPr>
              <w:t>-</w:t>
            </w:r>
            <w:r w:rsidRPr="00991008">
              <w:rPr>
                <w:sz w:val="20"/>
                <w:szCs w:val="20"/>
              </w:rPr>
              <w:t xml:space="preserve">асистира доктору стоматологије током спровођења стоматолошке здравствене заштите; </w:t>
            </w:r>
          </w:p>
          <w:p w:rsidR="002D3F5C" w:rsidRPr="00991008" w:rsidRDefault="002D3F5C" w:rsidP="002D3F5C">
            <w:pPr>
              <w:pStyle w:val="Default"/>
              <w:rPr>
                <w:sz w:val="20"/>
                <w:szCs w:val="20"/>
              </w:rPr>
            </w:pPr>
            <w:r w:rsidRPr="00991008">
              <w:rPr>
                <w:sz w:val="20"/>
                <w:szCs w:val="20"/>
              </w:rPr>
              <w:t xml:space="preserve">– асистира при денталним и интраоралним снимањима; </w:t>
            </w:r>
          </w:p>
          <w:p w:rsidR="002D3F5C" w:rsidRPr="00991008" w:rsidRDefault="002D3F5C" w:rsidP="002D3F5C">
            <w:pPr>
              <w:pStyle w:val="Default"/>
              <w:rPr>
                <w:sz w:val="20"/>
                <w:szCs w:val="20"/>
              </w:rPr>
            </w:pPr>
            <w:r w:rsidRPr="00991008">
              <w:rPr>
                <w:sz w:val="20"/>
                <w:szCs w:val="20"/>
              </w:rPr>
              <w:t xml:space="preserve">– води прописану медицинску документацију; </w:t>
            </w:r>
          </w:p>
          <w:p w:rsidR="002D3F5C" w:rsidRPr="00991008" w:rsidRDefault="002D3F5C" w:rsidP="002D3F5C">
            <w:pPr>
              <w:pStyle w:val="Default"/>
              <w:rPr>
                <w:sz w:val="20"/>
                <w:szCs w:val="20"/>
              </w:rPr>
            </w:pPr>
            <w:r w:rsidRPr="00991008">
              <w:rPr>
                <w:sz w:val="20"/>
                <w:szCs w:val="20"/>
              </w:rPr>
              <w:t xml:space="preserve">– припрема стоматолошку ординацију за рад; </w:t>
            </w:r>
          </w:p>
          <w:p w:rsidR="002D3F5C" w:rsidRPr="00991008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врши дезинфекцију и стeрилизaциjу мaтeриjaлa и инструмeнaтa; </w:t>
            </w:r>
          </w:p>
          <w:p w:rsidR="002D3F5C" w:rsidRPr="00991008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правилно одлаже медицински отпад.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21A12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средње образовање: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Default="002D3F5C" w:rsidP="002D3F5C">
            <w:pPr>
              <w:pStyle w:val="Default"/>
              <w:rPr>
                <w:sz w:val="23"/>
                <w:szCs w:val="23"/>
              </w:rPr>
            </w:pPr>
          </w:p>
          <w:p w:rsidR="002D3F5C" w:rsidRPr="00991008" w:rsidRDefault="002D3F5C" w:rsidP="002D3F5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991008">
              <w:rPr>
                <w:sz w:val="20"/>
                <w:szCs w:val="20"/>
              </w:rPr>
              <w:t xml:space="preserve">стручни испит; </w:t>
            </w:r>
          </w:p>
          <w:p w:rsidR="002D3F5C" w:rsidRPr="00991008" w:rsidRDefault="002D3F5C" w:rsidP="002D3F5C">
            <w:pPr>
              <w:pStyle w:val="Default"/>
              <w:rPr>
                <w:sz w:val="20"/>
                <w:szCs w:val="20"/>
              </w:rPr>
            </w:pPr>
            <w:r w:rsidRPr="00991008">
              <w:rPr>
                <w:sz w:val="20"/>
                <w:szCs w:val="20"/>
              </w:rPr>
              <w:t xml:space="preserve">– лиценца; </w:t>
            </w:r>
          </w:p>
          <w:p w:rsidR="002D3F5C" w:rsidRPr="00F64EBD" w:rsidRDefault="002D3F5C" w:rsidP="002D3F5C">
            <w:pPr>
              <w:pStyle w:val="Default"/>
              <w:rPr>
                <w:sz w:val="23"/>
                <w:szCs w:val="23"/>
              </w:rPr>
            </w:pPr>
            <w:r w:rsidRPr="00991008">
              <w:rPr>
                <w:sz w:val="20"/>
                <w:szCs w:val="20"/>
              </w:rPr>
              <w:t>– најмање шест месеци радног искуства у звању стоматолошка сестра / техничар</w:t>
            </w:r>
            <w:r>
              <w:rPr>
                <w:sz w:val="23"/>
                <w:szCs w:val="23"/>
              </w:rPr>
              <w:t xml:space="preserve">.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21A12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1</w:t>
            </w:r>
          </w:p>
        </w:tc>
      </w:tr>
    </w:tbl>
    <w:p w:rsidR="002D3F5C" w:rsidRDefault="002D3F5C" w:rsidP="002D3F5C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953" w:type="dxa"/>
        <w:tblInd w:w="-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58"/>
        <w:gridCol w:w="8595"/>
      </w:tblGrid>
      <w:tr w:rsidR="00274219" w:rsidRPr="00E1142A" w:rsidTr="00E1142A">
        <w:trPr>
          <w:trHeight w:val="526"/>
        </w:trPr>
        <w:tc>
          <w:tcPr>
            <w:tcW w:w="2358" w:type="dxa"/>
            <w:tcBorders>
              <w:top w:val="double" w:sz="4" w:space="0" w:color="auto"/>
              <w:left w:val="double" w:sz="4" w:space="0" w:color="auto"/>
            </w:tcBorders>
          </w:tcPr>
          <w:p w:rsidR="00274219" w:rsidRPr="00E1142A" w:rsidRDefault="0027421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</w:tc>
        <w:tc>
          <w:tcPr>
            <w:tcW w:w="8595" w:type="dxa"/>
            <w:tcBorders>
              <w:top w:val="double" w:sz="4" w:space="0" w:color="auto"/>
              <w:right w:val="double" w:sz="4" w:space="0" w:color="auto"/>
            </w:tcBorders>
          </w:tcPr>
          <w:p w:rsidR="00274219" w:rsidRPr="00E1142A" w:rsidRDefault="00274219" w:rsidP="00274219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 xml:space="preserve">                                                     МАГАЦИОНЕР / ЕКОНОМ</w:t>
            </w:r>
          </w:p>
          <w:p w:rsidR="00274219" w:rsidRPr="00E1142A" w:rsidRDefault="00274219" w:rsidP="00274219">
            <w:pPr>
              <w:pStyle w:val="Default"/>
              <w:rPr>
                <w:sz w:val="16"/>
                <w:szCs w:val="16"/>
              </w:rPr>
            </w:pPr>
            <w:r w:rsidRPr="00E1142A">
              <w:rPr>
                <w:b/>
                <w:sz w:val="20"/>
                <w:szCs w:val="20"/>
              </w:rPr>
              <w:t xml:space="preserve">                                                     у одсеку за јавне набавке</w:t>
            </w:r>
          </w:p>
        </w:tc>
      </w:tr>
      <w:tr w:rsidR="00274219" w:rsidRPr="00E1142A" w:rsidTr="00E1142A">
        <w:trPr>
          <w:trHeight w:val="526"/>
        </w:trPr>
        <w:tc>
          <w:tcPr>
            <w:tcW w:w="2358" w:type="dxa"/>
            <w:tcBorders>
              <w:left w:val="double" w:sz="4" w:space="0" w:color="auto"/>
            </w:tcBorders>
          </w:tcPr>
          <w:p w:rsidR="00274219" w:rsidRPr="00E1142A" w:rsidRDefault="0027421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595" w:type="dxa"/>
            <w:tcBorders>
              <w:right w:val="double" w:sz="4" w:space="0" w:color="auto"/>
            </w:tcBorders>
          </w:tcPr>
          <w:p w:rsidR="00274219" w:rsidRPr="00E1142A" w:rsidRDefault="00274219" w:rsidP="00274219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  <w:shd w:val="clear" w:color="auto" w:fill="E5E5E3"/>
              </w:rPr>
              <w:t>G030700</w:t>
            </w:r>
          </w:p>
        </w:tc>
      </w:tr>
      <w:tr w:rsidR="00274219" w:rsidRPr="00E1142A" w:rsidTr="00E1142A">
        <w:trPr>
          <w:trHeight w:val="488"/>
        </w:trPr>
        <w:tc>
          <w:tcPr>
            <w:tcW w:w="2358" w:type="dxa"/>
            <w:tcBorders>
              <w:left w:val="double" w:sz="4" w:space="0" w:color="auto"/>
            </w:tcBorders>
          </w:tcPr>
          <w:p w:rsidR="00274219" w:rsidRPr="00E1142A" w:rsidRDefault="0027421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74219" w:rsidRPr="00E1142A" w:rsidRDefault="0027421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74219" w:rsidRPr="00E1142A" w:rsidRDefault="0027421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74219" w:rsidRPr="00E1142A" w:rsidRDefault="0027421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74219" w:rsidRPr="00E1142A" w:rsidRDefault="0027421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74219" w:rsidRPr="00E1142A" w:rsidRDefault="0027421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74219" w:rsidRPr="00E1142A" w:rsidRDefault="0027421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595" w:type="dxa"/>
            <w:tcBorders>
              <w:right w:val="double" w:sz="4" w:space="0" w:color="auto"/>
            </w:tcBorders>
          </w:tcPr>
          <w:p w:rsidR="00274219" w:rsidRPr="00E1142A" w:rsidRDefault="00274219" w:rsidP="0027421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-прима и складишти робу у магацин; </w:t>
            </w:r>
          </w:p>
          <w:p w:rsidR="00274219" w:rsidRPr="00E1142A" w:rsidRDefault="00274219" w:rsidP="0027421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издаје робу из магацина; </w:t>
            </w:r>
          </w:p>
          <w:p w:rsidR="00274219" w:rsidRPr="00E1142A" w:rsidRDefault="00274219" w:rsidP="0027421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чува, класификује и евидентира робу; </w:t>
            </w:r>
          </w:p>
          <w:p w:rsidR="00274219" w:rsidRPr="00E1142A" w:rsidRDefault="00274219" w:rsidP="0027421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контролише стање залиха складиштене робе; </w:t>
            </w:r>
          </w:p>
          <w:p w:rsidR="00274219" w:rsidRPr="00E1142A" w:rsidRDefault="00274219" w:rsidP="0027421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учествује у изради планова набавки ради попуњавања магацина; </w:t>
            </w:r>
          </w:p>
          <w:p w:rsidR="00274219" w:rsidRPr="00E1142A" w:rsidRDefault="00274219" w:rsidP="0027421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наручује робу и врши сравњивање улаза и излаза робе са материјалним књиговодством; </w:t>
            </w:r>
          </w:p>
          <w:p w:rsidR="00274219" w:rsidRPr="00E1142A" w:rsidRDefault="00274219" w:rsidP="0027421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води прописану документацију за правилно и уредно магацинско пословање; </w:t>
            </w:r>
          </w:p>
          <w:p w:rsidR="00274219" w:rsidRPr="00E1142A" w:rsidRDefault="00274219" w:rsidP="0027421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врши сравњивање стања магацина са књиговодственом аналитиком; </w:t>
            </w:r>
          </w:p>
          <w:p w:rsidR="00274219" w:rsidRPr="00E1142A" w:rsidRDefault="00274219" w:rsidP="0027421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одговара за исправност ваге за мерење робе, хигијену магацинског простора и целокупну робу у магацину и рокове њене употребе.</w:t>
            </w:r>
            <w:r w:rsidRPr="00E1142A">
              <w:rPr>
                <w:sz w:val="23"/>
                <w:szCs w:val="23"/>
              </w:rPr>
              <w:t xml:space="preserve"> </w:t>
            </w:r>
          </w:p>
        </w:tc>
      </w:tr>
      <w:tr w:rsidR="00274219" w:rsidRPr="00E1142A" w:rsidTr="00E1142A">
        <w:tc>
          <w:tcPr>
            <w:tcW w:w="2358" w:type="dxa"/>
            <w:tcBorders>
              <w:left w:val="double" w:sz="4" w:space="0" w:color="auto"/>
            </w:tcBorders>
          </w:tcPr>
          <w:p w:rsidR="00274219" w:rsidRPr="00E1142A" w:rsidRDefault="0027421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595" w:type="dxa"/>
            <w:tcBorders>
              <w:right w:val="double" w:sz="4" w:space="0" w:color="auto"/>
            </w:tcBorders>
          </w:tcPr>
          <w:p w:rsidR="00274219" w:rsidRPr="00E1142A" w:rsidRDefault="00274219" w:rsidP="0027421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средње образовање </w:t>
            </w:r>
          </w:p>
          <w:p w:rsidR="00274219" w:rsidRPr="00E1142A" w:rsidRDefault="0027421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274219" w:rsidRPr="00E1142A" w:rsidTr="00E1142A">
        <w:tc>
          <w:tcPr>
            <w:tcW w:w="2358" w:type="dxa"/>
            <w:tcBorders>
              <w:left w:val="double" w:sz="4" w:space="0" w:color="auto"/>
            </w:tcBorders>
          </w:tcPr>
          <w:p w:rsidR="00274219" w:rsidRPr="00E1142A" w:rsidRDefault="0027421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595" w:type="dxa"/>
            <w:tcBorders>
              <w:right w:val="double" w:sz="4" w:space="0" w:color="auto"/>
            </w:tcBorders>
          </w:tcPr>
          <w:p w:rsidR="00274219" w:rsidRPr="00E1142A" w:rsidRDefault="0027421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274219" w:rsidRPr="00E1142A" w:rsidTr="00E1142A">
        <w:tc>
          <w:tcPr>
            <w:tcW w:w="2358" w:type="dxa"/>
            <w:tcBorders>
              <w:left w:val="double" w:sz="4" w:space="0" w:color="auto"/>
              <w:bottom w:val="double" w:sz="4" w:space="0" w:color="auto"/>
            </w:tcBorders>
          </w:tcPr>
          <w:p w:rsidR="00274219" w:rsidRPr="00E1142A" w:rsidRDefault="0027421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595" w:type="dxa"/>
            <w:tcBorders>
              <w:bottom w:val="double" w:sz="4" w:space="0" w:color="auto"/>
              <w:right w:val="double" w:sz="4" w:space="0" w:color="auto"/>
            </w:tcBorders>
          </w:tcPr>
          <w:p w:rsidR="00274219" w:rsidRPr="00E1142A" w:rsidRDefault="0027421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274219" w:rsidRDefault="00274219" w:rsidP="002D3F5C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4219" w:rsidRDefault="00274219" w:rsidP="002D3F5C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953" w:type="dxa"/>
        <w:tblInd w:w="-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58"/>
        <w:gridCol w:w="8595"/>
      </w:tblGrid>
      <w:tr w:rsidR="008751E2" w:rsidRPr="00E1142A" w:rsidTr="00E1142A">
        <w:trPr>
          <w:trHeight w:val="526"/>
        </w:trPr>
        <w:tc>
          <w:tcPr>
            <w:tcW w:w="2358" w:type="dxa"/>
            <w:tcBorders>
              <w:top w:val="double" w:sz="4" w:space="0" w:color="auto"/>
              <w:left w:val="double" w:sz="4" w:space="0" w:color="auto"/>
            </w:tcBorders>
          </w:tcPr>
          <w:p w:rsidR="008751E2" w:rsidRPr="00E1142A" w:rsidRDefault="00875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</w:tc>
        <w:tc>
          <w:tcPr>
            <w:tcW w:w="8595" w:type="dxa"/>
            <w:tcBorders>
              <w:top w:val="double" w:sz="4" w:space="0" w:color="auto"/>
              <w:right w:val="double" w:sz="4" w:space="0" w:color="auto"/>
            </w:tcBorders>
          </w:tcPr>
          <w:p w:rsidR="008751E2" w:rsidRPr="00E1142A" w:rsidRDefault="008751E2" w:rsidP="008E70FF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 xml:space="preserve">                                                     МАГАЦИОНЕР / КАРТОТЕКАР</w:t>
            </w:r>
          </w:p>
          <w:p w:rsidR="008751E2" w:rsidRPr="00E1142A" w:rsidRDefault="008751E2" w:rsidP="008E70FF">
            <w:pPr>
              <w:pStyle w:val="Default"/>
              <w:rPr>
                <w:sz w:val="16"/>
                <w:szCs w:val="16"/>
              </w:rPr>
            </w:pPr>
            <w:r w:rsidRPr="00E1142A">
              <w:rPr>
                <w:b/>
                <w:sz w:val="20"/>
                <w:szCs w:val="20"/>
              </w:rPr>
              <w:t xml:space="preserve">                                                     у одсеку за јавне набавке</w:t>
            </w:r>
          </w:p>
        </w:tc>
      </w:tr>
      <w:tr w:rsidR="008751E2" w:rsidRPr="00E1142A" w:rsidTr="00E1142A">
        <w:trPr>
          <w:trHeight w:val="526"/>
        </w:trPr>
        <w:tc>
          <w:tcPr>
            <w:tcW w:w="2358" w:type="dxa"/>
            <w:tcBorders>
              <w:left w:val="double" w:sz="4" w:space="0" w:color="auto"/>
            </w:tcBorders>
          </w:tcPr>
          <w:p w:rsidR="008751E2" w:rsidRPr="00E1142A" w:rsidRDefault="00875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595" w:type="dxa"/>
            <w:tcBorders>
              <w:right w:val="double" w:sz="4" w:space="0" w:color="auto"/>
            </w:tcBorders>
          </w:tcPr>
          <w:p w:rsidR="008751E2" w:rsidRPr="00E1142A" w:rsidRDefault="008751E2" w:rsidP="008E70FF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  <w:shd w:val="clear" w:color="auto" w:fill="E5E5E3"/>
              </w:rPr>
              <w:t>G030700</w:t>
            </w:r>
          </w:p>
        </w:tc>
      </w:tr>
      <w:tr w:rsidR="008751E2" w:rsidRPr="00E1142A" w:rsidTr="00E1142A">
        <w:trPr>
          <w:trHeight w:val="488"/>
        </w:trPr>
        <w:tc>
          <w:tcPr>
            <w:tcW w:w="2358" w:type="dxa"/>
            <w:tcBorders>
              <w:left w:val="double" w:sz="4" w:space="0" w:color="auto"/>
            </w:tcBorders>
          </w:tcPr>
          <w:p w:rsidR="008751E2" w:rsidRPr="00E1142A" w:rsidRDefault="00875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751E2" w:rsidRPr="00E1142A" w:rsidRDefault="00875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595" w:type="dxa"/>
            <w:tcBorders>
              <w:right w:val="double" w:sz="4" w:space="0" w:color="auto"/>
            </w:tcBorders>
          </w:tcPr>
          <w:p w:rsidR="008751E2" w:rsidRPr="00E1142A" w:rsidRDefault="008751E2" w:rsidP="008E70FF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-прима и складишти картоне у Служби</w:t>
            </w:r>
          </w:p>
          <w:p w:rsidR="008751E2" w:rsidRPr="00E1142A" w:rsidRDefault="008751E2" w:rsidP="008E70FF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издаје здравствене картоне из картотеке;</w:t>
            </w:r>
          </w:p>
          <w:p w:rsidR="008751E2" w:rsidRPr="00E1142A" w:rsidRDefault="008751E2" w:rsidP="008E70FF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чува, класификује здравствене картоне; </w:t>
            </w:r>
          </w:p>
          <w:p w:rsidR="008751E2" w:rsidRPr="00E1142A" w:rsidRDefault="008751E2" w:rsidP="008E70FF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3"/>
                <w:szCs w:val="23"/>
              </w:rPr>
              <w:t xml:space="preserve"> </w:t>
            </w:r>
          </w:p>
        </w:tc>
      </w:tr>
      <w:tr w:rsidR="008751E2" w:rsidRPr="00E1142A" w:rsidTr="00E1142A">
        <w:tc>
          <w:tcPr>
            <w:tcW w:w="2358" w:type="dxa"/>
            <w:tcBorders>
              <w:left w:val="double" w:sz="4" w:space="0" w:color="auto"/>
            </w:tcBorders>
          </w:tcPr>
          <w:p w:rsidR="008751E2" w:rsidRPr="00E1142A" w:rsidRDefault="00875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595" w:type="dxa"/>
            <w:tcBorders>
              <w:right w:val="double" w:sz="4" w:space="0" w:color="auto"/>
            </w:tcBorders>
          </w:tcPr>
          <w:p w:rsidR="008751E2" w:rsidRPr="00E1142A" w:rsidRDefault="008751E2" w:rsidP="008E70FF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средње образовање </w:t>
            </w:r>
          </w:p>
          <w:p w:rsidR="008751E2" w:rsidRPr="00E1142A" w:rsidRDefault="00875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8751E2" w:rsidRPr="00E1142A" w:rsidTr="00E1142A">
        <w:tc>
          <w:tcPr>
            <w:tcW w:w="2358" w:type="dxa"/>
            <w:tcBorders>
              <w:left w:val="double" w:sz="4" w:space="0" w:color="auto"/>
            </w:tcBorders>
          </w:tcPr>
          <w:p w:rsidR="008751E2" w:rsidRPr="00E1142A" w:rsidRDefault="00875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595" w:type="dxa"/>
            <w:tcBorders>
              <w:right w:val="double" w:sz="4" w:space="0" w:color="auto"/>
            </w:tcBorders>
          </w:tcPr>
          <w:p w:rsidR="008751E2" w:rsidRPr="00E1142A" w:rsidRDefault="00875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751E2" w:rsidRPr="00E1142A" w:rsidTr="00E1142A">
        <w:tc>
          <w:tcPr>
            <w:tcW w:w="2358" w:type="dxa"/>
            <w:tcBorders>
              <w:left w:val="double" w:sz="4" w:space="0" w:color="auto"/>
              <w:bottom w:val="double" w:sz="4" w:space="0" w:color="auto"/>
            </w:tcBorders>
          </w:tcPr>
          <w:p w:rsidR="008751E2" w:rsidRPr="00E1142A" w:rsidRDefault="00875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595" w:type="dxa"/>
            <w:tcBorders>
              <w:bottom w:val="double" w:sz="4" w:space="0" w:color="auto"/>
              <w:right w:val="double" w:sz="4" w:space="0" w:color="auto"/>
            </w:tcBorders>
          </w:tcPr>
          <w:p w:rsidR="008751E2" w:rsidRPr="00E1142A" w:rsidRDefault="00875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8751E2" w:rsidRPr="008751E2" w:rsidRDefault="008751E2" w:rsidP="002D3F5C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980" w:type="dxa"/>
        <w:tblInd w:w="-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67"/>
        <w:gridCol w:w="8613"/>
      </w:tblGrid>
      <w:tr w:rsidR="00274219" w:rsidRPr="00E1142A" w:rsidTr="00E1142A">
        <w:trPr>
          <w:trHeight w:val="526"/>
        </w:trPr>
        <w:tc>
          <w:tcPr>
            <w:tcW w:w="2367" w:type="dxa"/>
          </w:tcPr>
          <w:p w:rsidR="00274219" w:rsidRPr="00E1142A" w:rsidRDefault="0027421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274219" w:rsidRPr="00E1142A" w:rsidRDefault="0027421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613" w:type="dxa"/>
            <w:vAlign w:val="center"/>
          </w:tcPr>
          <w:p w:rsidR="00274219" w:rsidRPr="00E1142A" w:rsidRDefault="00274219" w:rsidP="00E1142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>СПРЕМАЧ / СПРЕМАЧИЦА ПРОСТОРИЈА У КОЈИМА СЕ ПРУЖАЈУ ЗДРАВСТВЕНЕ УСЛУГЕ</w:t>
            </w:r>
          </w:p>
        </w:tc>
      </w:tr>
      <w:tr w:rsidR="00274219" w:rsidRPr="00E1142A" w:rsidTr="00E1142A">
        <w:trPr>
          <w:trHeight w:val="526"/>
        </w:trPr>
        <w:tc>
          <w:tcPr>
            <w:tcW w:w="2367" w:type="dxa"/>
          </w:tcPr>
          <w:p w:rsidR="00274219" w:rsidRPr="00E1142A" w:rsidRDefault="0027421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613" w:type="dxa"/>
          </w:tcPr>
          <w:p w:rsidR="00274219" w:rsidRPr="00E1142A" w:rsidRDefault="00274219" w:rsidP="00274219">
            <w:pPr>
              <w:pStyle w:val="Default"/>
              <w:rPr>
                <w:b/>
                <w:sz w:val="18"/>
                <w:szCs w:val="18"/>
              </w:rPr>
            </w:pPr>
            <w:r w:rsidRPr="00E1142A">
              <w:rPr>
                <w:sz w:val="18"/>
                <w:szCs w:val="18"/>
                <w:shd w:val="clear" w:color="auto" w:fill="E5E5E3"/>
              </w:rPr>
              <w:t>Z037001</w:t>
            </w:r>
          </w:p>
        </w:tc>
      </w:tr>
      <w:tr w:rsidR="00274219" w:rsidRPr="00E1142A" w:rsidTr="00E1142A">
        <w:trPr>
          <w:trHeight w:val="488"/>
        </w:trPr>
        <w:tc>
          <w:tcPr>
            <w:tcW w:w="2367" w:type="dxa"/>
          </w:tcPr>
          <w:p w:rsidR="00274219" w:rsidRPr="00E1142A" w:rsidRDefault="0027421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74219" w:rsidRPr="00E1142A" w:rsidRDefault="00274219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613" w:type="dxa"/>
          </w:tcPr>
          <w:p w:rsidR="00274219" w:rsidRPr="00E1142A" w:rsidRDefault="00274219" w:rsidP="00274219">
            <w:pPr>
              <w:pStyle w:val="Default"/>
              <w:rPr>
                <w:sz w:val="20"/>
                <w:szCs w:val="20"/>
              </w:rPr>
            </w:pPr>
            <w:r>
              <w:t>-</w:t>
            </w:r>
            <w:r w:rsidRPr="00E1142A">
              <w:rPr>
                <w:sz w:val="20"/>
                <w:szCs w:val="20"/>
              </w:rPr>
              <w:t xml:space="preserve">одржава хигијену просторија и опреме у коме се обавља здравствена делатност; - одржава хигијену у административним просторијама; </w:t>
            </w:r>
          </w:p>
          <w:p w:rsidR="00274219" w:rsidRPr="00E1142A" w:rsidRDefault="00274219" w:rsidP="0027421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- одржава хигијену у заједничким просторијама здравствене установе и околине здравствене установе; </w:t>
            </w:r>
          </w:p>
          <w:p w:rsidR="00274219" w:rsidRPr="00E1142A" w:rsidRDefault="00274219" w:rsidP="0027421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 обавља послове прања, пеглања и одржавања одеће, веша и друге робе за</w:t>
            </w:r>
            <w:r>
              <w:t xml:space="preserve"> потребе </w:t>
            </w:r>
            <w:r w:rsidRPr="00E1142A">
              <w:rPr>
                <w:sz w:val="20"/>
                <w:szCs w:val="20"/>
              </w:rPr>
              <w:t>здравствене установе</w:t>
            </w:r>
          </w:p>
        </w:tc>
      </w:tr>
      <w:tr w:rsidR="00274219" w:rsidRPr="00E1142A" w:rsidTr="00E1142A">
        <w:tc>
          <w:tcPr>
            <w:tcW w:w="2367" w:type="dxa"/>
          </w:tcPr>
          <w:p w:rsidR="00274219" w:rsidRPr="00E1142A" w:rsidRDefault="00274219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613" w:type="dxa"/>
          </w:tcPr>
          <w:p w:rsidR="00274219" w:rsidRPr="00E1142A" w:rsidRDefault="0027421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основно образовање.</w:t>
            </w:r>
          </w:p>
        </w:tc>
      </w:tr>
      <w:tr w:rsidR="00274219" w:rsidRPr="00E1142A" w:rsidTr="00E1142A">
        <w:tc>
          <w:tcPr>
            <w:tcW w:w="2367" w:type="dxa"/>
          </w:tcPr>
          <w:p w:rsidR="00274219" w:rsidRPr="00E1142A" w:rsidRDefault="0027421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613" w:type="dxa"/>
          </w:tcPr>
          <w:p w:rsidR="00274219" w:rsidRPr="00E1142A" w:rsidRDefault="00274219" w:rsidP="0027421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</w:t>
            </w:r>
          </w:p>
        </w:tc>
      </w:tr>
      <w:tr w:rsidR="00274219" w:rsidRPr="00E1142A" w:rsidTr="00E1142A">
        <w:tc>
          <w:tcPr>
            <w:tcW w:w="2367" w:type="dxa"/>
          </w:tcPr>
          <w:p w:rsidR="00274219" w:rsidRPr="00E1142A" w:rsidRDefault="0027421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Број  извршилаца</w:t>
            </w:r>
          </w:p>
        </w:tc>
        <w:tc>
          <w:tcPr>
            <w:tcW w:w="8613" w:type="dxa"/>
          </w:tcPr>
          <w:p w:rsidR="00274219" w:rsidRPr="00E1142A" w:rsidRDefault="0027421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</w:tbl>
    <w:p w:rsidR="008751E2" w:rsidRPr="005B0041" w:rsidRDefault="008751E2" w:rsidP="002D3F5C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995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99"/>
        <w:gridCol w:w="1915"/>
        <w:gridCol w:w="888"/>
        <w:gridCol w:w="1321"/>
        <w:gridCol w:w="6072"/>
      </w:tblGrid>
      <w:tr w:rsidR="002D3F5C" w:rsidRPr="00E1142A" w:rsidTr="002D3F5C">
        <w:trPr>
          <w:trHeight w:val="105"/>
          <w:tblCellSpacing w:w="7" w:type="dxa"/>
        </w:trPr>
        <w:tc>
          <w:tcPr>
            <w:tcW w:w="10967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00"/>
            <w:vAlign w:val="center"/>
            <w:hideMark/>
          </w:tcPr>
          <w:p w:rsidR="002D3F5C" w:rsidRPr="00410F5A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1.1.12.</w:t>
            </w: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 xml:space="preserve">СЛУЖБА ЗА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r-Latn-CS"/>
              </w:rPr>
              <w:t>ПНЕУМОФТИЗИОЛОГИЈУ</w:t>
            </w:r>
          </w:p>
        </w:tc>
      </w:tr>
      <w:tr w:rsidR="002D3F5C" w:rsidRPr="00E1142A" w:rsidTr="002D3F5C">
        <w:trPr>
          <w:trHeight w:val="135"/>
          <w:tblCellSpacing w:w="7" w:type="dxa"/>
        </w:trPr>
        <w:tc>
          <w:tcPr>
            <w:tcW w:w="7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Р.бр.</w:t>
            </w:r>
          </w:p>
        </w:tc>
        <w:tc>
          <w:tcPr>
            <w:tcW w:w="19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Назив радног места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Бр. изврш.</w:t>
            </w:r>
          </w:p>
        </w:tc>
        <w:tc>
          <w:tcPr>
            <w:tcW w:w="13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Стручна спрема</w:t>
            </w:r>
          </w:p>
        </w:tc>
        <w:tc>
          <w:tcPr>
            <w:tcW w:w="60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9339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Посебни услов</w:t>
            </w:r>
          </w:p>
        </w:tc>
      </w:tr>
      <w:tr w:rsidR="002D3F5C" w:rsidRPr="00E1142A" w:rsidTr="002D3F5C">
        <w:trPr>
          <w:trHeight w:val="135"/>
          <w:tblCellSpacing w:w="7" w:type="dxa"/>
        </w:trPr>
        <w:tc>
          <w:tcPr>
            <w:tcW w:w="7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D264DC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sr-Latn-CS"/>
              </w:rPr>
            </w:pPr>
            <w:r w:rsidRPr="00D264DC">
              <w:rPr>
                <w:rFonts w:ascii="Times New Roman" w:eastAsia="Times New Roman" w:hAnsi="Times New Roman"/>
                <w:lang w:eastAsia="sr-Latn-CS"/>
              </w:rPr>
              <w:t>1.</w:t>
            </w:r>
          </w:p>
        </w:tc>
        <w:tc>
          <w:tcPr>
            <w:tcW w:w="19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C6065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Доктор медицине специјалиста у специјалистичкој делатности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-начелник службе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4B2B15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3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Мед.фак.</w:t>
            </w:r>
          </w:p>
        </w:tc>
        <w:tc>
          <w:tcPr>
            <w:tcW w:w="60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C6065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-специјалис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тички испит из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пнеумофтизиологије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три године и шест месеци радног искуства у звању доктора медицине</w:t>
            </w:r>
          </w:p>
        </w:tc>
      </w:tr>
      <w:tr w:rsidR="002D3F5C" w:rsidRPr="00E1142A" w:rsidTr="002D3F5C">
        <w:trPr>
          <w:trHeight w:val="525"/>
          <w:tblCellSpacing w:w="7" w:type="dxa"/>
        </w:trPr>
        <w:tc>
          <w:tcPr>
            <w:tcW w:w="7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D264DC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sr-Latn-CS"/>
              </w:rPr>
            </w:pPr>
            <w:r w:rsidRPr="00D264DC">
              <w:rPr>
                <w:rFonts w:ascii="Times New Roman" w:eastAsia="Times New Roman" w:hAnsi="Times New Roman"/>
                <w:lang w:eastAsia="sr-Latn-CS"/>
              </w:rPr>
              <w:t>2.</w:t>
            </w:r>
          </w:p>
        </w:tc>
        <w:tc>
          <w:tcPr>
            <w:tcW w:w="19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Медицинска сестра - Главна сестра службе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3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4степен средња мед.шк.</w:t>
            </w:r>
          </w:p>
        </w:tc>
        <w:tc>
          <w:tcPr>
            <w:tcW w:w="60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шест месеци радног искуства у звању више, односно струковне медицинске сестре.</w:t>
            </w:r>
          </w:p>
        </w:tc>
      </w:tr>
      <w:tr w:rsidR="002D3F5C" w:rsidRPr="00E1142A" w:rsidTr="002D3F5C">
        <w:trPr>
          <w:trHeight w:val="135"/>
          <w:tblCellSpacing w:w="7" w:type="dxa"/>
        </w:trPr>
        <w:tc>
          <w:tcPr>
            <w:tcW w:w="7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D264DC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sr-Latn-CS"/>
              </w:rPr>
            </w:pPr>
            <w:r w:rsidRPr="00D264DC">
              <w:rPr>
                <w:rFonts w:ascii="Times New Roman" w:eastAsia="Times New Roman" w:hAnsi="Times New Roman"/>
                <w:lang w:eastAsia="sr-Latn-CS"/>
              </w:rPr>
              <w:t>3.</w:t>
            </w:r>
          </w:p>
        </w:tc>
        <w:tc>
          <w:tcPr>
            <w:tcW w:w="19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C6065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Доктор медицине специјалиста у специјалистичкој делатности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4B2B15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3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Мед.фак.</w:t>
            </w:r>
          </w:p>
        </w:tc>
        <w:tc>
          <w:tcPr>
            <w:tcW w:w="60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C6065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-специјалис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тички испит из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пнеумофтизиологије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три године и шест месеци радног искуства у звању доктора медицине</w:t>
            </w:r>
          </w:p>
        </w:tc>
      </w:tr>
      <w:tr w:rsidR="002D3F5C" w:rsidRPr="00E1142A" w:rsidTr="002D3F5C">
        <w:trPr>
          <w:trHeight w:val="135"/>
          <w:tblCellSpacing w:w="7" w:type="dxa"/>
        </w:trPr>
        <w:tc>
          <w:tcPr>
            <w:tcW w:w="7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1F735E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4.</w:t>
            </w:r>
          </w:p>
        </w:tc>
        <w:tc>
          <w:tcPr>
            <w:tcW w:w="19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C6065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Медицинс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ка сестра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-техничар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C6065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3</w:t>
            </w:r>
          </w:p>
        </w:tc>
        <w:tc>
          <w:tcPr>
            <w:tcW w:w="13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4степен средња мед.шк.</w:t>
            </w:r>
          </w:p>
        </w:tc>
        <w:tc>
          <w:tcPr>
            <w:tcW w:w="60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шест месеци радног искуства у звању више, односно струковне медицинске сестре.</w:t>
            </w:r>
          </w:p>
        </w:tc>
      </w:tr>
      <w:tr w:rsidR="002D3F5C" w:rsidRPr="00E1142A" w:rsidTr="002D3F5C">
        <w:trPr>
          <w:trHeight w:val="135"/>
          <w:tblCellSpacing w:w="7" w:type="dxa"/>
        </w:trPr>
        <w:tc>
          <w:tcPr>
            <w:tcW w:w="7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D264DC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5</w:t>
            </w:r>
            <w:r w:rsidRPr="00D264DC">
              <w:rPr>
                <w:rFonts w:ascii="Times New Roman" w:eastAsia="Times New Roman" w:hAnsi="Times New Roman"/>
                <w:lang w:eastAsia="sr-Latn-CS"/>
              </w:rPr>
              <w:t>.</w:t>
            </w:r>
          </w:p>
        </w:tc>
        <w:tc>
          <w:tcPr>
            <w:tcW w:w="19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E1142A" w:rsidRDefault="002D3F5C" w:rsidP="002D3F5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color w:val="000000"/>
                <w:sz w:val="20"/>
                <w:szCs w:val="20"/>
                <w:lang w:val="sr-Cyrl-CS"/>
              </w:rPr>
              <w:t>Спремач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E1142A" w:rsidRDefault="002D3F5C" w:rsidP="002D3F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3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60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</w:p>
        </w:tc>
      </w:tr>
      <w:tr w:rsidR="002D3F5C" w:rsidRPr="00E1142A" w:rsidTr="002D3F5C">
        <w:trPr>
          <w:trHeight w:val="135"/>
          <w:tblCellSpacing w:w="7" w:type="dxa"/>
        </w:trPr>
        <w:tc>
          <w:tcPr>
            <w:tcW w:w="7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1F735E" w:rsidRDefault="002D3F5C" w:rsidP="002D3F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6.</w:t>
            </w:r>
          </w:p>
        </w:tc>
        <w:tc>
          <w:tcPr>
            <w:tcW w:w="19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751E2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 w:rsidRPr="008751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Ложач парних котлова</w:t>
            </w:r>
          </w:p>
        </w:tc>
        <w:tc>
          <w:tcPr>
            <w:tcW w:w="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D264DC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>1</w:t>
            </w:r>
          </w:p>
        </w:tc>
        <w:tc>
          <w:tcPr>
            <w:tcW w:w="13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60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</w:p>
        </w:tc>
      </w:tr>
    </w:tbl>
    <w:p w:rsidR="002D3F5C" w:rsidRPr="001F735E" w:rsidRDefault="002D3F5C" w:rsidP="002D3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905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0"/>
        <w:gridCol w:w="8555"/>
      </w:tblGrid>
      <w:tr w:rsidR="002D3F5C" w:rsidRPr="00E1142A" w:rsidTr="002D3F5C">
        <w:trPr>
          <w:trHeight w:val="270"/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21A12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    </w:t>
            </w: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ДОКТОР МЕДИЦИНЕ СПЕЦИЈАЛИСТА-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У СПЕЦИЈАЛИСТИЧКОЈ ДЕЛАТНОСТИ</w:t>
            </w:r>
          </w:p>
          <w:p w:rsidR="002D3F5C" w:rsidRPr="00E36A36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                                                        -Начелник службе-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 w:rsidRPr="00DA77E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Z020105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Pr="00AA3919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1F735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AA39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Руководи стручним и организационим пословима</w:t>
            </w:r>
            <w:r w:rsidRPr="0089309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службе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, односно ор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ганизује и координира рад службе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и стара се о извршењу послова и задатака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Координира дијагностички и тер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апијски рад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одсека и одељења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врши распоред лекара и осталих радника на послове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и радне задатке у оквиру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одељења и одсека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Организује стручно методолошки рад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одсека;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Организује негу, испитивање и лечење болесника. 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Обавља конзилијарне и консул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тативне прегледе у оквиру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одсека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и Здравственог центра. 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Обавезан је да стручним радом доприноси афирмацији службе и радника. 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Прати новине у медицинској науци и техници и стара се о њиховој примени уз претходној консултацији Стручног колегијума. 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Одговоран је за економич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но и рационално пословање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одсека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. 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спроводјење хигијенско техничке заштите, санитарно хигијенских и других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прописа који се односе на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одсека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. </w:t>
            </w:r>
          </w:p>
          <w:p w:rsidR="002D3F5C" w:rsidRPr="0094215B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Одговоран је за спрово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ђ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ење мера из области послова од интереса за стручно усавршавање кадрова. </w:t>
            </w: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             </w:t>
            </w:r>
            <w:r w:rsidRPr="003F3D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- превенира, дијагностикује и лечи болести, повреде и друге физичке и менталне </w:t>
            </w:r>
          </w:p>
          <w:p w:rsidR="002D3F5C" w:rsidRPr="003F3DD5" w:rsidRDefault="002D3F5C" w:rsidP="002D3F5C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3F3D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поремећаје коришћењем специјализованих метода и техника, кроз примену принципа и процедура савремене медицине, о чему води прописану медицинску документацију;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организује и спроводи мере на очувању и унапређењу здравља појединца и породице, ради на откривању и сузбијању фактора ризика за настанак болести, прати здравствено стање становништва на свом подручју и осигурава податке за потребе здравствене статистике, утврђује ризике за здравље, предлаже и спроводи мере за њихово отклањање, спроводи здраствено - васпитне активности и остварује сарадњу са кључним појединцима и организацијама у заједници;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ради у превентивним саветовалиштима;</w:t>
            </w:r>
          </w:p>
          <w:p w:rsidR="002D3F5C" w:rsidRPr="00AA3919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организује и спроводи прописане систематске, циљане и скрининг прегледе;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- обавља послове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дијагностике за коју је специјализован, о чему сачињава специјалистички извештај;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обавља специјалистичке прегледе и упућује на даљу дијагностику и прегледе,одређује начин и врсту лечења, прати ток лечења и усклађује мишљење и предлоге за наставак лечења,одређује врсту и дужину кућног лечења и прати његово спровођење, одређује дужину привремене спречености за рад због болести или повреде;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прописује лекове и медицинска средства, као и медицинско - техничка помагала;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даје оцену о здравственом стању и упућује на оцену радне способности, иде у кућне посете у оквиру теренског рада;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спроводи здравствену заштиту одређених категорија становништва, односно пацијената оболелих од болести за чију превенцију, дијагностику и лечење је специјализован;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обавља послове лабораторијске, радиолошке и друге дијагностике за коју је специјализован, о чему сачињава специјалистички извештај;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учествује у унапређењу квалитета здравствене заштите;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обавља консултације са другим здравственим радницима и здравственим сарадницима;</w:t>
            </w:r>
          </w:p>
          <w:p w:rsidR="002D3F5C" w:rsidRPr="00AA3919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планира, надзире и евалуира спровођење здравствене заштите;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Одговоран је за спроводјење одлука директора. </w:t>
            </w:r>
          </w:p>
          <w:p w:rsidR="002D3F5C" w:rsidRPr="00E36A36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                          </w:t>
            </w:r>
            <w:r w:rsidRPr="00F21A12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За свој  рад је одговоран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Управнику ОЈ Дома здравља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9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Високо образовање:</w:t>
            </w:r>
          </w:p>
          <w:p w:rsidR="002D3F5C" w:rsidRPr="0089309E" w:rsidRDefault="002D3F5C" w:rsidP="002D3F5C">
            <w:pPr>
              <w:numPr>
                <w:ilvl w:val="0"/>
                <w:numId w:val="9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на интегрисаним академским студијама, по пропису који уређује високо образовање, почев од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сарадника; </w:t>
            </w:r>
          </w:p>
          <w:p w:rsidR="002D3F5C" w:rsidRPr="0089309E" w:rsidRDefault="002D3F5C" w:rsidP="002D3F5C">
            <w:pPr>
              <w:numPr>
                <w:ilvl w:val="0"/>
                <w:numId w:val="9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на основним студијама у трајању од најмање пет година по пропису који је уређивао високо образовање до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сарадника.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9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стручни испит; </w:t>
            </w:r>
          </w:p>
          <w:p w:rsidR="002D3F5C" w:rsidRPr="0089309E" w:rsidRDefault="002D3F5C" w:rsidP="002D3F5C">
            <w:pPr>
              <w:numPr>
                <w:ilvl w:val="0"/>
                <w:numId w:val="9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лиценца; </w:t>
            </w:r>
          </w:p>
          <w:p w:rsidR="002D3F5C" w:rsidRPr="0089309E" w:rsidRDefault="002D3F5C" w:rsidP="002D3F5C">
            <w:pPr>
              <w:numPr>
                <w:ilvl w:val="0"/>
                <w:numId w:val="9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специјалистички испит; </w:t>
            </w:r>
          </w:p>
          <w:p w:rsidR="002D3F5C" w:rsidRPr="0089309E" w:rsidRDefault="002D3F5C" w:rsidP="002D3F5C">
            <w:pPr>
              <w:numPr>
                <w:ilvl w:val="0"/>
                <w:numId w:val="9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најмање три године и шест месеци радног искуства у звању доктора медицине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B0041" w:rsidRDefault="005B0041" w:rsidP="002D3F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B0041" w:rsidRDefault="005B0041" w:rsidP="002D3F5C">
            <w:pPr>
              <w:spacing w:after="0" w:line="240" w:lineRule="auto"/>
              <w:ind w:left="720" w:hanging="363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2D3F5C" w:rsidRDefault="002D3F5C" w:rsidP="005B00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5</w:t>
            </w:r>
          </w:p>
          <w:p w:rsidR="008751E2" w:rsidRDefault="008751E2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5B0041" w:rsidRDefault="005B0041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5B0041" w:rsidRDefault="005B0041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  <w:p w:rsidR="005B0041" w:rsidRPr="005B0041" w:rsidRDefault="005B0041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F21A12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    </w:t>
            </w: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ДОКТОР МЕДИЦИНЕ СПЕЦИЈАЛИСТА-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У СПЕЦИЈАЛИСТИЧКОЈ ДЕЛАТНОСТИ</w:t>
            </w:r>
          </w:p>
          <w:p w:rsidR="002D3F5C" w:rsidRPr="003F3DD5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                                                        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 w:rsidRPr="00DA77E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E1142A" w:rsidRDefault="002D3F5C" w:rsidP="002D3F5C"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Z020105</w:t>
            </w:r>
          </w:p>
        </w:tc>
      </w:tr>
      <w:tr w:rsidR="002D3F5C" w:rsidRPr="00E1142A" w:rsidTr="002D3F5C">
        <w:trPr>
          <w:trHeight w:val="270"/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Pr="00AA3919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2D3F5C" w:rsidRPr="0089309E" w:rsidRDefault="002D3F5C" w:rsidP="002D3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превенира, дијагностикује и лечи болести, повреде и друге физичке и менталне поремећаје коришћењем специјализованих метода и техника, кроз примену принципа и процедура савремене медицине, о чему води прописану медицинску документацију;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организује и спроводи мере на очувању и унапређењу здравља појединца и породице, ради на откривању и сузбијању фактора ризика за настанак болести, прати здравствено стање становништва на свом подручју и осигурава податке за потребе здравствене статистике, утврђује ризике за здравље, предлаже и спроводи мере за њихово отклањање, спроводи здраствено - васпитне активности и остварује сарадњу са кључним појединцима и организацијама у заједници;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ради у превентивним саветовалиштима;</w:t>
            </w:r>
          </w:p>
          <w:p w:rsidR="002D3F5C" w:rsidRPr="00AA3919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организује и спроводи прописане систематске, циљане и скрининг прегледе;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- обавља послове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дијагностике за коју је специјализован, о чему сачињава специјалистички извештај;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обавља специјалистичке прегледе и упућује на даљу дијагностику и прегледе,одређује начин и врсту лечења, прати ток лечења и усклађује мишљење и предлоге за наставак лечења,одређује врсту и дужину кућног лечења и прати његово спровођење, одређује дужину привремене спречености за рад због болести или повреде;</w:t>
            </w:r>
          </w:p>
          <w:p w:rsidR="002D3F5C" w:rsidRPr="008751E2" w:rsidRDefault="002D3F5C" w:rsidP="008751E2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прописује лекове и медицинска средства, као и медицинско - техничка помагала;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спроводи здравствену заштиту одређених категорија становништва, односно пацијената оболелих од болести за чију превенцију, дијагностику и лечење је специјализован;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обавља послове лабораторијске, радиолошке и друге дијагностике за коју је специјализован, о чему сачињава специјалистички извештај;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учествује у унапређењу квалитета здравствене заштите;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обавља консултације са другим здравственим радницима и здравственим сарадницима;</w:t>
            </w:r>
          </w:p>
          <w:p w:rsidR="002D3F5C" w:rsidRPr="00AA3919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планира, надзире и евалуира спровођење здравствене заштите;</w:t>
            </w:r>
          </w:p>
          <w:p w:rsidR="002D3F5C" w:rsidRPr="0089309E" w:rsidRDefault="002D3F5C" w:rsidP="002D3F5C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Одговоран је за спрово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ђ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ење одлука директора. </w:t>
            </w:r>
          </w:p>
          <w:p w:rsidR="002D3F5C" w:rsidRPr="00F21A12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                          </w:t>
            </w:r>
            <w:r w:rsidRPr="00F21A12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За свој  рад је одговоран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Начелнику службе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9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Високо образовање:</w:t>
            </w:r>
          </w:p>
          <w:p w:rsidR="002D3F5C" w:rsidRPr="0089309E" w:rsidRDefault="002D3F5C" w:rsidP="002D3F5C">
            <w:pPr>
              <w:numPr>
                <w:ilvl w:val="0"/>
                <w:numId w:val="9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на интегрисаним академским студијама, по пропису који уређује високо образовање, почев од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сарадника; </w:t>
            </w:r>
          </w:p>
          <w:p w:rsidR="002D3F5C" w:rsidRPr="0089309E" w:rsidRDefault="002D3F5C" w:rsidP="002D3F5C">
            <w:pPr>
              <w:numPr>
                <w:ilvl w:val="0"/>
                <w:numId w:val="9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на основним студијама у трајању од најмање пет година по пропису који је уређивао високо образовање до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сарадника. 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numPr>
                <w:ilvl w:val="0"/>
                <w:numId w:val="9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стручни испит; </w:t>
            </w:r>
          </w:p>
          <w:p w:rsidR="002D3F5C" w:rsidRPr="0089309E" w:rsidRDefault="002D3F5C" w:rsidP="002D3F5C">
            <w:pPr>
              <w:numPr>
                <w:ilvl w:val="0"/>
                <w:numId w:val="9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лиценца; </w:t>
            </w:r>
          </w:p>
          <w:p w:rsidR="002D3F5C" w:rsidRPr="0089309E" w:rsidRDefault="002D3F5C" w:rsidP="002D3F5C">
            <w:pPr>
              <w:numPr>
                <w:ilvl w:val="0"/>
                <w:numId w:val="9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специјалистички испит; </w:t>
            </w:r>
          </w:p>
          <w:p w:rsidR="002D3F5C" w:rsidRPr="0089309E" w:rsidRDefault="002D3F5C" w:rsidP="002D3F5C">
            <w:pPr>
              <w:numPr>
                <w:ilvl w:val="0"/>
                <w:numId w:val="9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најмање три године и шест месеци радног искуства у звању доктора медицине</w:t>
            </w:r>
          </w:p>
        </w:tc>
      </w:tr>
      <w:tr w:rsidR="002D3F5C" w:rsidRPr="00E1142A" w:rsidTr="002D3F5C">
        <w:trPr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89309E" w:rsidRDefault="002D3F5C" w:rsidP="002D3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F5C" w:rsidRPr="003F3DD5" w:rsidRDefault="002D3F5C" w:rsidP="002D3F5C">
            <w:pPr>
              <w:spacing w:after="0" w:line="240" w:lineRule="auto"/>
              <w:ind w:left="720" w:hanging="363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8</w:t>
            </w:r>
          </w:p>
        </w:tc>
      </w:tr>
    </w:tbl>
    <w:p w:rsidR="008751E2" w:rsidRDefault="008751E2" w:rsidP="002D3F5C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51E2" w:rsidRDefault="008751E2" w:rsidP="002D3F5C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950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3"/>
        <w:gridCol w:w="8597"/>
      </w:tblGrid>
      <w:tr w:rsidR="00473F26" w:rsidRPr="00E1142A" w:rsidTr="008E70FF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3F26" w:rsidRPr="0089309E" w:rsidRDefault="00473F26" w:rsidP="008E70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473F26" w:rsidRPr="0089309E" w:rsidRDefault="00473F26" w:rsidP="008E70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5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3F26" w:rsidRPr="0089309E" w:rsidRDefault="00473F26" w:rsidP="008E7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МЕДИЦИНСКА СЕСТРА - ТЕХНИЧАР </w:t>
            </w:r>
          </w:p>
          <w:p w:rsidR="00473F26" w:rsidRPr="001C3026" w:rsidRDefault="00473F26" w:rsidP="008E7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медицинска сестра-техничар у амбуланти-главна сестра службе</w:t>
            </w:r>
          </w:p>
        </w:tc>
      </w:tr>
      <w:tr w:rsidR="00473F26" w:rsidRPr="00E1142A" w:rsidTr="008E70FF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3F26" w:rsidRPr="00E1142A" w:rsidRDefault="00473F26" w:rsidP="008E70FF">
            <w:r w:rsidRPr="00B810F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5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3F26" w:rsidRPr="00E1142A" w:rsidRDefault="00473F26" w:rsidP="008E70FF"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Z022101</w:t>
            </w:r>
          </w:p>
        </w:tc>
      </w:tr>
      <w:tr w:rsidR="00473F26" w:rsidRPr="00E1142A" w:rsidTr="008E70FF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3F26" w:rsidRPr="0089309E" w:rsidRDefault="00473F26" w:rsidP="008E70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473F26" w:rsidRPr="0089309E" w:rsidRDefault="00473F26" w:rsidP="008E7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473F26" w:rsidRPr="0089309E" w:rsidRDefault="00473F26" w:rsidP="008E7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473F26" w:rsidRPr="0089309E" w:rsidRDefault="00473F26" w:rsidP="008E7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473F26" w:rsidRPr="0089309E" w:rsidRDefault="00473F26" w:rsidP="008E7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473F26" w:rsidRPr="0089309E" w:rsidRDefault="00473F26" w:rsidP="008E7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473F26" w:rsidRPr="0089309E" w:rsidRDefault="00473F26" w:rsidP="008E7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473F26" w:rsidRPr="0089309E" w:rsidRDefault="00473F26" w:rsidP="008E7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473F26" w:rsidRPr="0089309E" w:rsidRDefault="00473F26" w:rsidP="008E7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473F26" w:rsidRPr="0089309E" w:rsidRDefault="00473F26" w:rsidP="008E7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473F26" w:rsidRPr="0089309E" w:rsidRDefault="00473F26" w:rsidP="008E7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473F26" w:rsidRPr="0089309E" w:rsidRDefault="00473F26" w:rsidP="008E7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473F26" w:rsidRPr="0089309E" w:rsidRDefault="00473F26" w:rsidP="008E7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473F26" w:rsidRPr="0089309E" w:rsidRDefault="00473F26" w:rsidP="008E7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473F26" w:rsidRPr="0089309E" w:rsidRDefault="00473F26" w:rsidP="008E7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473F26" w:rsidRPr="0089309E" w:rsidRDefault="00473F26" w:rsidP="008E7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473F26" w:rsidRPr="0089309E" w:rsidRDefault="00473F26" w:rsidP="008E7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473F26" w:rsidRPr="0089309E" w:rsidRDefault="00473F26" w:rsidP="008E7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</w:t>
            </w:r>
          </w:p>
          <w:p w:rsidR="00473F26" w:rsidRPr="0089309E" w:rsidRDefault="00473F26" w:rsidP="008E7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посла</w:t>
            </w:r>
          </w:p>
        </w:tc>
        <w:tc>
          <w:tcPr>
            <w:tcW w:w="85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3F26" w:rsidRPr="0089309E" w:rsidRDefault="00473F26" w:rsidP="008E70FF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Организује и координира рад особља у служби.</w:t>
            </w:r>
          </w:p>
          <w:p w:rsidR="00473F26" w:rsidRPr="0089309E" w:rsidRDefault="00473F26" w:rsidP="008E70FF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Врши јутарњи обилазак свих просторија службе и стара се о њиховој хигијенско техничкој исправности. </w:t>
            </w:r>
          </w:p>
          <w:p w:rsidR="00473F26" w:rsidRPr="0089309E" w:rsidRDefault="00473F26" w:rsidP="008E70FF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Прави распоред рада здравствених радника и осталог особља службе. </w:t>
            </w:r>
          </w:p>
          <w:p w:rsidR="00473F26" w:rsidRPr="0089309E" w:rsidRDefault="00473F26" w:rsidP="008E70FF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Контролише рационалност и благовременост у давању терапије као и контролу стерилизације инструмената, материјала и апарата. </w:t>
            </w:r>
          </w:p>
          <w:p w:rsidR="00473F26" w:rsidRPr="0089309E" w:rsidRDefault="00473F26" w:rsidP="008E70FF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Врши требовање лекова, санитетског материјала и другог материјала потребног за рад службе. </w:t>
            </w:r>
          </w:p>
          <w:p w:rsidR="00473F26" w:rsidRPr="0089309E" w:rsidRDefault="00473F26" w:rsidP="008E70FF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Води целокупну статистичку и медицинску документацију службе као и дневну евиденцију о доласку на посао. </w:t>
            </w:r>
          </w:p>
          <w:p w:rsidR="00473F26" w:rsidRPr="0089309E" w:rsidRDefault="00473F26" w:rsidP="008E70FF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Активно учествује у спр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ово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ђ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ењу здравствено васпитног рада, учеструје у стручном оспособљавању здравствених радника. </w:t>
            </w:r>
          </w:p>
          <w:p w:rsidR="00473F26" w:rsidRPr="0089309E" w:rsidRDefault="00473F26" w:rsidP="008E70FF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Преноси искуства на мла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ђ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е сестре и уводи у рад приправнике и новопримљене сестре. </w:t>
            </w:r>
          </w:p>
          <w:p w:rsidR="00473F26" w:rsidRPr="0089309E" w:rsidRDefault="00473F26" w:rsidP="008E70FF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Задужује се са основним средствима и ситним инвентаром и врши контролу над њиховим утрошком. </w:t>
            </w:r>
          </w:p>
          <w:p w:rsidR="00473F26" w:rsidRPr="00E42A77" w:rsidRDefault="00473F26" w:rsidP="008E70FF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Координира рад са начелником службе. </w:t>
            </w:r>
          </w:p>
          <w:p w:rsidR="00473F26" w:rsidRPr="0089309E" w:rsidRDefault="00473F26" w:rsidP="008E70FF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планира и пружа услуге процеса здравствене неге и подршке пацијентима, у складу са праксом и стандардима савремене здравствене неге, о чему води прописану медицинску документацију; </w:t>
            </w:r>
          </w:p>
          <w:p w:rsidR="00473F26" w:rsidRPr="0089309E" w:rsidRDefault="00473F26" w:rsidP="008E70FF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спроводи превентивне и куративне мере, по налогу доктора медицине или доктора медицине специјалисте у тиму или самостално, у здравственој установи и у оквиру теренског рада; </w:t>
            </w:r>
          </w:p>
          <w:p w:rsidR="00473F26" w:rsidRPr="0089309E" w:rsidRDefault="00473F26" w:rsidP="008E70FF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сарађује са другим учесницима у пружању здравствене заштите и службама у заједници; </w:t>
            </w:r>
          </w:p>
          <w:p w:rsidR="00473F26" w:rsidRPr="0089309E" w:rsidRDefault="00473F26" w:rsidP="008E70FF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обучава новопримљене здравствене раднике и контролише обуку приправника; </w:t>
            </w:r>
          </w:p>
          <w:p w:rsidR="00473F26" w:rsidRPr="0089309E" w:rsidRDefault="00473F26" w:rsidP="008E70FF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континуирано спроводи надзор процеса статистичког извештавања; </w:t>
            </w:r>
          </w:p>
          <w:p w:rsidR="00473F26" w:rsidRPr="0089309E" w:rsidRDefault="00473F26" w:rsidP="008E70FF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требује потрошни материјал за службу; </w:t>
            </w:r>
          </w:p>
          <w:p w:rsidR="00473F26" w:rsidRPr="0089309E" w:rsidRDefault="00473F26" w:rsidP="008E70FF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контролише одлагање медицинског отпада на прописан начин; </w:t>
            </w:r>
          </w:p>
          <w:p w:rsidR="00473F26" w:rsidRPr="00AA3919" w:rsidRDefault="00473F26" w:rsidP="008E70FF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спроводи и контролише поступак дезинфекције и стерилизације опреме и материјала; </w:t>
            </w:r>
          </w:p>
          <w:p w:rsidR="00473F26" w:rsidRPr="001C3026" w:rsidRDefault="00473F26" w:rsidP="008E70FF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 PSMT" w:eastAsia="Times New Roman" w:hAnsi="Times New Roman PSMT"/>
                <w:sz w:val="20"/>
                <w:szCs w:val="20"/>
                <w:lang w:val="sr-Latn-CS" w:eastAsia="sr-Latn-CS"/>
              </w:rPr>
              <w:t xml:space="preserve">- у зависности од сложености и специфичности радног места, сложености и специфичности послова, сложености процедура, нивоа ризика, контакта са пацијентом и услова рада, препознају се горе наведена радна места. </w:t>
            </w:r>
          </w:p>
          <w:p w:rsidR="00473F26" w:rsidRPr="00A45C81" w:rsidRDefault="00473F26" w:rsidP="008E70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            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За свој рад одговоран је начелнику службе и главној сестри ДЗ.</w:t>
            </w:r>
          </w:p>
        </w:tc>
      </w:tr>
      <w:tr w:rsidR="00473F26" w:rsidRPr="00E1142A" w:rsidTr="008E70FF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3F26" w:rsidRPr="0089309E" w:rsidRDefault="00473F26" w:rsidP="008E70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5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3F26" w:rsidRPr="0089309E" w:rsidRDefault="00473F26" w:rsidP="008E70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          </w:t>
            </w: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Средња стручна спрема</w:t>
            </w:r>
          </w:p>
        </w:tc>
      </w:tr>
      <w:tr w:rsidR="00473F26" w:rsidRPr="00E1142A" w:rsidTr="008E70FF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3F26" w:rsidRPr="0089309E" w:rsidRDefault="00473F26" w:rsidP="008E70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5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3F26" w:rsidRPr="0089309E" w:rsidRDefault="00473F26" w:rsidP="008E70FF">
            <w:pPr>
              <w:numPr>
                <w:ilvl w:val="0"/>
                <w:numId w:val="8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стручни испит;</w:t>
            </w:r>
          </w:p>
          <w:p w:rsidR="00473F26" w:rsidRPr="0089309E" w:rsidRDefault="00473F26" w:rsidP="008E70FF">
            <w:pPr>
              <w:numPr>
                <w:ilvl w:val="0"/>
                <w:numId w:val="8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лиценца;</w:t>
            </w:r>
          </w:p>
          <w:p w:rsidR="00473F26" w:rsidRPr="0089309E" w:rsidRDefault="00473F26" w:rsidP="008E70FF">
            <w:pPr>
              <w:numPr>
                <w:ilvl w:val="0"/>
                <w:numId w:val="8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најмање шест месеци радног искуства у звању медицинске сестре/техничара</w:t>
            </w:r>
          </w:p>
        </w:tc>
      </w:tr>
      <w:tr w:rsidR="00473F26" w:rsidRPr="00E1142A" w:rsidTr="008E70FF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3F26" w:rsidRPr="0089309E" w:rsidRDefault="00473F26" w:rsidP="008E70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5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3F26" w:rsidRPr="00A45C81" w:rsidRDefault="00473F26" w:rsidP="008E70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A45C81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1</w:t>
            </w:r>
          </w:p>
        </w:tc>
      </w:tr>
    </w:tbl>
    <w:p w:rsidR="00473F26" w:rsidRDefault="00473F26" w:rsidP="002D3F5C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3F26" w:rsidRDefault="00473F26" w:rsidP="002D3F5C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3F26" w:rsidRDefault="00473F26" w:rsidP="002D3F5C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3F26" w:rsidRDefault="00473F26" w:rsidP="002D3F5C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980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3"/>
        <w:gridCol w:w="8627"/>
      </w:tblGrid>
      <w:tr w:rsidR="00473F26" w:rsidRPr="00E1142A" w:rsidTr="008E70FF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3F26" w:rsidRPr="0089309E" w:rsidRDefault="00473F26" w:rsidP="008E70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  <w:t>Назив радног места</w:t>
            </w:r>
          </w:p>
          <w:p w:rsidR="00473F26" w:rsidRPr="0089309E" w:rsidRDefault="00473F26" w:rsidP="008E70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6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3F26" w:rsidRPr="0089309E" w:rsidRDefault="00473F26" w:rsidP="008E7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  <w:t xml:space="preserve">МЕДИЦИНСКА СЕСТРА - ТЕХНИЧАР </w:t>
            </w:r>
          </w:p>
          <w:p w:rsidR="00473F26" w:rsidRPr="0089309E" w:rsidRDefault="00473F26" w:rsidP="008E7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  <w:t>медицинска сестра-техничар у амбуланти</w:t>
            </w:r>
          </w:p>
        </w:tc>
      </w:tr>
      <w:tr w:rsidR="00473F26" w:rsidRPr="00E1142A" w:rsidTr="008E70FF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3F26" w:rsidRPr="00E1142A" w:rsidRDefault="00473F26" w:rsidP="008E70FF">
            <w:r w:rsidRPr="00BC552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6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3F26" w:rsidRPr="00E1142A" w:rsidRDefault="00473F26" w:rsidP="008E70FF"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Z022101</w:t>
            </w:r>
          </w:p>
        </w:tc>
      </w:tr>
      <w:tr w:rsidR="00473F26" w:rsidRPr="00E1142A" w:rsidTr="008E70FF">
        <w:trPr>
          <w:trHeight w:val="270"/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3F26" w:rsidRPr="0089309E" w:rsidRDefault="00473F26" w:rsidP="008E70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473F26" w:rsidRPr="0089309E" w:rsidRDefault="00473F26" w:rsidP="008E7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  <w:t>Општи типични</w:t>
            </w:r>
          </w:p>
          <w:p w:rsidR="00473F26" w:rsidRPr="0089309E" w:rsidRDefault="00473F26" w:rsidP="008E7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lang w:val="sr-Latn-CS" w:eastAsia="sr-Latn-CS"/>
              </w:rPr>
              <w:t>опис посла</w:t>
            </w:r>
          </w:p>
        </w:tc>
        <w:tc>
          <w:tcPr>
            <w:tcW w:w="86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3F26" w:rsidRPr="00491E08" w:rsidRDefault="00473F26" w:rsidP="008E70FF">
            <w:pPr>
              <w:numPr>
                <w:ilvl w:val="0"/>
                <w:numId w:val="8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491E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пружа услуге здравствене неге и подршке лицима којима је потребна нега као последица старења, повређивања, болести или других физичких и менталних поремећаја, или потенцијалих ризика за здравље у складу са праксом и стандардима савремене неге и о томе води прописану медицинску документацију;</w:t>
            </w:r>
          </w:p>
          <w:p w:rsidR="00473F26" w:rsidRPr="00491E08" w:rsidRDefault="00473F26" w:rsidP="008E70FF">
            <w:pPr>
              <w:numPr>
                <w:ilvl w:val="0"/>
                <w:numId w:val="8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491E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у тиму са докторима медицине и другима или самостално, спроводи превентивне и куративне мере, по налогу доктора медицине или доктора медицине специјалисте у установи и на терену,у оквиту теренског рада; </w:t>
            </w:r>
          </w:p>
          <w:p w:rsidR="00473F26" w:rsidRPr="00491E08" w:rsidRDefault="00473F26" w:rsidP="008E70FF">
            <w:pPr>
              <w:numPr>
                <w:ilvl w:val="0"/>
                <w:numId w:val="8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491E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припрема болесника за дијагностичко терапијске процедуре и припрема ординацију, опрему и уређаје за рад; </w:t>
            </w:r>
          </w:p>
          <w:p w:rsidR="00473F26" w:rsidRPr="004F6454" w:rsidRDefault="00473F26" w:rsidP="008E70FF">
            <w:pPr>
              <w:numPr>
                <w:ilvl w:val="0"/>
                <w:numId w:val="8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491E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учествује у дијагностици (ЕКГ, одређивање шећера у крви и др.) и врши антропометријска мерења; </w:t>
            </w:r>
          </w:p>
          <w:p w:rsidR="00473F26" w:rsidRPr="00737398" w:rsidRDefault="00473F26" w:rsidP="00737398">
            <w:pPr>
              <w:numPr>
                <w:ilvl w:val="0"/>
                <w:numId w:val="8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491E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врши дезинфекцију и стерилизацију материјала и инструмената;</w:t>
            </w:r>
          </w:p>
          <w:p w:rsidR="00473F26" w:rsidRPr="00671618" w:rsidRDefault="00473F26" w:rsidP="008E70FF">
            <w:pPr>
              <w:numPr>
                <w:ilvl w:val="0"/>
                <w:numId w:val="8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491E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у зависности од сложености и специфичности радног места, сложености и специфичности послова, сложености процедура, нивоа ризика, контакта са пацијентом и услова рада препознају се горе наведена радна места.</w:t>
            </w:r>
            <w:r w:rsidRPr="0089309E">
              <w:rPr>
                <w:rFonts w:ascii="Times New Roman" w:eastAsia="Times New Roman" w:hAnsi="Times New Roman"/>
                <w:color w:val="000000"/>
                <w:lang w:eastAsia="sr-Latn-CS"/>
              </w:rPr>
              <w:t xml:space="preserve"> </w:t>
            </w:r>
          </w:p>
        </w:tc>
      </w:tr>
      <w:tr w:rsidR="00473F26" w:rsidRPr="00E1142A" w:rsidTr="008E70FF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3F26" w:rsidRPr="00737398" w:rsidRDefault="00473F26" w:rsidP="008E70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73739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6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3F26" w:rsidRPr="001C3026" w:rsidRDefault="00473F26" w:rsidP="008E70FF">
            <w:pPr>
              <w:numPr>
                <w:ilvl w:val="0"/>
                <w:numId w:val="8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lang w:eastAsia="sr-Latn-CS"/>
              </w:rPr>
              <w:t>средње образовање</w:t>
            </w:r>
          </w:p>
        </w:tc>
      </w:tr>
      <w:tr w:rsidR="00473F26" w:rsidRPr="00E1142A" w:rsidTr="008E70FF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3F26" w:rsidRPr="00737398" w:rsidRDefault="00473F26" w:rsidP="008E70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73739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6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3F26" w:rsidRPr="0093399E" w:rsidRDefault="00473F26" w:rsidP="008E70FF">
            <w:pPr>
              <w:numPr>
                <w:ilvl w:val="0"/>
                <w:numId w:val="85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9339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стручни испит;</w:t>
            </w:r>
          </w:p>
          <w:p w:rsidR="00473F26" w:rsidRPr="0093399E" w:rsidRDefault="00473F26" w:rsidP="008E70FF">
            <w:pPr>
              <w:numPr>
                <w:ilvl w:val="0"/>
                <w:numId w:val="85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9339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лиценца;</w:t>
            </w:r>
          </w:p>
          <w:p w:rsidR="00473F26" w:rsidRPr="0089309E" w:rsidRDefault="00473F26" w:rsidP="008E70FF">
            <w:pPr>
              <w:numPr>
                <w:ilvl w:val="0"/>
                <w:numId w:val="8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9339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најмање шест месеци радног искуства у звању медицинске сестре/техничара</w:t>
            </w:r>
          </w:p>
        </w:tc>
      </w:tr>
      <w:tr w:rsidR="00473F26" w:rsidRPr="00E1142A" w:rsidTr="008E70FF">
        <w:trPr>
          <w:tblCellSpacing w:w="7" w:type="dxa"/>
        </w:trPr>
        <w:tc>
          <w:tcPr>
            <w:tcW w:w="2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3F26" w:rsidRPr="00737398" w:rsidRDefault="00473F26" w:rsidP="008E70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73739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Број извршилаца</w:t>
            </w:r>
          </w:p>
        </w:tc>
        <w:tc>
          <w:tcPr>
            <w:tcW w:w="86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3F26" w:rsidRPr="008751E2" w:rsidRDefault="00473F26" w:rsidP="008E70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3</w:t>
            </w:r>
          </w:p>
        </w:tc>
      </w:tr>
    </w:tbl>
    <w:p w:rsidR="00473F26" w:rsidRDefault="00473F26" w:rsidP="002D3F5C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905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0"/>
        <w:gridCol w:w="8555"/>
      </w:tblGrid>
      <w:tr w:rsidR="008751E2" w:rsidRPr="00E1142A" w:rsidTr="00737398">
        <w:trPr>
          <w:trHeight w:val="796"/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hideMark/>
          </w:tcPr>
          <w:p w:rsidR="008751E2" w:rsidRPr="008751E2" w:rsidRDefault="008751E2" w:rsidP="008E70FF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CS" w:eastAsia="sr-Latn-CS"/>
              </w:rPr>
            </w:pPr>
            <w:r w:rsidRPr="008751E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CS" w:eastAsia="sr-Latn-CS"/>
              </w:rPr>
              <w:t>Назив радног места</w:t>
            </w:r>
          </w:p>
          <w:p w:rsidR="008751E2" w:rsidRPr="008751E2" w:rsidRDefault="008751E2" w:rsidP="008E70FF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CS" w:eastAsia="sr-Latn-CS"/>
              </w:rPr>
            </w:pP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hideMark/>
          </w:tcPr>
          <w:p w:rsidR="008751E2" w:rsidRPr="00473F26" w:rsidRDefault="008751E2" w:rsidP="008E70FF">
            <w:pPr>
              <w:ind w:left="720" w:hanging="363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sr-Latn-CS"/>
              </w:rPr>
            </w:pPr>
            <w:r w:rsidRPr="00473F26">
              <w:rPr>
                <w:rFonts w:ascii="Times New Roman" w:eastAsia="Times New Roman" w:hAnsi="Times New Roman"/>
                <w:b/>
                <w:sz w:val="18"/>
                <w:szCs w:val="18"/>
                <w:lang w:eastAsia="sr-Latn-CS"/>
              </w:rPr>
              <w:t>СПРЕМАЧ / СПРЕМАЧИЦА ПРОСТОРИЈА У КОЈИМА СЕ ПРУЖАЈУ ЗДРАВСТВЕНЕ УСЛУГЕ</w:t>
            </w:r>
          </w:p>
        </w:tc>
      </w:tr>
      <w:tr w:rsidR="008751E2" w:rsidRPr="00E1142A" w:rsidTr="008E70FF">
        <w:trPr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1E2" w:rsidRPr="008751E2" w:rsidRDefault="008751E2" w:rsidP="008E70FF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CS" w:eastAsia="sr-Latn-CS"/>
              </w:rPr>
            </w:pPr>
            <w:r w:rsidRPr="008751E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CS" w:eastAsia="sr-Latn-CS"/>
              </w:rPr>
              <w:t>Шифра радног места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1E2" w:rsidRPr="008751E2" w:rsidRDefault="008751E2" w:rsidP="008E70FF">
            <w:pPr>
              <w:ind w:left="720" w:hanging="363"/>
              <w:rPr>
                <w:rFonts w:ascii="Times New Roman" w:eastAsia="Times New Roman" w:hAnsi="Times New Roman"/>
                <w:b/>
                <w:sz w:val="18"/>
                <w:szCs w:val="18"/>
                <w:lang w:eastAsia="sr-Latn-CS"/>
              </w:rPr>
            </w:pPr>
            <w:r w:rsidRPr="008751E2">
              <w:rPr>
                <w:rFonts w:ascii="Times New Roman" w:eastAsia="Times New Roman" w:hAnsi="Times New Roman"/>
                <w:b/>
                <w:sz w:val="18"/>
                <w:szCs w:val="18"/>
                <w:lang w:eastAsia="sr-Latn-CS"/>
              </w:rPr>
              <w:t>Z037001</w:t>
            </w:r>
          </w:p>
        </w:tc>
      </w:tr>
      <w:tr w:rsidR="008751E2" w:rsidRPr="00E1142A" w:rsidTr="00473F26">
        <w:trPr>
          <w:tblCellSpacing w:w="7" w:type="dxa"/>
        </w:trPr>
        <w:tc>
          <w:tcPr>
            <w:tcW w:w="2329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hideMark/>
          </w:tcPr>
          <w:p w:rsidR="008751E2" w:rsidRPr="008751E2" w:rsidRDefault="008751E2" w:rsidP="008E70FF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CS" w:eastAsia="sr-Latn-CS"/>
              </w:rPr>
            </w:pPr>
          </w:p>
          <w:p w:rsidR="008751E2" w:rsidRPr="008751E2" w:rsidRDefault="008751E2" w:rsidP="00737398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CS" w:eastAsia="sr-Latn-CS"/>
              </w:rPr>
            </w:pPr>
            <w:r w:rsidRPr="008751E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CS" w:eastAsia="sr-Latn-CS"/>
              </w:rPr>
              <w:t>Општи типичним опис посла</w:t>
            </w:r>
          </w:p>
        </w:tc>
        <w:tc>
          <w:tcPr>
            <w:tcW w:w="8534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hideMark/>
          </w:tcPr>
          <w:p w:rsidR="008751E2" w:rsidRPr="008751E2" w:rsidRDefault="008751E2" w:rsidP="00737398">
            <w:pPr>
              <w:pStyle w:val="NormalStefbullets1"/>
              <w:numPr>
                <w:ilvl w:val="0"/>
                <w:numId w:val="0"/>
              </w:numPr>
              <w:ind w:left="630"/>
            </w:pPr>
            <w:r w:rsidRPr="008751E2">
              <w:t xml:space="preserve">-одржава хигијену просторија и опреме у коме се обавља здравствена делатност; - </w:t>
            </w:r>
            <w:r w:rsidR="00737398">
              <w:t>--</w:t>
            </w:r>
            <w:r w:rsidRPr="008751E2">
              <w:t xml:space="preserve">одржава хигијену у административним просторијама; </w:t>
            </w:r>
          </w:p>
          <w:p w:rsidR="00737398" w:rsidRDefault="008751E2" w:rsidP="00737398">
            <w:pPr>
              <w:pStyle w:val="NormalStefbullets1"/>
              <w:numPr>
                <w:ilvl w:val="0"/>
                <w:numId w:val="0"/>
              </w:numPr>
              <w:ind w:left="970" w:hanging="340"/>
            </w:pPr>
            <w:r w:rsidRPr="008751E2">
              <w:t>- одржава хигијену у заједничким просторијама</w:t>
            </w:r>
            <w:r w:rsidR="00737398">
              <w:t xml:space="preserve"> здравствене установе и околине</w:t>
            </w:r>
          </w:p>
          <w:p w:rsidR="008751E2" w:rsidRPr="008751E2" w:rsidRDefault="008751E2" w:rsidP="00737398">
            <w:pPr>
              <w:pStyle w:val="NormalStefbullets1"/>
              <w:numPr>
                <w:ilvl w:val="0"/>
                <w:numId w:val="0"/>
              </w:numPr>
              <w:ind w:left="970" w:hanging="340"/>
            </w:pPr>
            <w:r w:rsidRPr="008751E2">
              <w:t xml:space="preserve">здравствене установе; </w:t>
            </w:r>
          </w:p>
          <w:p w:rsidR="008751E2" w:rsidRPr="008751E2" w:rsidRDefault="008751E2" w:rsidP="00737398">
            <w:pPr>
              <w:pStyle w:val="NormalStefbullets1"/>
              <w:numPr>
                <w:ilvl w:val="0"/>
                <w:numId w:val="0"/>
              </w:numPr>
              <w:ind w:left="970" w:hanging="340"/>
            </w:pPr>
            <w:r w:rsidRPr="008751E2">
              <w:t>- обавља послове прања, пеглања и одржавања одеће, веша и друге робе за потребе здравствене установе</w:t>
            </w:r>
          </w:p>
        </w:tc>
      </w:tr>
      <w:tr w:rsidR="008751E2" w:rsidRPr="00E1142A" w:rsidTr="008E70FF">
        <w:trPr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1E2" w:rsidRPr="005B0041" w:rsidRDefault="005B0041" w:rsidP="008E70FF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CS" w:eastAsia="sr-Latn-CS"/>
              </w:rPr>
              <w:t>Стручна спрема образ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sr-Latn-CS"/>
              </w:rPr>
              <w:t>.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1E2" w:rsidRPr="008751E2" w:rsidRDefault="008751E2" w:rsidP="008E70FF">
            <w:pPr>
              <w:ind w:left="720" w:hanging="363"/>
              <w:rPr>
                <w:rFonts w:ascii="Times New Roman" w:eastAsia="Times New Roman" w:hAnsi="Times New Roman"/>
                <w:sz w:val="18"/>
                <w:szCs w:val="18"/>
                <w:lang w:eastAsia="sr-Latn-CS"/>
              </w:rPr>
            </w:pPr>
            <w:r w:rsidRPr="008751E2">
              <w:rPr>
                <w:rFonts w:ascii="Times New Roman" w:eastAsia="Times New Roman" w:hAnsi="Times New Roman"/>
                <w:sz w:val="18"/>
                <w:szCs w:val="18"/>
                <w:lang w:eastAsia="sr-Latn-CS"/>
              </w:rPr>
              <w:t>основно образовање.</w:t>
            </w:r>
          </w:p>
        </w:tc>
      </w:tr>
      <w:tr w:rsidR="008751E2" w:rsidRPr="00E1142A" w:rsidTr="008E70FF">
        <w:trPr>
          <w:trHeight w:val="422"/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1E2" w:rsidRPr="00737398" w:rsidRDefault="008751E2" w:rsidP="008E70FF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sr-Latn-CS"/>
              </w:rPr>
            </w:pPr>
            <w:r w:rsidRPr="0073739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Latn-CS" w:eastAsia="sr-Latn-CS"/>
              </w:rPr>
              <w:t>Додатна з</w:t>
            </w:r>
            <w:r w:rsidR="00737398" w:rsidRPr="0073739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Latn-CS" w:eastAsia="sr-Latn-CS"/>
              </w:rPr>
              <w:t>нања и испити/радно искуств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1E2" w:rsidRPr="008751E2" w:rsidRDefault="008751E2" w:rsidP="008E70FF">
            <w:pPr>
              <w:ind w:left="720" w:hanging="363"/>
              <w:rPr>
                <w:rFonts w:ascii="Times New Roman" w:eastAsia="Times New Roman" w:hAnsi="Times New Roman"/>
                <w:sz w:val="18"/>
                <w:szCs w:val="18"/>
                <w:lang w:eastAsia="sr-Latn-CS"/>
              </w:rPr>
            </w:pPr>
            <w:r w:rsidRPr="008751E2">
              <w:rPr>
                <w:rFonts w:ascii="Times New Roman" w:eastAsia="Times New Roman" w:hAnsi="Times New Roman"/>
                <w:sz w:val="18"/>
                <w:szCs w:val="18"/>
                <w:lang w:eastAsia="sr-Latn-CS"/>
              </w:rPr>
              <w:t>-</w:t>
            </w:r>
          </w:p>
        </w:tc>
      </w:tr>
      <w:tr w:rsidR="008751E2" w:rsidRPr="00E1142A" w:rsidTr="008E70FF">
        <w:trPr>
          <w:trHeight w:val="305"/>
          <w:tblCellSpacing w:w="7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1E2" w:rsidRPr="00737398" w:rsidRDefault="008751E2" w:rsidP="008E70FF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Latn-CS" w:eastAsia="sr-Latn-CS"/>
              </w:rPr>
            </w:pPr>
            <w:r w:rsidRPr="0073739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Latn-CS" w:eastAsia="sr-Latn-CS"/>
              </w:rPr>
              <w:t xml:space="preserve"> Број  извршилаца</w:t>
            </w:r>
          </w:p>
        </w:tc>
        <w:tc>
          <w:tcPr>
            <w:tcW w:w="8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1E2" w:rsidRPr="008751E2" w:rsidRDefault="008751E2" w:rsidP="008E70FF">
            <w:pPr>
              <w:ind w:left="720" w:hanging="363"/>
              <w:rPr>
                <w:rFonts w:ascii="Times New Roman" w:eastAsia="Times New Roman" w:hAnsi="Times New Roman"/>
                <w:sz w:val="18"/>
                <w:szCs w:val="18"/>
                <w:lang w:eastAsia="sr-Latn-CS"/>
              </w:rPr>
            </w:pPr>
            <w:r w:rsidRPr="008751E2">
              <w:rPr>
                <w:rFonts w:ascii="Times New Roman" w:eastAsia="Times New Roman" w:hAnsi="Times New Roman"/>
                <w:sz w:val="18"/>
                <w:szCs w:val="18"/>
                <w:lang w:eastAsia="sr-Latn-CS"/>
              </w:rPr>
              <w:t>1</w:t>
            </w:r>
          </w:p>
        </w:tc>
      </w:tr>
    </w:tbl>
    <w:p w:rsidR="008751E2" w:rsidRPr="008751E2" w:rsidRDefault="008751E2" w:rsidP="002D3F5C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881" w:type="dxa"/>
        <w:tblInd w:w="-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2"/>
        <w:gridCol w:w="2103"/>
        <w:gridCol w:w="899"/>
        <w:gridCol w:w="1396"/>
        <w:gridCol w:w="5731"/>
      </w:tblGrid>
      <w:tr w:rsidR="002D3F5C" w:rsidRPr="00E1142A" w:rsidTr="002D3F5C">
        <w:trPr>
          <w:trHeight w:val="386"/>
        </w:trPr>
        <w:tc>
          <w:tcPr>
            <w:tcW w:w="10881" w:type="dxa"/>
            <w:gridSpan w:val="5"/>
            <w:shd w:val="clear" w:color="000000" w:fill="00FFFF"/>
            <w:noWrap/>
            <w:vAlign w:val="center"/>
            <w:hideMark/>
          </w:tcPr>
          <w:p w:rsidR="002D3F5C" w:rsidRPr="00E1142A" w:rsidRDefault="002D3F5C" w:rsidP="002D3F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142A">
              <w:rPr>
                <w:rFonts w:ascii="Times New Roman" w:hAnsi="Times New Roman"/>
                <w:b/>
                <w:bCs/>
                <w:sz w:val="24"/>
              </w:rPr>
              <w:t>2.0.ОЈ ОПШТА БОЛНИЦА ВРАЊЕ</w:t>
            </w:r>
          </w:p>
        </w:tc>
      </w:tr>
      <w:tr w:rsidR="002D3F5C" w:rsidRPr="00E1142A" w:rsidTr="002D3F5C">
        <w:trPr>
          <w:trHeight w:val="625"/>
        </w:trPr>
        <w:tc>
          <w:tcPr>
            <w:tcW w:w="752" w:type="dxa"/>
            <w:shd w:val="clear" w:color="auto" w:fill="auto"/>
            <w:noWrap/>
            <w:vAlign w:val="center"/>
          </w:tcPr>
          <w:p w:rsidR="002D3F5C" w:rsidRPr="00E1142A" w:rsidRDefault="002D3F5C" w:rsidP="002D3F5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bCs/>
                <w:sz w:val="20"/>
                <w:szCs w:val="20"/>
              </w:rPr>
              <w:t>Р.бр.</w:t>
            </w:r>
          </w:p>
        </w:tc>
        <w:tc>
          <w:tcPr>
            <w:tcW w:w="2103" w:type="dxa"/>
            <w:shd w:val="clear" w:color="auto" w:fill="auto"/>
            <w:noWrap/>
            <w:vAlign w:val="center"/>
          </w:tcPr>
          <w:p w:rsidR="002D3F5C" w:rsidRPr="00E1142A" w:rsidRDefault="002D3F5C" w:rsidP="002D3F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2D3F5C" w:rsidRPr="00E1142A" w:rsidRDefault="002D3F5C" w:rsidP="002D3F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Бр. изврш.</w:t>
            </w:r>
          </w:p>
        </w:tc>
        <w:tc>
          <w:tcPr>
            <w:tcW w:w="1396" w:type="dxa"/>
            <w:shd w:val="clear" w:color="auto" w:fill="auto"/>
            <w:noWrap/>
            <w:vAlign w:val="center"/>
          </w:tcPr>
          <w:p w:rsidR="002D3F5C" w:rsidRPr="00E1142A" w:rsidRDefault="002D3F5C" w:rsidP="002D3F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</w:t>
            </w:r>
          </w:p>
        </w:tc>
        <w:tc>
          <w:tcPr>
            <w:tcW w:w="5731" w:type="dxa"/>
            <w:shd w:val="clear" w:color="auto" w:fill="auto"/>
            <w:noWrap/>
            <w:vAlign w:val="center"/>
          </w:tcPr>
          <w:p w:rsidR="002D3F5C" w:rsidRPr="00E1142A" w:rsidRDefault="002D3F5C" w:rsidP="002D3F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Посебни услови</w:t>
            </w:r>
          </w:p>
        </w:tc>
      </w:tr>
      <w:tr w:rsidR="002D3F5C" w:rsidRPr="00E1142A" w:rsidTr="002D3F5C">
        <w:trPr>
          <w:trHeight w:val="625"/>
        </w:trPr>
        <w:tc>
          <w:tcPr>
            <w:tcW w:w="752" w:type="dxa"/>
            <w:shd w:val="clear" w:color="auto" w:fill="auto"/>
            <w:noWrap/>
            <w:vAlign w:val="center"/>
            <w:hideMark/>
          </w:tcPr>
          <w:p w:rsidR="002D3F5C" w:rsidRPr="00E1142A" w:rsidRDefault="002D3F5C" w:rsidP="002D3F5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103" w:type="dxa"/>
            <w:shd w:val="clear" w:color="auto" w:fill="auto"/>
            <w:noWrap/>
            <w:vAlign w:val="center"/>
            <w:hideMark/>
          </w:tcPr>
          <w:p w:rsidR="002D3F5C" w:rsidRPr="00E1142A" w:rsidRDefault="002D3F5C" w:rsidP="002D3F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ДИРЕКТОР-УПРАВНИК ОЈ Опште болнице Врање</w:t>
            </w:r>
          </w:p>
        </w:tc>
        <w:tc>
          <w:tcPr>
            <w:tcW w:w="899" w:type="dxa"/>
            <w:shd w:val="clear" w:color="auto" w:fill="auto"/>
            <w:noWrap/>
            <w:vAlign w:val="center"/>
            <w:hideMark/>
          </w:tcPr>
          <w:p w:rsidR="002D3F5C" w:rsidRPr="00E1142A" w:rsidRDefault="002D3F5C" w:rsidP="002D3F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96" w:type="dxa"/>
            <w:shd w:val="clear" w:color="auto" w:fill="auto"/>
            <w:noWrap/>
            <w:vAlign w:val="center"/>
            <w:hideMark/>
          </w:tcPr>
          <w:p w:rsidR="002D3F5C" w:rsidRPr="00E1142A" w:rsidRDefault="002D3F5C" w:rsidP="002D3F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731" w:type="dxa"/>
            <w:shd w:val="clear" w:color="auto" w:fill="auto"/>
            <w:noWrap/>
            <w:vAlign w:val="center"/>
            <w:hideMark/>
          </w:tcPr>
          <w:p w:rsidR="002D3F5C" w:rsidRPr="00A7240A" w:rsidRDefault="002D3F5C" w:rsidP="002D3F5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A7240A">
              <w:rPr>
                <w:rFonts w:ascii="Times New Roman" w:hAnsi="Times New Roman"/>
                <w:sz w:val="20"/>
                <w:szCs w:val="20"/>
              </w:rPr>
              <w:t>- за здравствене раднике:</w:t>
            </w:r>
          </w:p>
          <w:p w:rsidR="002D3F5C" w:rsidRPr="00A7240A" w:rsidRDefault="002D3F5C" w:rsidP="002D3F5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A7240A">
              <w:rPr>
                <w:rFonts w:ascii="Times New Roman" w:hAnsi="Times New Roman"/>
                <w:sz w:val="20"/>
                <w:szCs w:val="20"/>
              </w:rPr>
              <w:t>- стручни испит;</w:t>
            </w:r>
          </w:p>
          <w:p w:rsidR="002D3F5C" w:rsidRPr="00A7240A" w:rsidRDefault="002D3F5C" w:rsidP="002D3F5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A7240A">
              <w:rPr>
                <w:rFonts w:ascii="Times New Roman" w:hAnsi="Times New Roman"/>
                <w:sz w:val="20"/>
                <w:szCs w:val="20"/>
              </w:rPr>
              <w:t>- лиценца;</w:t>
            </w:r>
          </w:p>
          <w:p w:rsidR="002D3F5C" w:rsidRPr="00A7240A" w:rsidRDefault="002D3F5C" w:rsidP="002D3F5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A7240A">
              <w:rPr>
                <w:rFonts w:ascii="Times New Roman" w:hAnsi="Times New Roman"/>
                <w:sz w:val="20"/>
                <w:szCs w:val="20"/>
              </w:rPr>
              <w:t>- специјалистички испит;</w:t>
            </w:r>
          </w:p>
          <w:p w:rsidR="002D3F5C" w:rsidRPr="00A7240A" w:rsidRDefault="002D3F5C" w:rsidP="002D3F5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A7240A">
              <w:rPr>
                <w:rFonts w:ascii="Times New Roman" w:hAnsi="Times New Roman"/>
                <w:sz w:val="20"/>
                <w:szCs w:val="20"/>
              </w:rPr>
              <w:t>- за здравствене раднике и остала наведена образовања:</w:t>
            </w:r>
          </w:p>
          <w:p w:rsidR="002D3F5C" w:rsidRPr="00A7240A" w:rsidRDefault="002D3F5C" w:rsidP="002D3F5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A7240A">
              <w:rPr>
                <w:rFonts w:ascii="Times New Roman" w:hAnsi="Times New Roman"/>
                <w:sz w:val="20"/>
                <w:szCs w:val="20"/>
              </w:rPr>
              <w:t>- акредитована едукација из здравственог менаџмента;</w:t>
            </w:r>
          </w:p>
          <w:p w:rsidR="002D3F5C" w:rsidRPr="00E1142A" w:rsidRDefault="002D3F5C" w:rsidP="002D3F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2D3F5C" w:rsidRPr="00E1142A" w:rsidTr="002D3F5C">
        <w:trPr>
          <w:trHeight w:val="625"/>
        </w:trPr>
        <w:tc>
          <w:tcPr>
            <w:tcW w:w="752" w:type="dxa"/>
            <w:shd w:val="clear" w:color="auto" w:fill="auto"/>
            <w:noWrap/>
            <w:vAlign w:val="center"/>
            <w:hideMark/>
          </w:tcPr>
          <w:p w:rsidR="002D3F5C" w:rsidRPr="00E1142A" w:rsidRDefault="002D3F5C" w:rsidP="002D3F5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103" w:type="dxa"/>
            <w:shd w:val="clear" w:color="auto" w:fill="auto"/>
            <w:noWrap/>
            <w:vAlign w:val="center"/>
            <w:hideMark/>
          </w:tcPr>
          <w:p w:rsidR="002D3F5C" w:rsidRPr="00E1142A" w:rsidRDefault="002D3F5C" w:rsidP="002D3F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Главна сестра Дома здравља Врање</w:t>
            </w:r>
          </w:p>
        </w:tc>
        <w:tc>
          <w:tcPr>
            <w:tcW w:w="899" w:type="dxa"/>
            <w:shd w:val="clear" w:color="auto" w:fill="auto"/>
            <w:noWrap/>
            <w:vAlign w:val="center"/>
            <w:hideMark/>
          </w:tcPr>
          <w:p w:rsidR="002D3F5C" w:rsidRPr="00E1142A" w:rsidRDefault="002D3F5C" w:rsidP="002D3F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96" w:type="dxa"/>
            <w:shd w:val="clear" w:color="auto" w:fill="auto"/>
            <w:noWrap/>
            <w:vAlign w:val="center"/>
            <w:hideMark/>
          </w:tcPr>
          <w:p w:rsidR="002D3F5C" w:rsidRPr="00E1142A" w:rsidRDefault="002D3F5C" w:rsidP="002D3F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6 степен-Виша мед.шк.</w:t>
            </w:r>
          </w:p>
        </w:tc>
        <w:tc>
          <w:tcPr>
            <w:tcW w:w="5731" w:type="dxa"/>
            <w:shd w:val="clear" w:color="auto" w:fill="auto"/>
            <w:noWrap/>
            <w:vAlign w:val="center"/>
            <w:hideMark/>
          </w:tcPr>
          <w:p w:rsidR="002D3F5C" w:rsidRPr="00A7240A" w:rsidRDefault="002D3F5C" w:rsidP="002D3F5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A7240A">
              <w:rPr>
                <w:rFonts w:ascii="Times New Roman" w:hAnsi="Times New Roman"/>
                <w:sz w:val="20"/>
                <w:szCs w:val="20"/>
              </w:rPr>
              <w:t>- стручни испит;</w:t>
            </w:r>
          </w:p>
          <w:p w:rsidR="002D3F5C" w:rsidRPr="00A7240A" w:rsidRDefault="002D3F5C" w:rsidP="002D3F5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A7240A">
              <w:rPr>
                <w:rFonts w:ascii="Times New Roman" w:hAnsi="Times New Roman"/>
                <w:sz w:val="20"/>
                <w:szCs w:val="20"/>
              </w:rPr>
              <w:t>- лиценца;</w:t>
            </w:r>
          </w:p>
          <w:p w:rsidR="002D3F5C" w:rsidRPr="00A7240A" w:rsidRDefault="002D3F5C" w:rsidP="002D3F5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A7240A">
              <w:rPr>
                <w:rFonts w:ascii="Times New Roman" w:hAnsi="Times New Roman"/>
                <w:sz w:val="20"/>
                <w:szCs w:val="20"/>
              </w:rPr>
              <w:t>- најмање пет година радног искуства у области здравствене заштите.</w:t>
            </w:r>
          </w:p>
          <w:p w:rsidR="002D3F5C" w:rsidRPr="00E1142A" w:rsidRDefault="002D3F5C" w:rsidP="002D3F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</w:tbl>
    <w:p w:rsidR="002D3F5C" w:rsidRDefault="002D3F5C" w:rsidP="002D3F5C">
      <w:pPr>
        <w:pStyle w:val="BlockText"/>
        <w:ind w:left="0" w:right="1"/>
        <w:jc w:val="both"/>
        <w:rPr>
          <w:b/>
          <w:color w:val="auto"/>
          <w:sz w:val="24"/>
          <w:u w:val="single"/>
        </w:rPr>
      </w:pPr>
    </w:p>
    <w:p w:rsidR="002D3F5C" w:rsidRPr="00F64EBD" w:rsidRDefault="002D3F5C" w:rsidP="002D3F5C">
      <w:pPr>
        <w:pStyle w:val="BlockText"/>
        <w:ind w:left="0" w:right="1"/>
        <w:jc w:val="both"/>
        <w:rPr>
          <w:b/>
          <w:color w:val="auto"/>
          <w:sz w:val="24"/>
          <w:u w:val="single"/>
        </w:rPr>
      </w:pPr>
    </w:p>
    <w:p w:rsidR="002D3F5C" w:rsidRDefault="002D3F5C" w:rsidP="002D3F5C">
      <w:pPr>
        <w:pStyle w:val="BlockText"/>
        <w:ind w:left="0" w:right="1"/>
        <w:jc w:val="center"/>
        <w:rPr>
          <w:b/>
          <w:color w:val="auto"/>
          <w:sz w:val="20"/>
          <w:szCs w:val="20"/>
          <w:u w:val="single"/>
        </w:rPr>
      </w:pPr>
      <w:r>
        <w:rPr>
          <w:b/>
          <w:color w:val="auto"/>
          <w:sz w:val="20"/>
          <w:szCs w:val="20"/>
          <w:u w:val="single"/>
        </w:rPr>
        <w:t>2.0.1. ДИРЕКТОР (</w:t>
      </w:r>
      <w:r w:rsidRPr="00BD65DF">
        <w:rPr>
          <w:b/>
          <w:color w:val="auto"/>
          <w:sz w:val="20"/>
          <w:szCs w:val="20"/>
          <w:u w:val="single"/>
        </w:rPr>
        <w:t>УПРАВНИК</w:t>
      </w:r>
      <w:r>
        <w:rPr>
          <w:b/>
          <w:color w:val="auto"/>
          <w:sz w:val="20"/>
          <w:szCs w:val="20"/>
          <w:u w:val="single"/>
        </w:rPr>
        <w:t>)</w:t>
      </w:r>
      <w:r w:rsidRPr="00BD65DF">
        <w:rPr>
          <w:b/>
          <w:color w:val="auto"/>
          <w:sz w:val="20"/>
          <w:szCs w:val="20"/>
          <w:u w:val="single"/>
        </w:rPr>
        <w:t xml:space="preserve"> </w:t>
      </w:r>
      <w:r>
        <w:rPr>
          <w:b/>
          <w:color w:val="auto"/>
          <w:sz w:val="20"/>
          <w:szCs w:val="20"/>
          <w:u w:val="single"/>
        </w:rPr>
        <w:t>ОЈ ОПШТЕ БОЛНИЦЕ ВРАЊЕ</w:t>
      </w:r>
    </w:p>
    <w:p w:rsidR="002D3F5C" w:rsidRDefault="002D3F5C" w:rsidP="002D3F5C">
      <w:pPr>
        <w:pStyle w:val="BlockText"/>
        <w:ind w:left="0" w:right="1"/>
        <w:jc w:val="center"/>
        <w:rPr>
          <w:b/>
          <w:color w:val="auto"/>
          <w:sz w:val="20"/>
          <w:szCs w:val="20"/>
          <w:u w:val="single"/>
        </w:rPr>
      </w:pPr>
    </w:p>
    <w:tbl>
      <w:tblPr>
        <w:tblW w:w="10800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78"/>
        <w:gridCol w:w="9022"/>
      </w:tblGrid>
      <w:tr w:rsidR="002D3F5C" w:rsidRPr="00E1142A" w:rsidTr="00E1142A">
        <w:trPr>
          <w:trHeight w:val="526"/>
        </w:trPr>
        <w:tc>
          <w:tcPr>
            <w:tcW w:w="1778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22" w:type="dxa"/>
          </w:tcPr>
          <w:p w:rsidR="002D3F5C" w:rsidRPr="00E1142A" w:rsidRDefault="002D3F5C" w:rsidP="00E1142A">
            <w:pPr>
              <w:pStyle w:val="BlockText"/>
              <w:ind w:left="0" w:right="1"/>
              <w:rPr>
                <w:b/>
                <w:color w:val="auto"/>
                <w:sz w:val="20"/>
                <w:szCs w:val="20"/>
              </w:rPr>
            </w:pPr>
            <w:r w:rsidRPr="00E1142A">
              <w:rPr>
                <w:b/>
                <w:color w:val="auto"/>
                <w:sz w:val="20"/>
                <w:szCs w:val="20"/>
              </w:rPr>
              <w:t xml:space="preserve">                               2.0.1.ДИРЕКТОР (УПРАВНИК) ОЈ ОПШТЕ БОЛНИЦЕ ВРАЊЕ</w:t>
            </w:r>
          </w:p>
          <w:p w:rsidR="002D3F5C" w:rsidRPr="00E1142A" w:rsidRDefault="002D3F5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D3F5C" w:rsidRPr="00E1142A" w:rsidTr="00E1142A">
        <w:trPr>
          <w:trHeight w:val="526"/>
        </w:trPr>
        <w:tc>
          <w:tcPr>
            <w:tcW w:w="1778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9022" w:type="dxa"/>
          </w:tcPr>
          <w:p w:rsidR="002D3F5C" w:rsidRPr="00E1142A" w:rsidRDefault="002D3F5C" w:rsidP="00E1142A">
            <w:pPr>
              <w:pStyle w:val="BlockText"/>
              <w:ind w:left="0" w:right="1"/>
              <w:rPr>
                <w:b/>
                <w:color w:val="auto"/>
                <w:sz w:val="20"/>
                <w:szCs w:val="20"/>
              </w:rPr>
            </w:pPr>
            <w:r w:rsidRPr="00E1142A">
              <w:rPr>
                <w:b/>
                <w:color w:val="auto"/>
                <w:sz w:val="20"/>
                <w:szCs w:val="20"/>
              </w:rPr>
              <w:t>Z010103</w:t>
            </w:r>
          </w:p>
        </w:tc>
      </w:tr>
      <w:tr w:rsidR="002D3F5C" w:rsidRPr="00E1142A" w:rsidTr="00E1142A">
        <w:trPr>
          <w:trHeight w:val="488"/>
        </w:trPr>
        <w:tc>
          <w:tcPr>
            <w:tcW w:w="1778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9022" w:type="dxa"/>
          </w:tcPr>
          <w:p w:rsidR="002D3F5C" w:rsidRPr="00E1142A" w:rsidRDefault="002D3F5C" w:rsidP="00E1142A">
            <w:pPr>
              <w:pStyle w:val="BlockText"/>
              <w:numPr>
                <w:ilvl w:val="0"/>
                <w:numId w:val="23"/>
              </w:numPr>
              <w:ind w:right="1"/>
              <w:jc w:val="both"/>
              <w:rPr>
                <w:color w:val="auto"/>
                <w:sz w:val="20"/>
                <w:szCs w:val="20"/>
              </w:rPr>
            </w:pPr>
            <w:r w:rsidRPr="00E1142A">
              <w:rPr>
                <w:color w:val="auto"/>
                <w:sz w:val="20"/>
                <w:szCs w:val="20"/>
              </w:rPr>
              <w:t xml:space="preserve">Предлаже програм и план рада организационе јединице. </w:t>
            </w:r>
          </w:p>
          <w:p w:rsidR="002D3F5C" w:rsidRPr="00E1142A" w:rsidRDefault="002D3F5C" w:rsidP="00E1142A">
            <w:pPr>
              <w:pStyle w:val="BlockText"/>
              <w:numPr>
                <w:ilvl w:val="0"/>
                <w:numId w:val="23"/>
              </w:numPr>
              <w:ind w:right="1"/>
              <w:jc w:val="both"/>
              <w:rPr>
                <w:color w:val="auto"/>
                <w:sz w:val="20"/>
                <w:szCs w:val="20"/>
              </w:rPr>
            </w:pPr>
            <w:r w:rsidRPr="00E1142A">
              <w:rPr>
                <w:color w:val="auto"/>
                <w:sz w:val="20"/>
                <w:szCs w:val="20"/>
              </w:rPr>
              <w:t xml:space="preserve">Прати, анализира и одговара за извршење програма и плана рада. </w:t>
            </w:r>
          </w:p>
          <w:p w:rsidR="002D3F5C" w:rsidRPr="00E1142A" w:rsidRDefault="002D3F5C" w:rsidP="00E1142A">
            <w:pPr>
              <w:pStyle w:val="BlockText"/>
              <w:numPr>
                <w:ilvl w:val="0"/>
                <w:numId w:val="23"/>
              </w:numPr>
              <w:ind w:right="1"/>
              <w:jc w:val="both"/>
              <w:rPr>
                <w:color w:val="auto"/>
                <w:sz w:val="20"/>
                <w:szCs w:val="20"/>
              </w:rPr>
            </w:pPr>
            <w:r w:rsidRPr="00E1142A">
              <w:rPr>
                <w:color w:val="auto"/>
                <w:sz w:val="20"/>
                <w:szCs w:val="20"/>
              </w:rPr>
              <w:t>Одговоран је за рационално и економично пословање организационe јединицe,</w:t>
            </w:r>
          </w:p>
          <w:p w:rsidR="002D3F5C" w:rsidRPr="00E1142A" w:rsidRDefault="002D3F5C" w:rsidP="00E1142A">
            <w:pPr>
              <w:pStyle w:val="BlockText"/>
              <w:numPr>
                <w:ilvl w:val="0"/>
                <w:numId w:val="23"/>
              </w:numPr>
              <w:ind w:right="1"/>
              <w:jc w:val="both"/>
              <w:rPr>
                <w:color w:val="auto"/>
                <w:sz w:val="20"/>
                <w:szCs w:val="20"/>
              </w:rPr>
            </w:pPr>
            <w:r w:rsidRPr="00E1142A">
              <w:rPr>
                <w:color w:val="auto"/>
                <w:sz w:val="20"/>
                <w:szCs w:val="20"/>
              </w:rPr>
              <w:t xml:space="preserve">Организује рад свих кадрова организационе јединице, </w:t>
            </w:r>
          </w:p>
          <w:p w:rsidR="002D3F5C" w:rsidRPr="00E1142A" w:rsidRDefault="002D3F5C" w:rsidP="00E1142A">
            <w:pPr>
              <w:pStyle w:val="BlockText"/>
              <w:numPr>
                <w:ilvl w:val="0"/>
                <w:numId w:val="23"/>
              </w:numPr>
              <w:ind w:right="1"/>
              <w:jc w:val="both"/>
              <w:rPr>
                <w:color w:val="auto"/>
                <w:sz w:val="20"/>
                <w:szCs w:val="20"/>
              </w:rPr>
            </w:pPr>
            <w:r w:rsidRPr="00E1142A">
              <w:rPr>
                <w:color w:val="auto"/>
                <w:sz w:val="20"/>
                <w:szCs w:val="20"/>
              </w:rPr>
              <w:t xml:space="preserve">Врши процену оптерећености радника у извршавању послова и задатака и контролише поштовање радног времена. </w:t>
            </w:r>
          </w:p>
          <w:p w:rsidR="002D3F5C" w:rsidRPr="00E1142A" w:rsidRDefault="002D3F5C" w:rsidP="00E1142A">
            <w:pPr>
              <w:pStyle w:val="BlockText"/>
              <w:numPr>
                <w:ilvl w:val="0"/>
                <w:numId w:val="23"/>
              </w:numPr>
              <w:ind w:right="1"/>
              <w:jc w:val="both"/>
              <w:rPr>
                <w:color w:val="auto"/>
                <w:sz w:val="20"/>
                <w:szCs w:val="20"/>
              </w:rPr>
            </w:pPr>
            <w:r w:rsidRPr="00E1142A">
              <w:rPr>
                <w:color w:val="auto"/>
                <w:sz w:val="20"/>
                <w:szCs w:val="20"/>
              </w:rPr>
              <w:t xml:space="preserve">Одговоран је за благовремено и ефикасно пружање услува корисницима. </w:t>
            </w:r>
          </w:p>
          <w:p w:rsidR="002D3F5C" w:rsidRPr="00E1142A" w:rsidRDefault="002D3F5C" w:rsidP="00E1142A">
            <w:pPr>
              <w:pStyle w:val="BlockText"/>
              <w:numPr>
                <w:ilvl w:val="0"/>
                <w:numId w:val="23"/>
              </w:numPr>
              <w:ind w:right="1"/>
              <w:jc w:val="both"/>
              <w:rPr>
                <w:color w:val="auto"/>
                <w:sz w:val="20"/>
                <w:szCs w:val="20"/>
              </w:rPr>
            </w:pPr>
            <w:r w:rsidRPr="00E1142A">
              <w:rPr>
                <w:color w:val="auto"/>
                <w:sz w:val="20"/>
                <w:szCs w:val="20"/>
              </w:rPr>
              <w:t>Предлаже мере директору и Управног одбору за унапре</w:t>
            </w:r>
            <w:r w:rsidRPr="00E1142A">
              <w:rPr>
                <w:color w:val="auto"/>
                <w:sz w:val="20"/>
                <w:szCs w:val="20"/>
                <w:lang w:val="sr-Cyrl-CS"/>
              </w:rPr>
              <w:t>ђ</w:t>
            </w:r>
            <w:r w:rsidRPr="00E1142A">
              <w:rPr>
                <w:color w:val="auto"/>
                <w:sz w:val="20"/>
                <w:szCs w:val="20"/>
              </w:rPr>
              <w:t xml:space="preserve">ење рада организационе јединице. </w:t>
            </w:r>
          </w:p>
          <w:p w:rsidR="002D3F5C" w:rsidRPr="00E1142A" w:rsidRDefault="002D3F5C" w:rsidP="00E1142A">
            <w:pPr>
              <w:pStyle w:val="BlockText"/>
              <w:numPr>
                <w:ilvl w:val="0"/>
                <w:numId w:val="23"/>
              </w:numPr>
              <w:ind w:right="1"/>
              <w:jc w:val="both"/>
              <w:rPr>
                <w:color w:val="auto"/>
                <w:sz w:val="20"/>
                <w:szCs w:val="20"/>
              </w:rPr>
            </w:pPr>
            <w:r w:rsidRPr="00E1142A">
              <w:rPr>
                <w:color w:val="auto"/>
                <w:sz w:val="20"/>
                <w:szCs w:val="20"/>
              </w:rPr>
              <w:t xml:space="preserve">Организује и контролише динамику коришћења годишњих одмора, боловања радника и остала плаћена и неплаћена одсуства са рада. </w:t>
            </w:r>
          </w:p>
          <w:p w:rsidR="002D3F5C" w:rsidRPr="00E1142A" w:rsidRDefault="002D3F5C" w:rsidP="00E1142A">
            <w:pPr>
              <w:pStyle w:val="BlockText"/>
              <w:numPr>
                <w:ilvl w:val="0"/>
                <w:numId w:val="23"/>
              </w:numPr>
              <w:ind w:right="1"/>
              <w:jc w:val="both"/>
              <w:rPr>
                <w:color w:val="auto"/>
                <w:sz w:val="20"/>
                <w:szCs w:val="20"/>
              </w:rPr>
            </w:pPr>
            <w:r w:rsidRPr="00E1142A">
              <w:rPr>
                <w:color w:val="auto"/>
                <w:sz w:val="20"/>
                <w:szCs w:val="20"/>
              </w:rPr>
              <w:t xml:space="preserve">Одговоран је за рационално коришћење средстава за рад. </w:t>
            </w:r>
          </w:p>
          <w:p w:rsidR="002D3F5C" w:rsidRPr="00E1142A" w:rsidRDefault="002D3F5C" w:rsidP="00E1142A">
            <w:pPr>
              <w:pStyle w:val="BlockText"/>
              <w:numPr>
                <w:ilvl w:val="0"/>
                <w:numId w:val="23"/>
              </w:numPr>
              <w:ind w:right="1"/>
              <w:jc w:val="both"/>
              <w:rPr>
                <w:color w:val="auto"/>
                <w:sz w:val="20"/>
                <w:szCs w:val="20"/>
              </w:rPr>
            </w:pPr>
            <w:r w:rsidRPr="00E1142A">
              <w:rPr>
                <w:color w:val="auto"/>
                <w:sz w:val="20"/>
                <w:szCs w:val="20"/>
              </w:rPr>
              <w:t xml:space="preserve">Предлаже програм и план рада организационе јединице. </w:t>
            </w:r>
          </w:p>
          <w:p w:rsidR="002D3F5C" w:rsidRPr="00E1142A" w:rsidRDefault="002D3F5C" w:rsidP="00E1142A">
            <w:pPr>
              <w:pStyle w:val="BlockText"/>
              <w:numPr>
                <w:ilvl w:val="0"/>
                <w:numId w:val="23"/>
              </w:numPr>
              <w:ind w:right="1"/>
              <w:jc w:val="both"/>
              <w:rPr>
                <w:color w:val="auto"/>
                <w:sz w:val="20"/>
                <w:szCs w:val="20"/>
              </w:rPr>
            </w:pPr>
            <w:r w:rsidRPr="00E1142A">
              <w:rPr>
                <w:color w:val="auto"/>
                <w:sz w:val="20"/>
                <w:szCs w:val="20"/>
              </w:rPr>
              <w:t xml:space="preserve">Одговоран је за извршење финансијског плана рада јединице. </w:t>
            </w:r>
          </w:p>
          <w:p w:rsidR="002D3F5C" w:rsidRPr="00E1142A" w:rsidRDefault="002D3F5C" w:rsidP="00E1142A">
            <w:pPr>
              <w:pStyle w:val="BlockText"/>
              <w:numPr>
                <w:ilvl w:val="0"/>
                <w:numId w:val="23"/>
              </w:numPr>
              <w:ind w:right="1"/>
              <w:jc w:val="both"/>
              <w:rPr>
                <w:color w:val="auto"/>
                <w:sz w:val="20"/>
                <w:szCs w:val="20"/>
              </w:rPr>
            </w:pPr>
            <w:r w:rsidRPr="00E1142A">
              <w:rPr>
                <w:color w:val="auto"/>
                <w:sz w:val="20"/>
                <w:szCs w:val="20"/>
              </w:rPr>
              <w:t xml:space="preserve">Одговоран је за рационално коришћење средстава за рад. </w:t>
            </w:r>
          </w:p>
          <w:p w:rsidR="002D3F5C" w:rsidRPr="00E1142A" w:rsidRDefault="002D3F5C" w:rsidP="00E1142A">
            <w:pPr>
              <w:pStyle w:val="BlockText"/>
              <w:numPr>
                <w:ilvl w:val="0"/>
                <w:numId w:val="23"/>
              </w:numPr>
              <w:ind w:right="1"/>
              <w:jc w:val="both"/>
              <w:rPr>
                <w:color w:val="auto"/>
                <w:sz w:val="20"/>
                <w:szCs w:val="20"/>
              </w:rPr>
            </w:pPr>
            <w:r w:rsidRPr="00E1142A">
              <w:rPr>
                <w:color w:val="auto"/>
                <w:sz w:val="20"/>
                <w:szCs w:val="20"/>
              </w:rPr>
              <w:t xml:space="preserve">Предлаже предузимање мера на спречавању неодговорног и немарног односа према имовине организационе јединице, </w:t>
            </w:r>
          </w:p>
          <w:p w:rsidR="002D3F5C" w:rsidRPr="00E1142A" w:rsidRDefault="002D3F5C" w:rsidP="00E1142A">
            <w:pPr>
              <w:pStyle w:val="BlockText"/>
              <w:numPr>
                <w:ilvl w:val="0"/>
                <w:numId w:val="23"/>
              </w:numPr>
              <w:ind w:right="1"/>
              <w:jc w:val="both"/>
              <w:rPr>
                <w:color w:val="auto"/>
                <w:sz w:val="20"/>
                <w:szCs w:val="20"/>
              </w:rPr>
            </w:pPr>
            <w:r w:rsidRPr="00E1142A">
              <w:rPr>
                <w:color w:val="auto"/>
                <w:sz w:val="20"/>
                <w:szCs w:val="20"/>
              </w:rPr>
              <w:t>Предлаже кадровску политику организационе јединице,</w:t>
            </w:r>
          </w:p>
          <w:p w:rsidR="002D3F5C" w:rsidRPr="00E1142A" w:rsidRDefault="002D3F5C" w:rsidP="00E1142A">
            <w:pPr>
              <w:pStyle w:val="BlockText"/>
              <w:numPr>
                <w:ilvl w:val="0"/>
                <w:numId w:val="23"/>
              </w:numPr>
              <w:ind w:right="1"/>
              <w:jc w:val="both"/>
              <w:rPr>
                <w:color w:val="auto"/>
                <w:sz w:val="20"/>
                <w:szCs w:val="20"/>
              </w:rPr>
            </w:pPr>
            <w:r w:rsidRPr="00E1142A">
              <w:rPr>
                <w:color w:val="auto"/>
                <w:sz w:val="20"/>
                <w:szCs w:val="20"/>
              </w:rPr>
              <w:t xml:space="preserve">Води стручни надзор над целокупним радом организационе јединице. </w:t>
            </w:r>
          </w:p>
          <w:p w:rsidR="002D3F5C" w:rsidRPr="00E1142A" w:rsidRDefault="002D3F5C" w:rsidP="00E1142A">
            <w:pPr>
              <w:pStyle w:val="BlockText"/>
              <w:numPr>
                <w:ilvl w:val="0"/>
                <w:numId w:val="23"/>
              </w:numPr>
              <w:ind w:right="1"/>
              <w:jc w:val="both"/>
              <w:rPr>
                <w:color w:val="auto"/>
                <w:sz w:val="20"/>
                <w:szCs w:val="20"/>
              </w:rPr>
            </w:pPr>
            <w:r w:rsidRPr="00E1142A">
              <w:rPr>
                <w:color w:val="auto"/>
                <w:sz w:val="20"/>
                <w:szCs w:val="20"/>
              </w:rPr>
              <w:t xml:space="preserve">Унапредјује стручни рад и стара се о стручном усавршавању радника. </w:t>
            </w:r>
          </w:p>
          <w:p w:rsidR="002D3F5C" w:rsidRPr="00E1142A" w:rsidRDefault="002D3F5C" w:rsidP="00E1142A">
            <w:pPr>
              <w:pStyle w:val="ListParagraph"/>
              <w:numPr>
                <w:ilvl w:val="0"/>
                <w:numId w:val="23"/>
              </w:numPr>
              <w:tabs>
                <w:tab w:val="left" w:pos="45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Одговоран је за спровођење хигијенско-техничке заштите, санитарно-хигијенских и других прописа, који се односе на организациону јединицу, одговоран је за организацију и пружање здравствене заштите ван радног времена, присуствује стручним колегијумима, обавља и друге послове по налог директора Здравственог центра.</w:t>
            </w:r>
          </w:p>
          <w:p w:rsidR="002D3F5C" w:rsidRPr="00E1142A" w:rsidRDefault="002D3F5C" w:rsidP="00E1142A">
            <w:pPr>
              <w:pStyle w:val="BlockText"/>
              <w:numPr>
                <w:ilvl w:val="0"/>
                <w:numId w:val="23"/>
              </w:numPr>
              <w:ind w:right="1"/>
              <w:jc w:val="both"/>
              <w:rPr>
                <w:color w:val="auto"/>
                <w:sz w:val="20"/>
                <w:szCs w:val="20"/>
              </w:rPr>
            </w:pPr>
            <w:r w:rsidRPr="00E1142A">
              <w:rPr>
                <w:color w:val="auto"/>
                <w:sz w:val="20"/>
                <w:szCs w:val="20"/>
              </w:rPr>
              <w:t xml:space="preserve">Обавезан је да својим радом и организацијом рада допсиноси афирмацији организационе јединице. </w:t>
            </w:r>
          </w:p>
          <w:p w:rsidR="002D3F5C" w:rsidRPr="00E1142A" w:rsidRDefault="002D3F5C" w:rsidP="00E1142A">
            <w:pPr>
              <w:pStyle w:val="BlockText"/>
              <w:numPr>
                <w:ilvl w:val="0"/>
                <w:numId w:val="23"/>
              </w:numPr>
              <w:ind w:right="1"/>
              <w:jc w:val="both"/>
              <w:rPr>
                <w:color w:val="auto"/>
                <w:sz w:val="20"/>
                <w:szCs w:val="20"/>
              </w:rPr>
            </w:pPr>
            <w:r w:rsidRPr="00E1142A">
              <w:rPr>
                <w:color w:val="auto"/>
                <w:sz w:val="20"/>
                <w:szCs w:val="20"/>
              </w:rPr>
              <w:t xml:space="preserve">Дужан је да обилази све службе </w:t>
            </w:r>
          </w:p>
          <w:p w:rsidR="002D3F5C" w:rsidRPr="00E1142A" w:rsidRDefault="002D3F5C" w:rsidP="00E1142A">
            <w:pPr>
              <w:pStyle w:val="BlockText"/>
              <w:numPr>
                <w:ilvl w:val="0"/>
                <w:numId w:val="23"/>
              </w:numPr>
              <w:ind w:right="1"/>
              <w:jc w:val="both"/>
              <w:rPr>
                <w:color w:val="auto"/>
                <w:sz w:val="20"/>
                <w:szCs w:val="20"/>
              </w:rPr>
            </w:pPr>
            <w:r w:rsidRPr="00E1142A">
              <w:rPr>
                <w:color w:val="auto"/>
                <w:sz w:val="20"/>
                <w:szCs w:val="20"/>
              </w:rPr>
              <w:t xml:space="preserve">Одговоран је за организацију здравствене заштите ван редовног радног времена сваког дана у седмици. </w:t>
            </w:r>
          </w:p>
          <w:p w:rsidR="002D3F5C" w:rsidRPr="00E1142A" w:rsidRDefault="002D3F5C" w:rsidP="00E1142A">
            <w:pPr>
              <w:pStyle w:val="BlockText"/>
              <w:numPr>
                <w:ilvl w:val="0"/>
                <w:numId w:val="23"/>
              </w:numPr>
              <w:ind w:right="1"/>
              <w:jc w:val="both"/>
              <w:rPr>
                <w:color w:val="auto"/>
                <w:sz w:val="20"/>
                <w:szCs w:val="20"/>
              </w:rPr>
            </w:pPr>
            <w:r w:rsidRPr="00E1142A">
              <w:rPr>
                <w:color w:val="auto"/>
                <w:sz w:val="20"/>
                <w:szCs w:val="20"/>
              </w:rPr>
              <w:t xml:space="preserve">Одговоран је за спроводјење хигијенско техничких, санитарно хигијенских и других прописа који се односе на организациону јединицу. </w:t>
            </w:r>
          </w:p>
          <w:p w:rsidR="002D3F5C" w:rsidRPr="00E1142A" w:rsidRDefault="002D3F5C" w:rsidP="00E1142A">
            <w:pPr>
              <w:pStyle w:val="BlockText"/>
              <w:numPr>
                <w:ilvl w:val="0"/>
                <w:numId w:val="23"/>
              </w:numPr>
              <w:ind w:right="1"/>
              <w:jc w:val="both"/>
              <w:rPr>
                <w:color w:val="auto"/>
                <w:sz w:val="20"/>
                <w:szCs w:val="20"/>
              </w:rPr>
            </w:pPr>
            <w:r w:rsidRPr="00E1142A">
              <w:rPr>
                <w:color w:val="auto"/>
                <w:sz w:val="20"/>
                <w:szCs w:val="20"/>
              </w:rPr>
              <w:t>Одговоран је за водјење и чување медицинске документације организационе јединице.</w:t>
            </w:r>
          </w:p>
          <w:p w:rsidR="002D3F5C" w:rsidRPr="00E1142A" w:rsidRDefault="002D3F5C" w:rsidP="00E1142A">
            <w:pPr>
              <w:pStyle w:val="BlockText"/>
              <w:numPr>
                <w:ilvl w:val="0"/>
                <w:numId w:val="23"/>
              </w:numPr>
              <w:ind w:right="1"/>
              <w:jc w:val="both"/>
              <w:rPr>
                <w:color w:val="auto"/>
                <w:sz w:val="20"/>
                <w:szCs w:val="20"/>
              </w:rPr>
            </w:pPr>
            <w:r w:rsidRPr="00E1142A">
              <w:rPr>
                <w:color w:val="auto"/>
                <w:sz w:val="20"/>
                <w:szCs w:val="20"/>
              </w:rPr>
              <w:t xml:space="preserve">Ради као лекар специјалиста. </w:t>
            </w:r>
          </w:p>
          <w:p w:rsidR="002D3F5C" w:rsidRPr="00E1142A" w:rsidRDefault="002D3F5C" w:rsidP="00E1142A">
            <w:pPr>
              <w:pStyle w:val="BlockText"/>
              <w:numPr>
                <w:ilvl w:val="0"/>
                <w:numId w:val="23"/>
              </w:numPr>
              <w:ind w:right="1"/>
              <w:jc w:val="both"/>
              <w:rPr>
                <w:color w:val="auto"/>
                <w:sz w:val="20"/>
                <w:szCs w:val="20"/>
              </w:rPr>
            </w:pPr>
            <w:r w:rsidRPr="00E1142A">
              <w:rPr>
                <w:color w:val="auto"/>
                <w:sz w:val="20"/>
                <w:szCs w:val="20"/>
              </w:rPr>
              <w:t xml:space="preserve">Присуствује Колегијумима директора. </w:t>
            </w:r>
          </w:p>
          <w:p w:rsidR="002D3F5C" w:rsidRPr="00EA47B8" w:rsidRDefault="002D3F5C" w:rsidP="00E1142A">
            <w:pPr>
              <w:pStyle w:val="Bodytext60"/>
              <w:shd w:val="clear" w:color="auto" w:fill="auto"/>
              <w:spacing w:line="240" w:lineRule="auto"/>
              <w:ind w:firstLine="0"/>
            </w:pPr>
          </w:p>
        </w:tc>
      </w:tr>
      <w:tr w:rsidR="002D3F5C" w:rsidRPr="00E1142A" w:rsidTr="00E1142A">
        <w:tc>
          <w:tcPr>
            <w:tcW w:w="1778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9022" w:type="dxa"/>
          </w:tcPr>
          <w:p w:rsidR="002D3F5C" w:rsidRPr="00E1142A" w:rsidRDefault="002D3F5C" w:rsidP="00E1142A">
            <w:pPr>
              <w:pStyle w:val="BlockText"/>
              <w:ind w:left="0" w:right="1"/>
              <w:jc w:val="both"/>
              <w:rPr>
                <w:color w:val="auto"/>
                <w:sz w:val="20"/>
                <w:szCs w:val="20"/>
              </w:rPr>
            </w:pPr>
            <w:r w:rsidRPr="00E1142A">
              <w:rPr>
                <w:color w:val="auto"/>
                <w:sz w:val="20"/>
                <w:szCs w:val="20"/>
              </w:rPr>
              <w:t>Стручна спрема: Високо образовање:</w:t>
            </w:r>
          </w:p>
          <w:p w:rsidR="002D3F5C" w:rsidRPr="00E1142A" w:rsidRDefault="002D3F5C" w:rsidP="00E1142A">
            <w:pPr>
              <w:pStyle w:val="BlockText"/>
              <w:numPr>
                <w:ilvl w:val="0"/>
                <w:numId w:val="24"/>
              </w:numPr>
              <w:ind w:right="1"/>
              <w:jc w:val="both"/>
              <w:rPr>
                <w:lang w:val="ru-RU"/>
              </w:rPr>
            </w:pPr>
            <w:r w:rsidRPr="00E1142A">
              <w:rPr>
                <w:color w:val="auto"/>
                <w:sz w:val="20"/>
                <w:szCs w:val="20"/>
              </w:rPr>
              <w:t xml:space="preserve">Да има завршен медицински факултет, завршену специјализацију једне од грана медицине из делатности Здравственог центра, </w:t>
            </w:r>
          </w:p>
        </w:tc>
      </w:tr>
      <w:tr w:rsidR="002D3F5C" w:rsidRPr="00E1142A" w:rsidTr="00E1142A">
        <w:tc>
          <w:tcPr>
            <w:tcW w:w="1778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9022" w:type="dxa"/>
          </w:tcPr>
          <w:p w:rsidR="002D3F5C" w:rsidRPr="00E1142A" w:rsidRDefault="002D3F5C" w:rsidP="00E1142A">
            <w:pPr>
              <w:pStyle w:val="BlockText"/>
              <w:numPr>
                <w:ilvl w:val="0"/>
                <w:numId w:val="24"/>
              </w:numPr>
              <w:ind w:right="1"/>
              <w:jc w:val="both"/>
              <w:rPr>
                <w:color w:val="auto"/>
                <w:sz w:val="20"/>
                <w:szCs w:val="20"/>
              </w:rPr>
            </w:pPr>
            <w:r w:rsidRPr="00E1142A">
              <w:rPr>
                <w:color w:val="auto"/>
                <w:sz w:val="20"/>
                <w:szCs w:val="20"/>
              </w:rPr>
              <w:t>5 година радног стажа по завршеној специјализацији и 1 годину радног стажа  на руководећим пословима у области здравствене делатности.</w:t>
            </w:r>
          </w:p>
          <w:p w:rsidR="002D3F5C" w:rsidRPr="00E1142A" w:rsidRDefault="002D3F5C" w:rsidP="00E1142A">
            <w:pPr>
              <w:pStyle w:val="Bodytext60"/>
              <w:numPr>
                <w:ilvl w:val="0"/>
                <w:numId w:val="15"/>
              </w:numPr>
              <w:shd w:val="clear" w:color="auto" w:fill="auto"/>
              <w:tabs>
                <w:tab w:val="left" w:pos="736"/>
              </w:tabs>
              <w:spacing w:line="240" w:lineRule="auto"/>
              <w:jc w:val="left"/>
              <w:rPr>
                <w:rFonts w:eastAsia="Calibri"/>
                <w:lang w:val="ru-RU"/>
              </w:rPr>
            </w:pPr>
          </w:p>
        </w:tc>
      </w:tr>
      <w:tr w:rsidR="002D3F5C" w:rsidRPr="00E1142A" w:rsidTr="00E1142A">
        <w:tc>
          <w:tcPr>
            <w:tcW w:w="1778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број  извршилаца</w:t>
            </w:r>
          </w:p>
        </w:tc>
        <w:tc>
          <w:tcPr>
            <w:tcW w:w="9022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2D3F5C" w:rsidRPr="00737398" w:rsidRDefault="002D3F5C" w:rsidP="002D3F5C">
      <w:pPr>
        <w:pStyle w:val="BlockText"/>
        <w:ind w:left="0" w:right="1"/>
        <w:jc w:val="both"/>
        <w:rPr>
          <w:b/>
          <w:color w:val="auto"/>
          <w:sz w:val="20"/>
          <w:szCs w:val="20"/>
          <w:u w:val="single"/>
        </w:rPr>
      </w:pPr>
    </w:p>
    <w:p w:rsidR="002D3F5C" w:rsidRPr="00FA5296" w:rsidRDefault="002D3F5C" w:rsidP="002D3F5C">
      <w:pPr>
        <w:pStyle w:val="Bodytext60"/>
        <w:shd w:val="clear" w:color="auto" w:fill="auto"/>
        <w:spacing w:line="240" w:lineRule="auto"/>
        <w:ind w:left="180" w:firstLine="0"/>
        <w:jc w:val="left"/>
        <w:rPr>
          <w:lang w:val="ru-RU"/>
        </w:rPr>
      </w:pPr>
      <w:r>
        <w:rPr>
          <w:lang w:val="ru-RU"/>
        </w:rPr>
        <w:t xml:space="preserve">2.0.2. </w:t>
      </w:r>
      <w:r w:rsidRPr="00FA5296">
        <w:rPr>
          <w:lang w:val="ru-RU"/>
        </w:rPr>
        <w:t xml:space="preserve">  ГЛАВНА СЕСТРА / ТЕХНИЧАР ОЈ ОПШТА БОЛНИЦА</w:t>
      </w:r>
    </w:p>
    <w:p w:rsidR="002D3F5C" w:rsidRPr="00A3035F" w:rsidRDefault="002D3F5C" w:rsidP="002D3F5C">
      <w:pPr>
        <w:pStyle w:val="Bodytext60"/>
        <w:shd w:val="clear" w:color="auto" w:fill="auto"/>
        <w:spacing w:line="240" w:lineRule="auto"/>
        <w:ind w:firstLine="0"/>
        <w:jc w:val="left"/>
      </w:pPr>
    </w:p>
    <w:tbl>
      <w:tblPr>
        <w:tblW w:w="10593" w:type="dxa"/>
        <w:tblInd w:w="9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96"/>
        <w:gridCol w:w="8797"/>
      </w:tblGrid>
      <w:tr w:rsidR="002D3F5C" w:rsidRPr="00E1142A" w:rsidTr="00E1142A">
        <w:trPr>
          <w:trHeight w:val="526"/>
        </w:trPr>
        <w:tc>
          <w:tcPr>
            <w:tcW w:w="1796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797" w:type="dxa"/>
          </w:tcPr>
          <w:p w:rsidR="002D3F5C" w:rsidRPr="00E1142A" w:rsidRDefault="002D3F5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2.0.2.ГЛАВНА СЕСТРА – ТЕХНИЧАР  ОЈ ОПШТА БОЛНИЦА ВРАЊЕ ЗДРАВСТВЕНОГ ЦЕНТРА ВРАЊЕ</w:t>
            </w:r>
          </w:p>
        </w:tc>
      </w:tr>
      <w:tr w:rsidR="002D3F5C" w:rsidRPr="00E1142A" w:rsidTr="00E1142A">
        <w:trPr>
          <w:trHeight w:val="526"/>
        </w:trPr>
        <w:tc>
          <w:tcPr>
            <w:tcW w:w="1796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797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Z010802</w:t>
            </w:r>
          </w:p>
        </w:tc>
      </w:tr>
      <w:tr w:rsidR="002D3F5C" w:rsidRPr="00E1142A" w:rsidTr="00E1142A">
        <w:trPr>
          <w:trHeight w:val="488"/>
        </w:trPr>
        <w:tc>
          <w:tcPr>
            <w:tcW w:w="1796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797" w:type="dxa"/>
          </w:tcPr>
          <w:p w:rsidR="002D3F5C" w:rsidRPr="00E1142A" w:rsidRDefault="002D3F5C" w:rsidP="00E1142A">
            <w:pPr>
              <w:pStyle w:val="Bodytext60"/>
              <w:numPr>
                <w:ilvl w:val="0"/>
                <w:numId w:val="16"/>
              </w:numPr>
              <w:shd w:val="clear" w:color="auto" w:fill="auto"/>
              <w:spacing w:line="240" w:lineRule="auto"/>
              <w:rPr>
                <w:lang w:val="ru-RU"/>
              </w:rPr>
            </w:pPr>
            <w:r w:rsidRPr="00E1142A">
              <w:rPr>
                <w:rStyle w:val="Bodytext6Exact"/>
                <w:lang w:val="ru-RU"/>
              </w:rPr>
              <w:t>организује рад запосленог медицинског особља са вишом и средњом стручном спремом медицинског смера, прави распоред дежурстава за кадар за који је задужена, у сарадњи са непосредним руководиоцем организационе јединице и директором;</w:t>
            </w:r>
          </w:p>
          <w:p w:rsidR="002D3F5C" w:rsidRPr="00E1142A" w:rsidRDefault="002D3F5C" w:rsidP="00E1142A">
            <w:pPr>
              <w:pStyle w:val="Bodytext60"/>
              <w:numPr>
                <w:ilvl w:val="0"/>
                <w:numId w:val="16"/>
              </w:numPr>
              <w:shd w:val="clear" w:color="auto" w:fill="auto"/>
              <w:spacing w:line="240" w:lineRule="auto"/>
              <w:rPr>
                <w:lang w:val="ru-RU"/>
              </w:rPr>
            </w:pPr>
            <w:r w:rsidRPr="00E1142A">
              <w:rPr>
                <w:rStyle w:val="Bodytext6Exact"/>
                <w:lang w:val="ru-RU"/>
              </w:rPr>
              <w:t>планира, организује, води, координира, контролише и усклађује рад медицинских сестара / техничара у области процеса здравствене неге и подршке пацијената, у складу са програмом, циљевима и радом здравствене установе; врши унутрашњу проверу квалитета процеса рада медицинских сестара / техничара и за то одговара директору здравствене установе; надзире рад медицинског особља са вишом и средњом стручном спремом, учествује у процесу планирања, контроли и статистичком извештавању, као и праћењу квалитета рада у сарадњи са непосредним руководиоцем; надзире рад помоћног особља службе за одржавање, а у вези хигијене простора, опреме, медицинске одеће и сл.;</w:t>
            </w:r>
          </w:p>
          <w:p w:rsidR="002D3F5C" w:rsidRPr="00E1142A" w:rsidRDefault="002D3F5C" w:rsidP="00E1142A">
            <w:pPr>
              <w:pStyle w:val="Bodytext60"/>
              <w:numPr>
                <w:ilvl w:val="0"/>
                <w:numId w:val="16"/>
              </w:numPr>
              <w:shd w:val="clear" w:color="auto" w:fill="auto"/>
              <w:spacing w:line="240" w:lineRule="auto"/>
              <w:jc w:val="left"/>
              <w:rPr>
                <w:lang w:val="ru-RU"/>
              </w:rPr>
            </w:pPr>
            <w:r w:rsidRPr="00E1142A">
              <w:rPr>
                <w:rStyle w:val="Bodytext6Exact"/>
                <w:lang w:val="ru-RU"/>
              </w:rPr>
              <w:t>организује и прати спровођење приправничке обуке приправника са вишом и средњом стручном спремом медицинског смера;</w:t>
            </w:r>
          </w:p>
          <w:p w:rsidR="002D3F5C" w:rsidRPr="00E1142A" w:rsidRDefault="002D3F5C" w:rsidP="00E1142A">
            <w:pPr>
              <w:pStyle w:val="Bodytext60"/>
              <w:numPr>
                <w:ilvl w:val="0"/>
                <w:numId w:val="16"/>
              </w:numPr>
              <w:shd w:val="clear" w:color="auto" w:fill="auto"/>
              <w:spacing w:line="240" w:lineRule="auto"/>
              <w:jc w:val="left"/>
              <w:rPr>
                <w:lang w:val="ru-RU"/>
              </w:rPr>
            </w:pPr>
            <w:r w:rsidRPr="00E1142A">
              <w:rPr>
                <w:rStyle w:val="Bodytext6Exact"/>
                <w:lang w:val="ru-RU"/>
              </w:rPr>
              <w:t>води евиденцију о радном времену и одсуствовању запослених с посла, у сарадњи са начелником и шефом службе, попуњава радне листе за обрачун зарада;</w:t>
            </w:r>
          </w:p>
          <w:p w:rsidR="002D3F5C" w:rsidRPr="00E1142A" w:rsidRDefault="002D3F5C" w:rsidP="00E1142A">
            <w:pPr>
              <w:pStyle w:val="Bodytext60"/>
              <w:numPr>
                <w:ilvl w:val="0"/>
                <w:numId w:val="16"/>
              </w:numPr>
              <w:shd w:val="clear" w:color="auto" w:fill="auto"/>
              <w:spacing w:line="240" w:lineRule="auto"/>
              <w:jc w:val="left"/>
              <w:rPr>
                <w:lang w:val="ru-RU"/>
              </w:rPr>
            </w:pPr>
            <w:r w:rsidRPr="00E1142A">
              <w:rPr>
                <w:rStyle w:val="Bodytext6Exact"/>
                <w:lang w:val="ru-RU"/>
              </w:rPr>
              <w:t>контролише поштовање утврђених процедура за управљање медицинским отпадом;</w:t>
            </w:r>
          </w:p>
          <w:p w:rsidR="002D3F5C" w:rsidRPr="00E1142A" w:rsidRDefault="002D3F5C" w:rsidP="00E1142A">
            <w:pPr>
              <w:pStyle w:val="Bodytext60"/>
              <w:numPr>
                <w:ilvl w:val="0"/>
                <w:numId w:val="16"/>
              </w:numPr>
              <w:shd w:val="clear" w:color="auto" w:fill="auto"/>
              <w:spacing w:line="240" w:lineRule="auto"/>
              <w:jc w:val="left"/>
              <w:rPr>
                <w:lang w:val="ru-RU"/>
              </w:rPr>
            </w:pPr>
            <w:r w:rsidRPr="00E1142A">
              <w:rPr>
                <w:rStyle w:val="Bodytext6Exact"/>
                <w:lang w:val="ru-RU"/>
              </w:rPr>
              <w:t>контролише спровођење утврђених процедура у циљу раног откривања, спречавања и сузбијања болничких инфекција; контролише спровођење поступака дезинфекције и стерилизације; у зависности од сложености организационе стртуктуре, специфичности здравствене установе и нивоа здравствене заштите препознају се горе наведена радна места.</w:t>
            </w:r>
          </w:p>
        </w:tc>
      </w:tr>
      <w:tr w:rsidR="002D3F5C" w:rsidRPr="00E1142A" w:rsidTr="00E1142A">
        <w:tc>
          <w:tcPr>
            <w:tcW w:w="1796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797" w:type="dxa"/>
          </w:tcPr>
          <w:p w:rsidR="002D3F5C" w:rsidRPr="00C50B46" w:rsidRDefault="002D3F5C" w:rsidP="00E1142A">
            <w:pPr>
              <w:pStyle w:val="Bodytext60"/>
              <w:shd w:val="clear" w:color="auto" w:fill="auto"/>
              <w:spacing w:line="240" w:lineRule="auto"/>
              <w:ind w:firstLine="0"/>
            </w:pPr>
            <w:r w:rsidRPr="00C50B46">
              <w:rPr>
                <w:rStyle w:val="Bodytext6Exact"/>
              </w:rPr>
              <w:t>Високо образовање:</w:t>
            </w:r>
          </w:p>
          <w:p w:rsidR="002D3F5C" w:rsidRPr="00E1142A" w:rsidRDefault="002D3F5C" w:rsidP="00E1142A">
            <w:pPr>
              <w:pStyle w:val="Bodytext60"/>
              <w:numPr>
                <w:ilvl w:val="0"/>
                <w:numId w:val="15"/>
              </w:numPr>
              <w:shd w:val="clear" w:color="auto" w:fill="auto"/>
              <w:tabs>
                <w:tab w:val="left" w:pos="736"/>
              </w:tabs>
              <w:spacing w:line="240" w:lineRule="auto"/>
              <w:ind w:left="740" w:hanging="340"/>
              <w:jc w:val="left"/>
              <w:rPr>
                <w:lang w:val="ru-RU"/>
              </w:rPr>
            </w:pPr>
            <w:r w:rsidRPr="00E1142A">
              <w:rPr>
                <w:rStyle w:val="Bodytext6Exact"/>
                <w:lang w:val="ru-RU"/>
              </w:rPr>
              <w:t>на основним студијама првог степена првог степена ( струковне / академске) по пропису који уређује високо образовање, почев од 10. септембра 2005. године;</w:t>
            </w:r>
          </w:p>
          <w:p w:rsidR="002D3F5C" w:rsidRPr="00E1142A" w:rsidRDefault="002D3F5C" w:rsidP="00E1142A">
            <w:pPr>
              <w:pStyle w:val="Bodytext60"/>
              <w:numPr>
                <w:ilvl w:val="0"/>
                <w:numId w:val="15"/>
              </w:numPr>
              <w:shd w:val="clear" w:color="auto" w:fill="auto"/>
              <w:tabs>
                <w:tab w:val="left" w:pos="736"/>
              </w:tabs>
              <w:spacing w:line="240" w:lineRule="auto"/>
              <w:jc w:val="left"/>
              <w:rPr>
                <w:lang w:val="ru-RU"/>
              </w:rPr>
            </w:pPr>
            <w:r w:rsidRPr="00E1142A">
              <w:rPr>
                <w:rStyle w:val="Bodytext6Exact"/>
                <w:lang w:val="ru-RU"/>
              </w:rPr>
              <w:t>на основним студијама у трајању од најмање две године, по пропису који је уређивао високо образовање до 10. септембра 2005. године</w:t>
            </w:r>
          </w:p>
        </w:tc>
      </w:tr>
      <w:tr w:rsidR="002D3F5C" w:rsidRPr="00E1142A" w:rsidTr="00E1142A">
        <w:tc>
          <w:tcPr>
            <w:tcW w:w="1796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797" w:type="dxa"/>
          </w:tcPr>
          <w:p w:rsidR="002D3F5C" w:rsidRPr="00E1142A" w:rsidRDefault="002D3F5C" w:rsidP="00E1142A">
            <w:pPr>
              <w:pStyle w:val="Bodytext60"/>
              <w:numPr>
                <w:ilvl w:val="0"/>
                <w:numId w:val="15"/>
              </w:numPr>
              <w:shd w:val="clear" w:color="auto" w:fill="auto"/>
              <w:tabs>
                <w:tab w:val="left" w:pos="736"/>
              </w:tabs>
              <w:spacing w:line="240" w:lineRule="auto"/>
              <w:ind w:left="740" w:hanging="340"/>
              <w:jc w:val="left"/>
              <w:rPr>
                <w:rStyle w:val="Bodytext6Exact"/>
                <w:rFonts w:eastAsia="Calibri"/>
                <w:b/>
                <w:bCs/>
              </w:rPr>
            </w:pPr>
            <w:r w:rsidRPr="00C50B46">
              <w:rPr>
                <w:rStyle w:val="Bodytext6Exact"/>
              </w:rPr>
              <w:t xml:space="preserve">стручни испит; </w:t>
            </w:r>
          </w:p>
          <w:p w:rsidR="002D3F5C" w:rsidRPr="00E1142A" w:rsidRDefault="002D3F5C" w:rsidP="00E1142A">
            <w:pPr>
              <w:pStyle w:val="Bodytext60"/>
              <w:numPr>
                <w:ilvl w:val="0"/>
                <w:numId w:val="15"/>
              </w:numPr>
              <w:shd w:val="clear" w:color="auto" w:fill="auto"/>
              <w:tabs>
                <w:tab w:val="left" w:pos="736"/>
              </w:tabs>
              <w:spacing w:line="240" w:lineRule="auto"/>
              <w:ind w:left="740" w:hanging="340"/>
              <w:jc w:val="left"/>
              <w:rPr>
                <w:rStyle w:val="Bodytext6Exact"/>
                <w:rFonts w:eastAsia="Calibri"/>
                <w:b/>
                <w:bCs/>
              </w:rPr>
            </w:pPr>
            <w:r w:rsidRPr="00C50B46">
              <w:rPr>
                <w:rStyle w:val="Bodytext6Exact"/>
              </w:rPr>
              <w:t>лиценца;</w:t>
            </w:r>
          </w:p>
          <w:p w:rsidR="002D3F5C" w:rsidRPr="00E1142A" w:rsidRDefault="002D3F5C" w:rsidP="00E1142A">
            <w:pPr>
              <w:pStyle w:val="Bodytext60"/>
              <w:numPr>
                <w:ilvl w:val="0"/>
                <w:numId w:val="15"/>
              </w:numPr>
              <w:shd w:val="clear" w:color="auto" w:fill="auto"/>
              <w:tabs>
                <w:tab w:val="left" w:pos="736"/>
              </w:tabs>
              <w:spacing w:line="240" w:lineRule="auto"/>
              <w:jc w:val="left"/>
              <w:rPr>
                <w:rFonts w:eastAsia="Calibri"/>
                <w:lang w:val="ru-RU"/>
              </w:rPr>
            </w:pPr>
            <w:r w:rsidRPr="00E1142A">
              <w:rPr>
                <w:rStyle w:val="Bodytext6Exact"/>
                <w:rFonts w:eastAsia="Calibri"/>
                <w:lang w:val="ru-RU"/>
              </w:rPr>
              <w:t xml:space="preserve">        -      најмање пет година радног искуства у области здравствене заштите</w:t>
            </w:r>
          </w:p>
        </w:tc>
      </w:tr>
      <w:tr w:rsidR="002D3F5C" w:rsidRPr="00E1142A" w:rsidTr="00E1142A">
        <w:tc>
          <w:tcPr>
            <w:tcW w:w="1796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број  извршилаца</w:t>
            </w:r>
          </w:p>
        </w:tc>
        <w:tc>
          <w:tcPr>
            <w:tcW w:w="8797" w:type="dxa"/>
          </w:tcPr>
          <w:p w:rsidR="002D3F5C" w:rsidRPr="00E1142A" w:rsidRDefault="002D3F5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8309C1" w:rsidRPr="00737398" w:rsidRDefault="008309C1" w:rsidP="000E4D1A">
      <w:pPr>
        <w:pStyle w:val="BlockText"/>
        <w:ind w:left="0" w:right="1"/>
        <w:jc w:val="both"/>
        <w:rPr>
          <w:b/>
          <w:color w:val="auto"/>
          <w:sz w:val="24"/>
          <w:u w:val="single"/>
        </w:rPr>
      </w:pPr>
    </w:p>
    <w:p w:rsidR="00C50B46" w:rsidRDefault="00C50B46" w:rsidP="000E4D1A">
      <w:pPr>
        <w:pStyle w:val="BlockText"/>
        <w:ind w:left="0" w:right="1"/>
        <w:jc w:val="both"/>
        <w:rPr>
          <w:b/>
          <w:color w:val="auto"/>
          <w:sz w:val="20"/>
          <w:szCs w:val="20"/>
          <w:u w:val="single"/>
        </w:rPr>
      </w:pPr>
    </w:p>
    <w:p w:rsidR="00936CCD" w:rsidRPr="00737398" w:rsidRDefault="00936CCD" w:rsidP="008309C1">
      <w:pPr>
        <w:pStyle w:val="NoSpacing"/>
        <w:jc w:val="center"/>
        <w:rPr>
          <w:rFonts w:ascii="Times New Roman" w:hAnsi="Times New Roman"/>
          <w:b/>
          <w:u w:val="single"/>
        </w:rPr>
      </w:pPr>
      <w:r w:rsidRPr="00737398">
        <w:rPr>
          <w:rFonts w:ascii="Times New Roman" w:hAnsi="Times New Roman"/>
          <w:b/>
          <w:u w:val="single"/>
        </w:rPr>
        <w:t>СЕКУНДАРНА ЗДРАВСТВЕНА ЗАШТИТА</w:t>
      </w:r>
    </w:p>
    <w:p w:rsidR="00936CCD" w:rsidRPr="00737398" w:rsidRDefault="00936CCD" w:rsidP="008309C1">
      <w:pPr>
        <w:pStyle w:val="NoSpacing"/>
        <w:jc w:val="center"/>
        <w:rPr>
          <w:rFonts w:ascii="Times New Roman" w:hAnsi="Times New Roman"/>
          <w:b/>
          <w:u w:val="single"/>
        </w:rPr>
      </w:pPr>
      <w:r w:rsidRPr="00737398">
        <w:rPr>
          <w:rFonts w:ascii="Times New Roman" w:hAnsi="Times New Roman"/>
          <w:b/>
          <w:u w:val="single"/>
        </w:rPr>
        <w:t>ОЈ ОПШТА БОЛНИЦА ВРАЊЕ ЗДРАВСТВЕНОГ ЦЕНТРА ВРАЊЕ</w:t>
      </w:r>
    </w:p>
    <w:p w:rsidR="00936CCD" w:rsidRPr="00737398" w:rsidRDefault="00936CCD" w:rsidP="000E4D1A">
      <w:pPr>
        <w:pStyle w:val="NoSpacing"/>
        <w:jc w:val="center"/>
        <w:rPr>
          <w:rFonts w:ascii="Times New Roman" w:hAnsi="Times New Roman"/>
          <w:b/>
          <w:u w:val="single"/>
        </w:rPr>
      </w:pPr>
      <w:r w:rsidRPr="00737398">
        <w:rPr>
          <w:rFonts w:ascii="Times New Roman" w:hAnsi="Times New Roman"/>
          <w:b/>
          <w:u w:val="single"/>
        </w:rPr>
        <w:t>СЕКТОР ЗА ИНТЕРНИСТИЧКЕ ГРАНЕ СА СЛУЖБАМА</w:t>
      </w:r>
    </w:p>
    <w:p w:rsidR="00936CCD" w:rsidRPr="008309C1" w:rsidRDefault="00936CCD" w:rsidP="000E4D1A">
      <w:pPr>
        <w:pStyle w:val="NoSpacing"/>
        <w:jc w:val="center"/>
        <w:rPr>
          <w:rFonts w:ascii="Times New Roman" w:hAnsi="Times New Roman"/>
          <w:b/>
        </w:rPr>
      </w:pPr>
    </w:p>
    <w:tbl>
      <w:tblPr>
        <w:tblW w:w="10959" w:type="dxa"/>
        <w:tblInd w:w="-2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3"/>
        <w:gridCol w:w="1905"/>
        <w:gridCol w:w="850"/>
        <w:gridCol w:w="1792"/>
        <w:gridCol w:w="3980"/>
        <w:gridCol w:w="1419"/>
      </w:tblGrid>
      <w:tr w:rsidR="00E12AF1" w:rsidRPr="00E1142A" w:rsidTr="00B649FF">
        <w:trPr>
          <w:trHeight w:val="250"/>
        </w:trPr>
        <w:tc>
          <w:tcPr>
            <w:tcW w:w="10959" w:type="dxa"/>
            <w:gridSpan w:val="6"/>
            <w:tcBorders>
              <w:right w:val="double" w:sz="4" w:space="0" w:color="auto"/>
            </w:tcBorders>
            <w:shd w:val="clear" w:color="000000" w:fill="FFFF00"/>
            <w:noWrap/>
            <w:vAlign w:val="center"/>
            <w:hideMark/>
          </w:tcPr>
          <w:p w:rsidR="00E12AF1" w:rsidRPr="00E1142A" w:rsidRDefault="00E12AF1" w:rsidP="005404C2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  <w:lang w:val="sr-Cyrl-CS"/>
              </w:rPr>
            </w:pPr>
            <w:r w:rsidRPr="00E1142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      2.</w:t>
            </w:r>
            <w:r w:rsidR="0051202F" w:rsidRPr="00E1142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1.</w:t>
            </w:r>
            <w:r w:rsidRPr="00E1142A"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  <w:t xml:space="preserve"> Служба за интерну медицину</w:t>
            </w:r>
          </w:p>
        </w:tc>
      </w:tr>
      <w:tr w:rsidR="00737398" w:rsidRPr="00E1142A" w:rsidTr="0002229D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5404C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  Р.бр.</w:t>
            </w:r>
          </w:p>
        </w:tc>
        <w:tc>
          <w:tcPr>
            <w:tcW w:w="1905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5404C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Назив радног места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5404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Бр. изврш.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5404C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Стручна спрема</w:t>
            </w:r>
          </w:p>
        </w:tc>
        <w:tc>
          <w:tcPr>
            <w:tcW w:w="5399" w:type="dxa"/>
            <w:gridSpan w:val="2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37398" w:rsidRPr="00E1142A" w:rsidRDefault="00737398" w:rsidP="005404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Посебни услови</w:t>
            </w:r>
          </w:p>
          <w:p w:rsidR="00737398" w:rsidRPr="00E1142A" w:rsidRDefault="00737398" w:rsidP="005404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   Напомена</w:t>
            </w:r>
          </w:p>
        </w:tc>
      </w:tr>
      <w:tr w:rsidR="00737398" w:rsidRPr="00E1142A" w:rsidTr="0002229D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5404C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1.</w:t>
            </w:r>
          </w:p>
        </w:tc>
        <w:tc>
          <w:tcPr>
            <w:tcW w:w="1905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5404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медицине, специјалиста интерне медицине   - Начелник службе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5404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5404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7.степен - Мед.фак. </w:t>
            </w:r>
          </w:p>
        </w:tc>
        <w:tc>
          <w:tcPr>
            <w:tcW w:w="5399" w:type="dxa"/>
            <w:gridSpan w:val="2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37398" w:rsidRPr="00E1142A" w:rsidRDefault="00737398" w:rsidP="005404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737398" w:rsidRPr="00E1142A" w:rsidRDefault="00737398" w:rsidP="005404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737398" w:rsidRPr="00E1142A" w:rsidRDefault="00737398" w:rsidP="005404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интерне медицине;</w:t>
            </w:r>
          </w:p>
          <w:p w:rsidR="00737398" w:rsidRPr="00E1142A" w:rsidRDefault="00737398" w:rsidP="005404C2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737398" w:rsidRPr="00E1142A" w:rsidTr="0002229D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5404C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905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8E23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Доктор медицине, специјалиста интерне медицине  - шеф одељења за ентерохепатологију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5404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5404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399" w:type="dxa"/>
            <w:gridSpan w:val="2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37398" w:rsidRPr="00E1142A" w:rsidRDefault="00737398" w:rsidP="005404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737398" w:rsidRPr="00E1142A" w:rsidRDefault="00737398" w:rsidP="005404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737398" w:rsidRPr="00E1142A" w:rsidRDefault="00737398" w:rsidP="005404C2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интерне медицине</w:t>
            </w:r>
          </w:p>
        </w:tc>
      </w:tr>
      <w:tr w:rsidR="00737398" w:rsidRPr="00E1142A" w:rsidTr="0002229D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5404C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905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B276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медицине, специјалиста интерне медицине  - шеф одељења за ендокринологију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B276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B276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399" w:type="dxa"/>
            <w:gridSpan w:val="2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37398" w:rsidRPr="00E1142A" w:rsidRDefault="00737398" w:rsidP="00B276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737398" w:rsidRPr="00E1142A" w:rsidRDefault="00737398" w:rsidP="00B276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737398" w:rsidRPr="00E1142A" w:rsidRDefault="00737398" w:rsidP="005404C2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интерне медицине</w:t>
            </w:r>
          </w:p>
        </w:tc>
      </w:tr>
      <w:tr w:rsidR="00737398" w:rsidRPr="00E1142A" w:rsidTr="0002229D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5404C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905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5404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медицине, специјалиста интерне медицине субспецијалиста кардиологије  - шеф одељења за кардиологију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5404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5404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399" w:type="dxa"/>
            <w:gridSpan w:val="2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37398" w:rsidRPr="00E1142A" w:rsidRDefault="00737398" w:rsidP="005404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737398" w:rsidRPr="00E1142A" w:rsidRDefault="00737398" w:rsidP="005404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737398" w:rsidRPr="00E1142A" w:rsidRDefault="00737398" w:rsidP="005404C2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интерне медицине и субспецијалистички испит иѕ кардиологије</w:t>
            </w:r>
          </w:p>
        </w:tc>
      </w:tr>
      <w:tr w:rsidR="00737398" w:rsidRPr="00E1142A" w:rsidTr="0002229D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5404C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1905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B276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медицине, специјалиста интерне медицине субспецијалиста кардиологије  - шеф одсека коронарне јединице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B276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B276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399" w:type="dxa"/>
            <w:gridSpan w:val="2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37398" w:rsidRPr="00E1142A" w:rsidRDefault="00737398" w:rsidP="00B276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737398" w:rsidRPr="00E1142A" w:rsidRDefault="00737398" w:rsidP="00B276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737398" w:rsidRPr="00E1142A" w:rsidRDefault="00737398" w:rsidP="005404C2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-специјалистички испит из интерне медицине и субспецијалистички испит иѕ кардиологије</w:t>
            </w:r>
          </w:p>
        </w:tc>
      </w:tr>
      <w:tr w:rsidR="00737398" w:rsidRPr="00E1142A" w:rsidTr="0002229D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5404C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1905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8E231A">
            <w:pPr>
              <w:spacing w:after="0" w:line="240" w:lineRule="auto"/>
              <w:ind w:left="-113" w:right="-82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медицине, специјалиста интерне медицине - шеф одсека за  спец. консултативну делатност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5404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5404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399" w:type="dxa"/>
            <w:gridSpan w:val="2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37398" w:rsidRPr="00E1142A" w:rsidRDefault="00737398" w:rsidP="005404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737398" w:rsidRPr="00E1142A" w:rsidRDefault="00737398" w:rsidP="005404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737398" w:rsidRPr="00E1142A" w:rsidRDefault="00737398" w:rsidP="005404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интерне медицине и субспецијалистички испит иѕ кардиологије</w:t>
            </w:r>
          </w:p>
          <w:p w:rsidR="00737398" w:rsidRPr="00E1142A" w:rsidRDefault="00737398" w:rsidP="005404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737398" w:rsidRPr="00E1142A" w:rsidRDefault="00737398" w:rsidP="005404C2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737398" w:rsidRPr="00E1142A" w:rsidTr="0002229D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5404C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1905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5404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медицине, специјалиста интерне медицине -- шеф кабинета за ехокардиографију, функционалну дијагностику и ехосонографију периферних крвних судова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5404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5404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399" w:type="dxa"/>
            <w:gridSpan w:val="2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37398" w:rsidRPr="00E1142A" w:rsidRDefault="00737398" w:rsidP="005404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737398" w:rsidRPr="00E1142A" w:rsidRDefault="00737398" w:rsidP="005404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737398" w:rsidRPr="00E1142A" w:rsidRDefault="00737398" w:rsidP="005404C2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интерне медицине и субспецијалистички испит иѕ реуматологије</w:t>
            </w:r>
          </w:p>
        </w:tc>
      </w:tr>
      <w:tr w:rsidR="00737398" w:rsidRPr="00E1142A" w:rsidTr="0002229D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5404C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8.</w:t>
            </w:r>
          </w:p>
        </w:tc>
        <w:tc>
          <w:tcPr>
            <w:tcW w:w="1905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5404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медицине, специјалиста интерне медицине   - шеф кабинета за гастроскопију и колоноскопију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5404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5404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7.степен - Мед.фак.</w:t>
            </w:r>
          </w:p>
        </w:tc>
        <w:tc>
          <w:tcPr>
            <w:tcW w:w="5399" w:type="dxa"/>
            <w:gridSpan w:val="2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37398" w:rsidRPr="00E1142A" w:rsidRDefault="00737398" w:rsidP="005404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737398" w:rsidRPr="00E1142A" w:rsidRDefault="00737398" w:rsidP="005404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737398" w:rsidRPr="00E1142A" w:rsidRDefault="00737398" w:rsidP="005404C2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интерне медицине</w:t>
            </w:r>
          </w:p>
        </w:tc>
      </w:tr>
      <w:tr w:rsidR="00737398" w:rsidRPr="00E1142A" w:rsidTr="0002229D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5404C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9.</w:t>
            </w:r>
          </w:p>
        </w:tc>
        <w:tc>
          <w:tcPr>
            <w:tcW w:w="1905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5404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Доктор медицине, специјалиста интерне медицине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5404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7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5404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шк.</w:t>
            </w:r>
          </w:p>
        </w:tc>
        <w:tc>
          <w:tcPr>
            <w:tcW w:w="5399" w:type="dxa"/>
            <w:gridSpan w:val="2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37398" w:rsidRPr="00E1142A" w:rsidRDefault="00737398" w:rsidP="005404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737398" w:rsidRPr="00E1142A" w:rsidRDefault="00737398" w:rsidP="005404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737398" w:rsidRPr="00E1142A" w:rsidRDefault="00737398" w:rsidP="005404C2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специјалистички испит из интерне медицине</w:t>
            </w:r>
          </w:p>
        </w:tc>
      </w:tr>
      <w:tr w:rsidR="00737398" w:rsidRPr="00E1142A" w:rsidTr="0002229D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5404C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10.</w:t>
            </w:r>
          </w:p>
        </w:tc>
        <w:tc>
          <w:tcPr>
            <w:tcW w:w="1905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7616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Доктор медицине,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7616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7616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шк.</w:t>
            </w:r>
          </w:p>
        </w:tc>
        <w:tc>
          <w:tcPr>
            <w:tcW w:w="5399" w:type="dxa"/>
            <w:gridSpan w:val="2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37398" w:rsidRPr="00E1142A" w:rsidRDefault="00737398" w:rsidP="007616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737398" w:rsidRPr="00E1142A" w:rsidRDefault="00737398" w:rsidP="005404C2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</w:tc>
      </w:tr>
      <w:tr w:rsidR="00737398" w:rsidRPr="00E1142A" w:rsidTr="0002229D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5404C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11.</w:t>
            </w:r>
          </w:p>
        </w:tc>
        <w:tc>
          <w:tcPr>
            <w:tcW w:w="1905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5404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Главна сестра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техничар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 службе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5404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5404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4 степен -  средњамед.шк.</w:t>
            </w:r>
          </w:p>
        </w:tc>
        <w:tc>
          <w:tcPr>
            <w:tcW w:w="5399" w:type="dxa"/>
            <w:gridSpan w:val="2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37398" w:rsidRPr="00E1142A" w:rsidRDefault="00737398" w:rsidP="005404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737398" w:rsidRPr="00E1142A" w:rsidRDefault="00737398" w:rsidP="005404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</w:t>
            </w:r>
          </w:p>
          <w:p w:rsidR="00737398" w:rsidRPr="00E1142A" w:rsidRDefault="00737398" w:rsidP="005404C2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 три године радног искуства  у звању медицинске сестре / техничара звању више, односно струковне медицинске сестре.</w:t>
            </w:r>
          </w:p>
        </w:tc>
      </w:tr>
      <w:tr w:rsidR="00737398" w:rsidRPr="00E1142A" w:rsidTr="0002229D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5404C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12.</w:t>
            </w:r>
          </w:p>
        </w:tc>
        <w:tc>
          <w:tcPr>
            <w:tcW w:w="1905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5404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Виша м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едицинска сестра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-техничар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37398" w:rsidRPr="00E1142A" w:rsidRDefault="00200211" w:rsidP="005404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5404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.степен–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виша м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ед.школа</w:t>
            </w:r>
          </w:p>
        </w:tc>
        <w:tc>
          <w:tcPr>
            <w:tcW w:w="5399" w:type="dxa"/>
            <w:gridSpan w:val="2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37398" w:rsidRPr="00E1142A" w:rsidRDefault="00737398" w:rsidP="005404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737398" w:rsidRPr="00E1142A" w:rsidRDefault="00737398" w:rsidP="005404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737398" w:rsidRPr="00E1142A" w:rsidRDefault="00737398" w:rsidP="005404C2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виша мед. сестра / техничар.</w:t>
            </w:r>
          </w:p>
        </w:tc>
      </w:tr>
      <w:tr w:rsidR="00E12AF1" w:rsidRPr="00E1142A" w:rsidTr="00B649FF">
        <w:trPr>
          <w:gridAfter w:val="1"/>
          <w:wAfter w:w="1419" w:type="dxa"/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E12AF1" w:rsidRPr="00E1142A" w:rsidRDefault="00C0513B" w:rsidP="005404C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13</w:t>
            </w:r>
            <w:r w:rsidR="00EA47B8" w:rsidRPr="00E1142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1905" w:type="dxa"/>
            <w:shd w:val="clear" w:color="auto" w:fill="auto"/>
            <w:noWrap/>
            <w:vAlign w:val="center"/>
            <w:hideMark/>
          </w:tcPr>
          <w:p w:rsidR="00E12AF1" w:rsidRPr="00E1142A" w:rsidRDefault="00E12AF1" w:rsidP="005404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Медицинска сестра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-техничар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12AF1" w:rsidRPr="00E1142A" w:rsidRDefault="00200211" w:rsidP="005404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55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E12AF1" w:rsidRPr="00E1142A" w:rsidRDefault="00E12AF1" w:rsidP="005404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4.степен -Мед.школа</w:t>
            </w:r>
          </w:p>
        </w:tc>
        <w:tc>
          <w:tcPr>
            <w:tcW w:w="3980" w:type="dxa"/>
            <w:shd w:val="clear" w:color="auto" w:fill="auto"/>
            <w:noWrap/>
            <w:vAlign w:val="center"/>
            <w:hideMark/>
          </w:tcPr>
          <w:p w:rsidR="00E12AF1" w:rsidRPr="00E1142A" w:rsidRDefault="00E12AF1" w:rsidP="005404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E12AF1" w:rsidRPr="00E1142A" w:rsidRDefault="00E12AF1" w:rsidP="005404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E12AF1" w:rsidRPr="00E1142A" w:rsidRDefault="00E12AF1" w:rsidP="005404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медицинске сестре / техничара.</w:t>
            </w:r>
          </w:p>
        </w:tc>
      </w:tr>
    </w:tbl>
    <w:p w:rsidR="00E12AF1" w:rsidRDefault="00E12AF1" w:rsidP="004F5380">
      <w:pPr>
        <w:pStyle w:val="NoSpacing"/>
        <w:rPr>
          <w:rFonts w:ascii="Times New Roman" w:hAnsi="Times New Roman"/>
          <w:b/>
        </w:rPr>
      </w:pPr>
    </w:p>
    <w:tbl>
      <w:tblPr>
        <w:tblW w:w="10971" w:type="dxa"/>
        <w:tblInd w:w="-2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92"/>
        <w:gridCol w:w="9279"/>
      </w:tblGrid>
      <w:tr w:rsidR="00B611CE" w:rsidRPr="00E1142A" w:rsidTr="00E1142A">
        <w:trPr>
          <w:trHeight w:val="526"/>
        </w:trPr>
        <w:tc>
          <w:tcPr>
            <w:tcW w:w="1692" w:type="dxa"/>
          </w:tcPr>
          <w:p w:rsidR="00B611CE" w:rsidRPr="00E1142A" w:rsidRDefault="00B611CE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</w:tc>
        <w:tc>
          <w:tcPr>
            <w:tcW w:w="9279" w:type="dxa"/>
          </w:tcPr>
          <w:p w:rsidR="00B611CE" w:rsidRPr="00E1142A" w:rsidRDefault="00B611CE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4"/>
                <w:szCs w:val="24"/>
              </w:rPr>
              <w:t>Доктор медицине специјалиста у интензивној нези нивоа 2-</w:t>
            </w:r>
          </w:p>
          <w:p w:rsidR="00B611CE" w:rsidRPr="00E1142A" w:rsidRDefault="00B611CE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1142A">
              <w:rPr>
                <w:rFonts w:ascii="Times New Roman" w:hAnsi="Times New Roman"/>
                <w:b/>
              </w:rPr>
              <w:t>–Начелник Службе за Интерну медицину-</w:t>
            </w:r>
          </w:p>
        </w:tc>
      </w:tr>
      <w:tr w:rsidR="00B611CE" w:rsidRPr="00E1142A" w:rsidTr="00E1142A">
        <w:trPr>
          <w:trHeight w:val="526"/>
        </w:trPr>
        <w:tc>
          <w:tcPr>
            <w:tcW w:w="1692" w:type="dxa"/>
          </w:tcPr>
          <w:p w:rsidR="00B611CE" w:rsidRPr="00E1142A" w:rsidRDefault="00B611CE" w:rsidP="00E1142A">
            <w:pPr>
              <w:pStyle w:val="Bodytext60"/>
              <w:shd w:val="clear" w:color="auto" w:fill="auto"/>
              <w:spacing w:line="240" w:lineRule="auto"/>
              <w:ind w:firstLine="0"/>
              <w:rPr>
                <w:rStyle w:val="Bodytext6Exact"/>
                <w:b/>
              </w:rPr>
            </w:pPr>
            <w:r w:rsidRPr="00E1142A">
              <w:rPr>
                <w:rStyle w:val="Bodytext6Exact"/>
                <w:b/>
              </w:rPr>
              <w:t>Шифра радног места</w:t>
            </w:r>
          </w:p>
          <w:p w:rsidR="00B611CE" w:rsidRPr="00E1142A" w:rsidRDefault="00B611CE" w:rsidP="00E1142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79" w:type="dxa"/>
          </w:tcPr>
          <w:p w:rsidR="00B611CE" w:rsidRPr="00E1142A" w:rsidRDefault="00B611C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Z030310</w:t>
            </w:r>
          </w:p>
        </w:tc>
      </w:tr>
      <w:tr w:rsidR="00B611CE" w:rsidRPr="00E1142A" w:rsidTr="00E1142A">
        <w:trPr>
          <w:trHeight w:val="488"/>
        </w:trPr>
        <w:tc>
          <w:tcPr>
            <w:tcW w:w="1692" w:type="dxa"/>
          </w:tcPr>
          <w:p w:rsidR="00B611CE" w:rsidRPr="00E1142A" w:rsidRDefault="00B611C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E3068" w:rsidRPr="00E1142A" w:rsidRDefault="001E306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E3068" w:rsidRPr="00E1142A" w:rsidRDefault="001E306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E3068" w:rsidRPr="00E1142A" w:rsidRDefault="001E306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E3068" w:rsidRPr="00E1142A" w:rsidRDefault="001E306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E3068" w:rsidRPr="00E1142A" w:rsidRDefault="001E306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E3068" w:rsidRPr="00E1142A" w:rsidRDefault="001E306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611CE" w:rsidRPr="00E1142A" w:rsidRDefault="00B611CE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9279" w:type="dxa"/>
          </w:tcPr>
          <w:p w:rsidR="008D3377" w:rsidRPr="00E1142A" w:rsidRDefault="008D3377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D3377" w:rsidRPr="00E1142A" w:rsidRDefault="008D3377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-Обавља послове из домена своје специјалности; </w:t>
            </w:r>
          </w:p>
          <w:p w:rsidR="008D3377" w:rsidRPr="00E1142A" w:rsidRDefault="008D3377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-организује и руководи радом своје организационе јединице;</w:t>
            </w:r>
          </w:p>
          <w:p w:rsidR="008D3377" w:rsidRPr="00E1142A" w:rsidRDefault="008D3377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- стара се и одговара за стручно, квалитетно и благовремено извршавање послова и задатака; ---одговоран је за стручни рад организационе јединице; стара се о извршењу Плана рада организационе јединице у свим његовим сегментима и предузима мере за његово спровођење; --врши контролу спровођења Програма унапређења квалитета рада; </w:t>
            </w:r>
          </w:p>
          <w:p w:rsidR="008D3377" w:rsidRPr="00E1142A" w:rsidRDefault="008D3377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-организује и спроводи стручни надзор над радом здравствених и других радника организационе јединице; </w:t>
            </w:r>
          </w:p>
          <w:p w:rsidR="008D3377" w:rsidRPr="00E1142A" w:rsidRDefault="008D3377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Утврђује  распоред дежурства, приправности, консултација, распоред запослених у сменском раду и др; </w:t>
            </w:r>
          </w:p>
          <w:p w:rsidR="008D3377" w:rsidRPr="00E1142A" w:rsidRDefault="008D3377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-предлаже годишњи план рада организационе јединице у свим сегментима плана, план стручног усавршавања, план коришћења годишњих одмора; </w:t>
            </w:r>
          </w:p>
          <w:p w:rsidR="008D3377" w:rsidRPr="00E1142A" w:rsidRDefault="008D3377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-даје сагласност на све захтеве запослених за остваривање права из радног односа; потписује -захтеве за набавку основних средстава и инвентара, захтеве за текуће и инвестиционо одржавање објекта и опреме, требовање лекова, медицинског и другог потрошног материјала; учествује у раду стручног колегијума; по утврђеном распореду води главну визиту, а код оперативних служби израђује оперативни програм; одговоран је за правилно и уредно вођење медицинске документације</w:t>
            </w:r>
          </w:p>
          <w:p w:rsidR="00B611CE" w:rsidRPr="00E1142A" w:rsidRDefault="00B611CE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превенира, дијагностикује и лечи болести, повреде и друге физичке и менталне поремећаје коришћењем специјализованих метода и техника, кроз примену принципа и процедура савремене медицине, о чему води прописану медицинску документацију; </w:t>
            </w:r>
          </w:p>
          <w:p w:rsidR="00B611CE" w:rsidRPr="00E1142A" w:rsidRDefault="00B611CE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прегледа хоспитализоване и амбулантне пацијенте, врши пријем и отпуст болесника и издаје потребну документацију о резултатима лечења; </w:t>
            </w:r>
          </w:p>
          <w:p w:rsidR="00B611CE" w:rsidRPr="00E1142A" w:rsidRDefault="00B611CE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реализује специјалистичке, дијагностичко - терапеутске интервенције; </w:t>
            </w:r>
          </w:p>
          <w:p w:rsidR="00B611CE" w:rsidRPr="00E1142A" w:rsidRDefault="00B611CE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поставља дијагнозу, одређује терапију и води лечење; </w:t>
            </w:r>
          </w:p>
          <w:p w:rsidR="00B611CE" w:rsidRPr="00E1142A" w:rsidRDefault="00B611CE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обавештава и саветује пацијента и породицу у вези са здравственим стањем и лечењем;</w:t>
            </w:r>
          </w:p>
          <w:p w:rsidR="00B611CE" w:rsidRPr="00E1142A" w:rsidRDefault="00B611CE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– обавља свакодневну визиту хоспитализованих пацијената, прати њихово стање, даје стручно упутство у вези дијагностике и лечења; </w:t>
            </w:r>
          </w:p>
          <w:p w:rsidR="00B611CE" w:rsidRPr="00E1142A" w:rsidRDefault="00B611CE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врши пријем и збрињавање хитних пацијената;</w:t>
            </w:r>
          </w:p>
          <w:p w:rsidR="00B611CE" w:rsidRPr="00E1142A" w:rsidRDefault="00B611CE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– спроводи здравствену заштиту одређених категорија становништва, односно пацијената оболелих од болести за чију превенцију, дијагностику и лечење је специјализован; </w:t>
            </w:r>
          </w:p>
          <w:p w:rsidR="00B611CE" w:rsidRPr="00E1142A" w:rsidRDefault="00B611CE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– учествује у унапређењу квалитета здравствене заштите; </w:t>
            </w:r>
          </w:p>
          <w:p w:rsidR="00B611CE" w:rsidRPr="00E1142A" w:rsidRDefault="00B611CE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обавља консултатиције са другим здравственим радницима и здравственим сарадницима;</w:t>
            </w:r>
          </w:p>
          <w:p w:rsidR="00B611CE" w:rsidRPr="00E1142A" w:rsidRDefault="00B611CE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– планира, надзире и евалуира спровођење здравствене заштите;</w:t>
            </w:r>
          </w:p>
          <w:p w:rsidR="00B611CE" w:rsidRPr="00E1142A" w:rsidRDefault="00B611CE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– спроводи активности стручног усавршавања у оквиру своје специјалности; </w:t>
            </w:r>
          </w:p>
          <w:p w:rsidR="00B611CE" w:rsidRPr="00E1142A" w:rsidRDefault="00B611CE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утврђује време и узрок смрти; </w:t>
            </w:r>
          </w:p>
          <w:p w:rsidR="00B611CE" w:rsidRPr="00E1142A" w:rsidRDefault="00B611CE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–– организује прикупљање, унос и статистичку обраду података релевантних за </w:t>
            </w:r>
            <w:r w:rsidR="001E3068" w:rsidRPr="00E1142A">
              <w:rPr>
                <w:rFonts w:ascii="Times New Roman" w:hAnsi="Times New Roman"/>
                <w:sz w:val="20"/>
                <w:szCs w:val="20"/>
              </w:rPr>
              <w:t xml:space="preserve">функ.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регистара; </w:t>
            </w:r>
          </w:p>
        </w:tc>
      </w:tr>
      <w:tr w:rsidR="00B611CE" w:rsidRPr="00E1142A" w:rsidTr="00E1142A">
        <w:tc>
          <w:tcPr>
            <w:tcW w:w="1692" w:type="dxa"/>
          </w:tcPr>
          <w:p w:rsidR="00B611CE" w:rsidRPr="00E1142A" w:rsidRDefault="00B611C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9279" w:type="dxa"/>
          </w:tcPr>
          <w:p w:rsidR="00B611CE" w:rsidRPr="00E1142A" w:rsidRDefault="00B611CE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Високо образовање: – на интегрисаним академским студијама, по пропису који уређује високо образовање, почев од 10. септембра 2005.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сарадника; </w:t>
            </w:r>
          </w:p>
          <w:p w:rsidR="00B611CE" w:rsidRPr="00E1142A" w:rsidRDefault="00B611CE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у трајању од најмање пет година по пропису који је уређивао високо образовање до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 сарадника</w:t>
            </w:r>
          </w:p>
        </w:tc>
      </w:tr>
      <w:tr w:rsidR="00B611CE" w:rsidRPr="00E1142A" w:rsidTr="00E1142A">
        <w:tc>
          <w:tcPr>
            <w:tcW w:w="1692" w:type="dxa"/>
          </w:tcPr>
          <w:p w:rsidR="00B611CE" w:rsidRPr="00E1142A" w:rsidRDefault="00B611C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9279" w:type="dxa"/>
          </w:tcPr>
          <w:p w:rsidR="00B611CE" w:rsidRPr="00E1142A" w:rsidRDefault="00B611CE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стручни испит;</w:t>
            </w:r>
          </w:p>
          <w:p w:rsidR="00B611CE" w:rsidRPr="00E1142A" w:rsidRDefault="00B611CE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– лиценца; </w:t>
            </w:r>
          </w:p>
          <w:p w:rsidR="00B611CE" w:rsidRPr="00E1142A" w:rsidRDefault="00B611CE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специјалистички испит;</w:t>
            </w:r>
          </w:p>
          <w:p w:rsidR="00B611CE" w:rsidRPr="00E1142A" w:rsidRDefault="00B611CE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– најмање три године и шест месеци радног искуства у звању доктора медицине.</w:t>
            </w:r>
          </w:p>
        </w:tc>
      </w:tr>
      <w:tr w:rsidR="001E3068" w:rsidRPr="00E1142A" w:rsidTr="00E1142A">
        <w:tc>
          <w:tcPr>
            <w:tcW w:w="1692" w:type="dxa"/>
          </w:tcPr>
          <w:p w:rsidR="001E3068" w:rsidRPr="00E1142A" w:rsidRDefault="001E306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Број извршилаца</w:t>
            </w:r>
          </w:p>
        </w:tc>
        <w:tc>
          <w:tcPr>
            <w:tcW w:w="9279" w:type="dxa"/>
          </w:tcPr>
          <w:p w:rsidR="001E3068" w:rsidRPr="00E1142A" w:rsidRDefault="001E3068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680FDF" w:rsidRPr="001E3068" w:rsidRDefault="00680FDF" w:rsidP="000E4D1A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998" w:type="dxa"/>
        <w:tblInd w:w="-29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10"/>
        <w:gridCol w:w="9288"/>
      </w:tblGrid>
      <w:tr w:rsidR="00680FDF" w:rsidRPr="00E1142A" w:rsidTr="00E1142A">
        <w:trPr>
          <w:trHeight w:val="526"/>
        </w:trPr>
        <w:tc>
          <w:tcPr>
            <w:tcW w:w="1710" w:type="dxa"/>
          </w:tcPr>
          <w:p w:rsidR="00680FDF" w:rsidRPr="00E1142A" w:rsidRDefault="00680FD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</w:tc>
        <w:tc>
          <w:tcPr>
            <w:tcW w:w="9288" w:type="dxa"/>
          </w:tcPr>
          <w:p w:rsidR="00B611CE" w:rsidRPr="00E1142A" w:rsidRDefault="00E56F59" w:rsidP="00E1142A">
            <w:pPr>
              <w:pStyle w:val="Default"/>
              <w:jc w:val="center"/>
              <w:rPr>
                <w:b/>
                <w:sz w:val="23"/>
                <w:szCs w:val="23"/>
              </w:rPr>
            </w:pPr>
            <w:r w:rsidRPr="00E1142A">
              <w:rPr>
                <w:b/>
                <w:sz w:val="23"/>
                <w:szCs w:val="23"/>
              </w:rPr>
              <w:t>-</w:t>
            </w:r>
            <w:r w:rsidR="00081E08" w:rsidRPr="00E1142A">
              <w:rPr>
                <w:b/>
                <w:sz w:val="23"/>
                <w:szCs w:val="23"/>
              </w:rPr>
              <w:t>Доктор медицине суб</w:t>
            </w:r>
            <w:r w:rsidRPr="00E1142A">
              <w:rPr>
                <w:b/>
                <w:sz w:val="23"/>
                <w:szCs w:val="23"/>
              </w:rPr>
              <w:t>пецијалиста у интензивној нези нивоа 2-</w:t>
            </w:r>
          </w:p>
          <w:p w:rsidR="00680FDF" w:rsidRPr="00E1142A" w:rsidRDefault="00E56F59" w:rsidP="00E1142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E1142A">
              <w:rPr>
                <w:b/>
                <w:sz w:val="23"/>
                <w:szCs w:val="23"/>
              </w:rPr>
              <w:t xml:space="preserve"> </w:t>
            </w:r>
            <w:r w:rsidR="00B611CE" w:rsidRPr="00E1142A">
              <w:rPr>
                <w:b/>
                <w:sz w:val="23"/>
                <w:szCs w:val="23"/>
              </w:rPr>
              <w:t>-</w:t>
            </w:r>
            <w:r w:rsidR="00C77061" w:rsidRPr="00E1142A">
              <w:rPr>
                <w:b/>
                <w:sz w:val="20"/>
                <w:szCs w:val="20"/>
              </w:rPr>
              <w:t>шеф одељења за кардиологију-</w:t>
            </w:r>
          </w:p>
          <w:p w:rsidR="00C77061" w:rsidRPr="00E1142A" w:rsidRDefault="00C77061" w:rsidP="00E1142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>-шеф одсека коронарне јединице-</w:t>
            </w:r>
          </w:p>
          <w:p w:rsidR="00C77061" w:rsidRPr="00E1142A" w:rsidRDefault="00C77061" w:rsidP="00E1142A">
            <w:pPr>
              <w:pStyle w:val="Default"/>
              <w:jc w:val="center"/>
              <w:rPr>
                <w:sz w:val="23"/>
                <w:szCs w:val="23"/>
              </w:rPr>
            </w:pPr>
            <w:r w:rsidRPr="00E1142A">
              <w:rPr>
                <w:b/>
                <w:sz w:val="20"/>
                <w:szCs w:val="20"/>
              </w:rPr>
              <w:t>-шеф кабинета за гастроскопију и колоноскопију-</w:t>
            </w:r>
          </w:p>
        </w:tc>
      </w:tr>
      <w:tr w:rsidR="00A3035F" w:rsidRPr="00E1142A" w:rsidTr="00E1142A">
        <w:trPr>
          <w:trHeight w:val="492"/>
        </w:trPr>
        <w:tc>
          <w:tcPr>
            <w:tcW w:w="1710" w:type="dxa"/>
          </w:tcPr>
          <w:p w:rsidR="00A3035F" w:rsidRPr="00E1142A" w:rsidRDefault="00A3035F" w:rsidP="00E1142A">
            <w:pPr>
              <w:pStyle w:val="Bodytext60"/>
              <w:shd w:val="clear" w:color="auto" w:fill="auto"/>
              <w:spacing w:line="240" w:lineRule="auto"/>
              <w:ind w:firstLine="0"/>
              <w:rPr>
                <w:rStyle w:val="Bodytext6Exact"/>
                <w:b/>
              </w:rPr>
            </w:pPr>
            <w:r w:rsidRPr="00E1142A">
              <w:rPr>
                <w:rStyle w:val="Bodytext6Exact"/>
                <w:b/>
              </w:rPr>
              <w:t>Шифра радног места</w:t>
            </w:r>
          </w:p>
          <w:p w:rsidR="00A3035F" w:rsidRPr="00E1142A" w:rsidRDefault="00A3035F" w:rsidP="00E1142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8" w:type="dxa"/>
          </w:tcPr>
          <w:p w:rsidR="00A3035F" w:rsidRPr="00E1142A" w:rsidRDefault="00081E0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Z030</w:t>
            </w:r>
            <w:r w:rsidR="00B611CE"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680FDF" w:rsidRPr="00E1142A" w:rsidTr="00E1142A">
        <w:trPr>
          <w:trHeight w:val="488"/>
        </w:trPr>
        <w:tc>
          <w:tcPr>
            <w:tcW w:w="1710" w:type="dxa"/>
          </w:tcPr>
          <w:p w:rsidR="00680FDF" w:rsidRPr="00E1142A" w:rsidRDefault="00680FD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80FDF" w:rsidRPr="00E1142A" w:rsidRDefault="00680FD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9288" w:type="dxa"/>
          </w:tcPr>
          <w:p w:rsidR="008D3377" w:rsidRPr="00E1142A" w:rsidRDefault="008D3377" w:rsidP="008D337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-руководи стручним и организационим пословима одељења и кабинета, односно организује и координира рад одељења и кабинета и стара се о извршењу послова и задатака у оквиру одељења и кабинета</w:t>
            </w:r>
          </w:p>
          <w:p w:rsidR="008D3377" w:rsidRPr="00E1142A" w:rsidRDefault="008D3377" w:rsidP="008D337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-координира дијагностички и терапијски рад одељња и кабинета, врши распоред лекара и осталих радника на послове и радне задатке у оквиру одељења и кабинета</w:t>
            </w:r>
          </w:p>
          <w:p w:rsidR="008D3377" w:rsidRPr="00E1142A" w:rsidRDefault="008D3377" w:rsidP="008D337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-организује стручно методолошки рад одељења и кабинета </w:t>
            </w:r>
          </w:p>
          <w:p w:rsidR="008D3377" w:rsidRPr="00E1142A" w:rsidRDefault="008D3377" w:rsidP="008D337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организује негу, испитивање и лечење болесника. </w:t>
            </w:r>
          </w:p>
          <w:p w:rsidR="004F5380" w:rsidRPr="00E1142A" w:rsidRDefault="004F538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превенира, дијагностикује и лечи болести, повреде и друге физичке и менталне поремећаје коришћењем високо специјализованих метода и техника, кроз примену принципа и процедура савремене медицине, о чему води прописану медицинску документацију; </w:t>
            </w:r>
          </w:p>
          <w:p w:rsidR="004F5380" w:rsidRPr="00E1142A" w:rsidRDefault="004F538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прегледа хоспитализоване и амбулантне пацијенте, врши пријем и отпуст болесника и издаје потребну документацију о резултатима лечења; </w:t>
            </w:r>
          </w:p>
          <w:p w:rsidR="004F5380" w:rsidRPr="00E1142A" w:rsidRDefault="008D337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</w:t>
            </w:r>
            <w:r w:rsidR="004F5380" w:rsidRPr="00E1142A">
              <w:rPr>
                <w:rFonts w:ascii="Times New Roman" w:hAnsi="Times New Roman"/>
                <w:sz w:val="20"/>
                <w:szCs w:val="20"/>
              </w:rPr>
              <w:t xml:space="preserve"> реализује субспецијалистичке, дијагностичко терапеутске интервенције; </w:t>
            </w:r>
          </w:p>
          <w:p w:rsidR="004F5380" w:rsidRPr="00E1142A" w:rsidRDefault="008D337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</w:t>
            </w:r>
            <w:r w:rsidR="004F5380" w:rsidRPr="00E1142A">
              <w:rPr>
                <w:rFonts w:ascii="Times New Roman" w:hAnsi="Times New Roman"/>
                <w:sz w:val="20"/>
                <w:szCs w:val="20"/>
              </w:rPr>
              <w:t xml:space="preserve"> поставља дијагнозу, одређује терапију и води лечење;</w:t>
            </w:r>
          </w:p>
          <w:p w:rsidR="004F5380" w:rsidRPr="00E1142A" w:rsidRDefault="008D337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</w:t>
            </w:r>
            <w:r w:rsidR="00081E08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F5380" w:rsidRPr="00E1142A">
              <w:rPr>
                <w:rFonts w:ascii="Times New Roman" w:hAnsi="Times New Roman"/>
                <w:sz w:val="20"/>
                <w:szCs w:val="20"/>
              </w:rPr>
              <w:t>обавештава и саветује пацијента и породицу у вези са здравственим стањем и лечењем;</w:t>
            </w:r>
          </w:p>
          <w:p w:rsidR="004F5380" w:rsidRPr="00E1142A" w:rsidRDefault="008D337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</w:t>
            </w:r>
            <w:r w:rsidR="004F5380" w:rsidRPr="00E1142A">
              <w:rPr>
                <w:rFonts w:ascii="Times New Roman" w:hAnsi="Times New Roman"/>
                <w:sz w:val="20"/>
                <w:szCs w:val="20"/>
              </w:rPr>
              <w:t xml:space="preserve"> обавља свакодневну визиту хоспитализованих пацијената, прати њихово стање, даје стручно упутство у вези дијагностике и лечења;</w:t>
            </w:r>
          </w:p>
          <w:p w:rsidR="004F5380" w:rsidRPr="00E1142A" w:rsidRDefault="008D337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</w:t>
            </w:r>
            <w:r w:rsidR="00081E08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F5380" w:rsidRPr="00E1142A">
              <w:rPr>
                <w:rFonts w:ascii="Times New Roman" w:hAnsi="Times New Roman"/>
                <w:sz w:val="20"/>
                <w:szCs w:val="20"/>
              </w:rPr>
              <w:t xml:space="preserve"> врши пријем и збрињавање хитних пацијената; </w:t>
            </w:r>
          </w:p>
          <w:p w:rsidR="004F5380" w:rsidRPr="00E1142A" w:rsidRDefault="008D337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</w:t>
            </w:r>
            <w:r w:rsidR="004F5380" w:rsidRPr="00E1142A">
              <w:rPr>
                <w:rFonts w:ascii="Times New Roman" w:hAnsi="Times New Roman"/>
                <w:sz w:val="20"/>
                <w:szCs w:val="20"/>
              </w:rPr>
              <w:t xml:space="preserve">спроводи здравствену заштиту одређених категорија становништва, односно пацијената оболелих од болести за чију превенцију, дијагностику и лечење је уже специјализован; </w:t>
            </w:r>
          </w:p>
          <w:p w:rsidR="004F5380" w:rsidRPr="00E1142A" w:rsidRDefault="008D337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</w:t>
            </w:r>
            <w:r w:rsidR="004F5380" w:rsidRPr="00E1142A">
              <w:rPr>
                <w:rFonts w:ascii="Times New Roman" w:hAnsi="Times New Roman"/>
                <w:sz w:val="20"/>
                <w:szCs w:val="20"/>
              </w:rPr>
              <w:t xml:space="preserve"> учествује у унапређењу квалитета здравствене заштите; </w:t>
            </w:r>
          </w:p>
          <w:p w:rsidR="004F5380" w:rsidRPr="00E1142A" w:rsidRDefault="008D337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</w:t>
            </w:r>
            <w:r w:rsidR="004F5380" w:rsidRPr="00E1142A">
              <w:rPr>
                <w:rFonts w:ascii="Times New Roman" w:hAnsi="Times New Roman"/>
                <w:sz w:val="20"/>
                <w:szCs w:val="20"/>
              </w:rPr>
              <w:t xml:space="preserve"> обавља консултације са другим здравственим радницима и здравственим сарадницима;</w:t>
            </w:r>
          </w:p>
          <w:p w:rsidR="004F5380" w:rsidRPr="00E1142A" w:rsidRDefault="008D337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</w:t>
            </w:r>
            <w:r w:rsidR="00081E08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F5380" w:rsidRPr="00E1142A">
              <w:rPr>
                <w:rFonts w:ascii="Times New Roman" w:hAnsi="Times New Roman"/>
                <w:sz w:val="20"/>
                <w:szCs w:val="20"/>
              </w:rPr>
              <w:t xml:space="preserve"> планира, надзире и евалуира спровођење здравствене заштите; </w:t>
            </w:r>
          </w:p>
          <w:p w:rsidR="00680FDF" w:rsidRPr="00E1142A" w:rsidRDefault="004F538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– спроводи здравствено васпитни рад;</w:t>
            </w:r>
          </w:p>
        </w:tc>
      </w:tr>
      <w:tr w:rsidR="00680FDF" w:rsidRPr="00E1142A" w:rsidTr="00E1142A">
        <w:tc>
          <w:tcPr>
            <w:tcW w:w="1710" w:type="dxa"/>
          </w:tcPr>
          <w:p w:rsidR="00680FDF" w:rsidRPr="00E1142A" w:rsidRDefault="00680FD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9288" w:type="dxa"/>
          </w:tcPr>
          <w:p w:rsidR="004F5380" w:rsidRPr="00E1142A" w:rsidRDefault="008D337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</w:t>
            </w:r>
            <w:r w:rsidR="004F5380" w:rsidRPr="00E1142A">
              <w:rPr>
                <w:rFonts w:ascii="Times New Roman" w:hAnsi="Times New Roman"/>
                <w:sz w:val="20"/>
                <w:szCs w:val="20"/>
              </w:rPr>
              <w:t xml:space="preserve">Високо образовање: – на интегрисаним академским студијама, по пропису који уређује високо образовање, почев од 10. септембра 2005. године и завршена специјализација и ужа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сарадника; </w:t>
            </w:r>
          </w:p>
          <w:p w:rsidR="00680FDF" w:rsidRPr="00E1142A" w:rsidRDefault="004F538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у трајању од најмање пет година по пропису који је уређивао високо образовање до 10. септембра 2005. године и завршена специјализација и ужа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сарадника.</w:t>
            </w:r>
          </w:p>
        </w:tc>
      </w:tr>
      <w:tr w:rsidR="00680FDF" w:rsidRPr="00E1142A" w:rsidTr="00E1142A">
        <w:tc>
          <w:tcPr>
            <w:tcW w:w="1710" w:type="dxa"/>
          </w:tcPr>
          <w:p w:rsidR="00680FDF" w:rsidRPr="00E1142A" w:rsidRDefault="00680FD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9288" w:type="dxa"/>
          </w:tcPr>
          <w:p w:rsidR="004F5380" w:rsidRPr="00E1142A" w:rsidRDefault="004F5380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стручни испит; </w:t>
            </w:r>
          </w:p>
          <w:p w:rsidR="004F5380" w:rsidRPr="00E1142A" w:rsidRDefault="004F5380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лиценца; </w:t>
            </w:r>
          </w:p>
          <w:p w:rsidR="004F5380" w:rsidRPr="00E1142A" w:rsidRDefault="004F5380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специјалистички испит; </w:t>
            </w:r>
          </w:p>
          <w:p w:rsidR="004F5380" w:rsidRPr="00E1142A" w:rsidRDefault="004F5380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испит/рад из уже специјализације; </w:t>
            </w:r>
          </w:p>
          <w:p w:rsidR="00680FDF" w:rsidRPr="00E1142A" w:rsidRDefault="004F5380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најмање четири године и шест месеци радног искуства у звању доктора медицине.</w:t>
            </w:r>
          </w:p>
        </w:tc>
      </w:tr>
      <w:tr w:rsidR="00680FDF" w:rsidRPr="00E1142A" w:rsidTr="00E1142A">
        <w:tc>
          <w:tcPr>
            <w:tcW w:w="1710" w:type="dxa"/>
          </w:tcPr>
          <w:p w:rsidR="00680FDF" w:rsidRPr="00E1142A" w:rsidRDefault="00680FD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Број  извршилаца</w:t>
            </w:r>
          </w:p>
        </w:tc>
        <w:tc>
          <w:tcPr>
            <w:tcW w:w="9288" w:type="dxa"/>
          </w:tcPr>
          <w:p w:rsidR="00680FDF" w:rsidRPr="00E1142A" w:rsidRDefault="001E306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</w:tbl>
    <w:p w:rsidR="00EE4DA7" w:rsidRPr="00F64EBD" w:rsidRDefault="00EE4DA7" w:rsidP="000E4D1A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11025" w:type="dxa"/>
        <w:tblInd w:w="-2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19"/>
        <w:gridCol w:w="9306"/>
      </w:tblGrid>
      <w:tr w:rsidR="004F5380" w:rsidRPr="00E1142A" w:rsidTr="00E1142A">
        <w:trPr>
          <w:trHeight w:val="526"/>
        </w:trPr>
        <w:tc>
          <w:tcPr>
            <w:tcW w:w="1719" w:type="dxa"/>
          </w:tcPr>
          <w:p w:rsidR="004F5380" w:rsidRPr="00E1142A" w:rsidRDefault="004F538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</w:tc>
        <w:tc>
          <w:tcPr>
            <w:tcW w:w="9306" w:type="dxa"/>
          </w:tcPr>
          <w:p w:rsidR="00C77061" w:rsidRPr="00E1142A" w:rsidRDefault="00B611CE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142A">
              <w:rPr>
                <w:rFonts w:ascii="Times New Roman" w:hAnsi="Times New Roman"/>
                <w:b/>
                <w:sz w:val="24"/>
                <w:szCs w:val="24"/>
              </w:rPr>
              <w:t>Доктор медицине специјалиста у интензивној нези нивоа 2-</w:t>
            </w:r>
          </w:p>
          <w:p w:rsidR="00C77061" w:rsidRPr="00E1142A" w:rsidRDefault="00C7706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                                               -шеф одељења за ентерохепатологију-</w:t>
            </w:r>
          </w:p>
          <w:p w:rsidR="00C77061" w:rsidRPr="00E1142A" w:rsidRDefault="00C77061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-шеф одељења за ендокринологију-</w:t>
            </w:r>
          </w:p>
          <w:p w:rsidR="00C77061" w:rsidRPr="00E1142A" w:rsidRDefault="00C77061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-шеф одсека за консултативну делатност-</w:t>
            </w:r>
          </w:p>
          <w:p w:rsidR="00C77061" w:rsidRPr="00E1142A" w:rsidRDefault="00C77061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-шеф кабинета за ехо кардиографију,функционалну дијагностику и ехо сонографију периферних крвних судова</w:t>
            </w:r>
            <w:r w:rsidR="001E3068"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4F5380" w:rsidRPr="00E1142A" w:rsidTr="00E1142A">
        <w:trPr>
          <w:trHeight w:val="526"/>
        </w:trPr>
        <w:tc>
          <w:tcPr>
            <w:tcW w:w="1719" w:type="dxa"/>
          </w:tcPr>
          <w:p w:rsidR="004F5380" w:rsidRPr="00E1142A" w:rsidRDefault="004F5380" w:rsidP="00E1142A">
            <w:pPr>
              <w:pStyle w:val="Bodytext60"/>
              <w:shd w:val="clear" w:color="auto" w:fill="auto"/>
              <w:spacing w:line="240" w:lineRule="auto"/>
              <w:ind w:firstLine="0"/>
              <w:rPr>
                <w:rStyle w:val="Bodytext6Exact"/>
                <w:b/>
              </w:rPr>
            </w:pPr>
            <w:r w:rsidRPr="00E1142A">
              <w:rPr>
                <w:rStyle w:val="Bodytext6Exact"/>
                <w:b/>
              </w:rPr>
              <w:t>Шифра радног места</w:t>
            </w:r>
          </w:p>
          <w:p w:rsidR="004F5380" w:rsidRPr="00E1142A" w:rsidRDefault="004F5380" w:rsidP="00E1142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306" w:type="dxa"/>
          </w:tcPr>
          <w:p w:rsidR="004F5380" w:rsidRPr="00E1142A" w:rsidRDefault="004F5380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Z03</w:t>
            </w:r>
            <w:r w:rsidR="00B611CE" w:rsidRPr="00E1142A">
              <w:rPr>
                <w:rFonts w:ascii="Times New Roman" w:hAnsi="Times New Roman"/>
                <w:sz w:val="20"/>
                <w:szCs w:val="20"/>
              </w:rPr>
              <w:t>0310</w:t>
            </w:r>
          </w:p>
        </w:tc>
      </w:tr>
      <w:tr w:rsidR="004F5380" w:rsidRPr="00E1142A" w:rsidTr="00E1142A">
        <w:trPr>
          <w:trHeight w:val="488"/>
        </w:trPr>
        <w:tc>
          <w:tcPr>
            <w:tcW w:w="1719" w:type="dxa"/>
          </w:tcPr>
          <w:p w:rsidR="004F5380" w:rsidRPr="00E1142A" w:rsidRDefault="004F538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F5380" w:rsidRPr="00E1142A" w:rsidRDefault="004F538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9306" w:type="dxa"/>
          </w:tcPr>
          <w:p w:rsidR="008D3377" w:rsidRPr="00E1142A" w:rsidRDefault="008D3377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D3377" w:rsidRPr="00E1142A" w:rsidRDefault="008D3377" w:rsidP="008D337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-руководи стручним и организационим пословима одсека, односно организује и координира рад одсека и стара се о извршењу послова и задатака у оквиру одсека.</w:t>
            </w:r>
          </w:p>
          <w:p w:rsidR="008D3377" w:rsidRPr="00E1142A" w:rsidRDefault="008D3377" w:rsidP="008D337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-координира дијагностички и терапијски рад одсека, врши распоред лекара и осталих радника на послове и радне задатке у оквиру одсека. </w:t>
            </w:r>
          </w:p>
          <w:p w:rsidR="008D3377" w:rsidRPr="00E1142A" w:rsidRDefault="008D3377" w:rsidP="008D337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-организује стручно методолошки рад одсека. </w:t>
            </w:r>
          </w:p>
          <w:p w:rsidR="008D3377" w:rsidRPr="00E1142A" w:rsidRDefault="008D3377" w:rsidP="008D337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-организује негу, испитивање и лечење болесника. </w:t>
            </w:r>
          </w:p>
          <w:p w:rsidR="004F5380" w:rsidRPr="00E1142A" w:rsidRDefault="004F5380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превенира, дијагностикује и лечи болести, повреде и друге физичке и менталне поремећаје коришћењем специјализованих метода и техника, кроз примену принципа и процедура савремене медицине, о чему води прописану медицинску документацију; </w:t>
            </w:r>
          </w:p>
          <w:p w:rsidR="004F5380" w:rsidRPr="00E1142A" w:rsidRDefault="004F5380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прегледа хоспитализоване и амбулантне пацијенте, врши пријем и отпуст болесника и издаје потребну документацију о резултатима лечења; </w:t>
            </w:r>
          </w:p>
          <w:p w:rsidR="004F5380" w:rsidRPr="00E1142A" w:rsidRDefault="004F5380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реализује специјалистичке, дијагностичко - терапеутске интервенције; </w:t>
            </w:r>
          </w:p>
          <w:p w:rsidR="004F5380" w:rsidRPr="00E1142A" w:rsidRDefault="004F5380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поставља дијагнозу, одређује терапију и води лечење; </w:t>
            </w:r>
          </w:p>
          <w:p w:rsidR="004F5380" w:rsidRPr="00E1142A" w:rsidRDefault="004F5380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обавештава и саветује пацијента и породицу у вези са здравственим стањем и лечењем;</w:t>
            </w:r>
          </w:p>
          <w:p w:rsidR="004F5380" w:rsidRPr="00E1142A" w:rsidRDefault="004F5380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– обавља свакодневну визиту хоспитализованих пацијената, прати њихово стање, даје стручно упутство у вези дијагностике и лечења; </w:t>
            </w:r>
          </w:p>
          <w:p w:rsidR="004F5380" w:rsidRPr="00E1142A" w:rsidRDefault="004F5380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врши пријем и збрињавање хитних пацијената;</w:t>
            </w:r>
          </w:p>
          <w:p w:rsidR="004F5380" w:rsidRPr="00E1142A" w:rsidRDefault="004F5380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– спроводи здравствену заштиту одређених категорија становништва, односно пацијената оболелих од болести за чију превенцију, дијагностику и лечење је специјализован; </w:t>
            </w:r>
          </w:p>
          <w:p w:rsidR="004F5380" w:rsidRPr="00E1142A" w:rsidRDefault="004F5380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обавља консултатиције са другим здравственим радницима и здравственим сарадницима;</w:t>
            </w:r>
          </w:p>
          <w:p w:rsidR="004F5380" w:rsidRPr="00E1142A" w:rsidRDefault="004F5380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– планира, надзире и евалуира спровођење здравствене заштите;</w:t>
            </w:r>
          </w:p>
          <w:p w:rsidR="004F5380" w:rsidRPr="00E1142A" w:rsidRDefault="004F5380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– спроводи активности стручног усавршавања у оквиру своје специјалности; </w:t>
            </w:r>
          </w:p>
          <w:p w:rsidR="004F5380" w:rsidRPr="00E1142A" w:rsidRDefault="004F5380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утврђује време и узрок смрти; </w:t>
            </w:r>
          </w:p>
          <w:p w:rsidR="004F5380" w:rsidRPr="00E1142A" w:rsidRDefault="004F5380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ради на имплементацији интегрисаног здравственог информационог система; организује и спроводи мере и активности на унапређењу здравствене заштите; индентификује приоритетне здравствене потребе становништва у локалној заједници, дефинише и спроводи мере за њихову реализацију; обезбеђује извештавање о кретању заразних и незаразних болести и других података у области здравствене заштите; </w:t>
            </w:r>
          </w:p>
          <w:p w:rsidR="004F5380" w:rsidRPr="00E1142A" w:rsidRDefault="004F5380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организује прикупљање, унос и статистичку обраду података релевантних за функционисање регистара; </w:t>
            </w:r>
          </w:p>
          <w:p w:rsidR="004F5380" w:rsidRPr="00E1142A" w:rsidRDefault="004F5380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4F5380" w:rsidRPr="00E1142A" w:rsidTr="00E1142A">
        <w:tc>
          <w:tcPr>
            <w:tcW w:w="1719" w:type="dxa"/>
          </w:tcPr>
          <w:p w:rsidR="004F5380" w:rsidRPr="00E1142A" w:rsidRDefault="004F538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9306" w:type="dxa"/>
          </w:tcPr>
          <w:p w:rsidR="004F5380" w:rsidRPr="00E1142A" w:rsidRDefault="004F5380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Високо образовање: – на интегрисаним академским студијама, по пропису који уређује високо образовање, почев од 10. септембра 2005.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сарадника; </w:t>
            </w:r>
          </w:p>
          <w:p w:rsidR="004F5380" w:rsidRPr="00E1142A" w:rsidRDefault="004F5380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у трајању од најмање пет година по пропису који је уређивао високо образовање до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 сарадника</w:t>
            </w:r>
          </w:p>
        </w:tc>
      </w:tr>
      <w:tr w:rsidR="004F5380" w:rsidRPr="00E1142A" w:rsidTr="00E1142A">
        <w:tc>
          <w:tcPr>
            <w:tcW w:w="1719" w:type="dxa"/>
          </w:tcPr>
          <w:p w:rsidR="004F5380" w:rsidRPr="00E1142A" w:rsidRDefault="004F538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9306" w:type="dxa"/>
          </w:tcPr>
          <w:p w:rsidR="004F5380" w:rsidRPr="00E1142A" w:rsidRDefault="004F5380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стручни испит;</w:t>
            </w:r>
          </w:p>
          <w:p w:rsidR="004F5380" w:rsidRPr="00E1142A" w:rsidRDefault="004F5380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– лиценца; </w:t>
            </w:r>
          </w:p>
          <w:p w:rsidR="004F5380" w:rsidRPr="00E1142A" w:rsidRDefault="004F5380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специјалистички испит;</w:t>
            </w:r>
          </w:p>
          <w:p w:rsidR="004F5380" w:rsidRPr="00E1142A" w:rsidRDefault="004F5380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– најмање три године и шест месеци радног искуства у звању доктора медицине.</w:t>
            </w:r>
          </w:p>
        </w:tc>
      </w:tr>
      <w:tr w:rsidR="001A0D21" w:rsidRPr="00E1142A" w:rsidTr="00E1142A">
        <w:tc>
          <w:tcPr>
            <w:tcW w:w="1719" w:type="dxa"/>
          </w:tcPr>
          <w:p w:rsidR="001A0D21" w:rsidRPr="00E1142A" w:rsidRDefault="001A0D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    Број извршилаца</w:t>
            </w:r>
          </w:p>
        </w:tc>
        <w:tc>
          <w:tcPr>
            <w:tcW w:w="9306" w:type="dxa"/>
          </w:tcPr>
          <w:p w:rsidR="001A0D21" w:rsidRPr="00E1142A" w:rsidRDefault="001A0D21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</w:tbl>
    <w:p w:rsidR="007E0B5A" w:rsidRDefault="007E0B5A" w:rsidP="000E4D1A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1007" w:type="dxa"/>
        <w:tblInd w:w="-2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9306"/>
      </w:tblGrid>
      <w:tr w:rsidR="001A0D21" w:rsidRPr="00E1142A" w:rsidTr="00E1142A">
        <w:trPr>
          <w:trHeight w:val="526"/>
        </w:trPr>
        <w:tc>
          <w:tcPr>
            <w:tcW w:w="1701" w:type="dxa"/>
          </w:tcPr>
          <w:p w:rsidR="001A0D21" w:rsidRPr="00E1142A" w:rsidRDefault="001A0D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</w:tc>
        <w:tc>
          <w:tcPr>
            <w:tcW w:w="9306" w:type="dxa"/>
          </w:tcPr>
          <w:p w:rsidR="001A0D21" w:rsidRPr="00E1142A" w:rsidRDefault="001A0D21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142A">
              <w:rPr>
                <w:rFonts w:ascii="Times New Roman" w:hAnsi="Times New Roman"/>
                <w:b/>
                <w:sz w:val="24"/>
                <w:szCs w:val="24"/>
              </w:rPr>
              <w:t>Доктор медицине специјалиста у интензивној нези нивоа 2-</w:t>
            </w:r>
          </w:p>
          <w:p w:rsidR="001A0D21" w:rsidRPr="00E1142A" w:rsidRDefault="001A0D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                                               </w:t>
            </w:r>
          </w:p>
        </w:tc>
      </w:tr>
      <w:tr w:rsidR="001A0D21" w:rsidRPr="00E1142A" w:rsidTr="00E1142A">
        <w:trPr>
          <w:trHeight w:val="526"/>
        </w:trPr>
        <w:tc>
          <w:tcPr>
            <w:tcW w:w="1701" w:type="dxa"/>
          </w:tcPr>
          <w:p w:rsidR="001A0D21" w:rsidRPr="00E1142A" w:rsidRDefault="001A0D21" w:rsidP="00E1142A">
            <w:pPr>
              <w:pStyle w:val="Bodytext60"/>
              <w:shd w:val="clear" w:color="auto" w:fill="auto"/>
              <w:spacing w:line="240" w:lineRule="auto"/>
              <w:ind w:firstLine="0"/>
              <w:rPr>
                <w:bCs w:val="0"/>
              </w:rPr>
            </w:pPr>
            <w:r w:rsidRPr="00E1142A">
              <w:rPr>
                <w:rStyle w:val="Bodytext6Exact"/>
                <w:b/>
              </w:rPr>
              <w:t>Шифра радног места</w:t>
            </w:r>
          </w:p>
        </w:tc>
        <w:tc>
          <w:tcPr>
            <w:tcW w:w="9306" w:type="dxa"/>
          </w:tcPr>
          <w:p w:rsidR="001A0D21" w:rsidRPr="00E1142A" w:rsidRDefault="001A0D21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Z030310</w:t>
            </w:r>
          </w:p>
        </w:tc>
      </w:tr>
      <w:tr w:rsidR="001A0D21" w:rsidRPr="00E1142A" w:rsidTr="00E1142A">
        <w:trPr>
          <w:trHeight w:val="488"/>
        </w:trPr>
        <w:tc>
          <w:tcPr>
            <w:tcW w:w="1701" w:type="dxa"/>
          </w:tcPr>
          <w:p w:rsidR="001A0D21" w:rsidRPr="00E1142A" w:rsidRDefault="001A0D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D3377" w:rsidRPr="00E1142A" w:rsidRDefault="008D337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D3377" w:rsidRPr="00E1142A" w:rsidRDefault="008D337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D3377" w:rsidRPr="00E1142A" w:rsidRDefault="008D337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D3377" w:rsidRPr="00E1142A" w:rsidRDefault="008D337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D3377" w:rsidRPr="00E1142A" w:rsidRDefault="008D337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D3377" w:rsidRPr="00E1142A" w:rsidRDefault="008D337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D3377" w:rsidRPr="00E1142A" w:rsidRDefault="008D337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D3377" w:rsidRPr="00E1142A" w:rsidRDefault="008D337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A0D21" w:rsidRPr="00E1142A" w:rsidRDefault="001A0D21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9306" w:type="dxa"/>
          </w:tcPr>
          <w:p w:rsidR="001A0D21" w:rsidRPr="00E1142A" w:rsidRDefault="001A0D21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превенира, дијагностикује и лечи болести, повреде и друге физичке и менталне поремећаје коришћењем специјализованих метода и техника, кроз примену принципа и процедура савремене медицине, о чему води прописану медицинску документацију; </w:t>
            </w:r>
          </w:p>
          <w:p w:rsidR="001A0D21" w:rsidRPr="00E1142A" w:rsidRDefault="001A0D21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прегледа хоспитализоване и амбулантне пацијенте, врши пријем и отпуст болесника и издаје потребну документацију о резултатима лечења; </w:t>
            </w:r>
          </w:p>
          <w:p w:rsidR="001A0D21" w:rsidRPr="00E1142A" w:rsidRDefault="001A0D21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реализује специјалистичке, дијагностичко - терапеутске интервенције; </w:t>
            </w:r>
          </w:p>
          <w:p w:rsidR="001A0D21" w:rsidRPr="00E1142A" w:rsidRDefault="001A0D21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поставља дијагнозу, одређује терапију и води лечење; </w:t>
            </w:r>
          </w:p>
          <w:p w:rsidR="001A0D21" w:rsidRPr="00E1142A" w:rsidRDefault="001A0D21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обавештава и саветује пацијента и породицу у вези са здравственим стањем и лечењем;</w:t>
            </w:r>
          </w:p>
          <w:p w:rsidR="001A0D21" w:rsidRPr="00E1142A" w:rsidRDefault="001A0D21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– обавља свакодневну визиту хоспитализованих пацијената, прати њихово стање, даје стручно упутство у вези дијагностике и лечења; </w:t>
            </w:r>
          </w:p>
          <w:p w:rsidR="001A0D21" w:rsidRPr="00E1142A" w:rsidRDefault="001A0D21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врши пријем и збрињавање хитних пацијената;</w:t>
            </w:r>
          </w:p>
          <w:p w:rsidR="001A0D21" w:rsidRPr="00E1142A" w:rsidRDefault="001A0D21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– спроводи здравствену заштиту одређених категорија становништва, односно пацијената оболелих од болести за чију превенцију, дијагностику и лечење је специјализован; </w:t>
            </w:r>
          </w:p>
          <w:p w:rsidR="001A0D21" w:rsidRPr="00E1142A" w:rsidRDefault="001A0D21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– учествује у унапређењу квалитета здравствене заштите; </w:t>
            </w:r>
          </w:p>
          <w:p w:rsidR="001A0D21" w:rsidRPr="00E1142A" w:rsidRDefault="001A0D21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обавља консултатиције са другим здравственим радницима и здравственим сарадницима;</w:t>
            </w:r>
          </w:p>
          <w:p w:rsidR="001A0D21" w:rsidRPr="00E1142A" w:rsidRDefault="001A0D21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– планира, надзире и евалуира спровођење здравствене заштите;</w:t>
            </w:r>
          </w:p>
          <w:p w:rsidR="001A0D21" w:rsidRPr="00E1142A" w:rsidRDefault="001A0D21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– спроводи активности стручног усавршавања у оквиру своје специјалности; </w:t>
            </w:r>
          </w:p>
          <w:p w:rsidR="001A0D21" w:rsidRPr="00E1142A" w:rsidRDefault="001A0D21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утврђује време и узрок смрти; </w:t>
            </w:r>
          </w:p>
          <w:p w:rsidR="00B649FF" w:rsidRPr="00E1142A" w:rsidRDefault="001A0D21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ради на имплементацији интегрисаног здравственог информационог система; организује и спроводи мере и активности на унапређењу здравствене заштите;</w:t>
            </w:r>
          </w:p>
          <w:p w:rsidR="00B649FF" w:rsidRPr="00E1142A" w:rsidRDefault="001A0D21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индентификује приоритетне здравствене потребе становништва у локалној заједници, дефинише и спроводи мере за њихову реализацију; </w:t>
            </w:r>
          </w:p>
          <w:p w:rsidR="001A0D21" w:rsidRPr="00E1142A" w:rsidRDefault="001A0D21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обезбеђује извештавање о кретању заразних и незаразних болести и других података у области здравствене заштите; </w:t>
            </w:r>
          </w:p>
          <w:p w:rsidR="001A0D21" w:rsidRPr="00E1142A" w:rsidRDefault="001A0D21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организује прикупљање, унос и статистичку обраду података релевантних за функционисање регистара; </w:t>
            </w:r>
          </w:p>
        </w:tc>
      </w:tr>
      <w:tr w:rsidR="001A0D21" w:rsidRPr="00E1142A" w:rsidTr="00E1142A">
        <w:tc>
          <w:tcPr>
            <w:tcW w:w="1701" w:type="dxa"/>
          </w:tcPr>
          <w:p w:rsidR="001A0D21" w:rsidRPr="00E1142A" w:rsidRDefault="001A0D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9306" w:type="dxa"/>
          </w:tcPr>
          <w:p w:rsidR="001A0D21" w:rsidRPr="00E1142A" w:rsidRDefault="001A0D21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Високо образовање: – на интегрисаним академским студијама, по пропису који уређује високо образовање, почев од 10. септембра 2005.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сарадника; </w:t>
            </w:r>
          </w:p>
          <w:p w:rsidR="001A0D21" w:rsidRPr="00E1142A" w:rsidRDefault="001A0D21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у трајању од најмање пет година по пропису који је уређивао високо образовање до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 сарадника</w:t>
            </w:r>
          </w:p>
        </w:tc>
      </w:tr>
      <w:tr w:rsidR="001A0D21" w:rsidRPr="00E1142A" w:rsidTr="00E1142A">
        <w:tc>
          <w:tcPr>
            <w:tcW w:w="1701" w:type="dxa"/>
          </w:tcPr>
          <w:p w:rsidR="001A0D21" w:rsidRPr="00E1142A" w:rsidRDefault="001A0D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9306" w:type="dxa"/>
          </w:tcPr>
          <w:p w:rsidR="001A0D21" w:rsidRPr="00E1142A" w:rsidRDefault="001A0D21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стручни испит;</w:t>
            </w:r>
          </w:p>
          <w:p w:rsidR="001A0D21" w:rsidRPr="00E1142A" w:rsidRDefault="001A0D21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– лиценца; </w:t>
            </w:r>
          </w:p>
          <w:p w:rsidR="001A0D21" w:rsidRPr="00E1142A" w:rsidRDefault="001A0D21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специјалистички испит;</w:t>
            </w:r>
          </w:p>
          <w:p w:rsidR="001A0D21" w:rsidRPr="00E1142A" w:rsidRDefault="001A0D21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– најмање три године и шест месеци радног искуства у звању доктора медицине.</w:t>
            </w:r>
          </w:p>
        </w:tc>
      </w:tr>
      <w:tr w:rsidR="008D3377" w:rsidRPr="00E1142A" w:rsidTr="00E1142A">
        <w:tc>
          <w:tcPr>
            <w:tcW w:w="1701" w:type="dxa"/>
          </w:tcPr>
          <w:p w:rsidR="008D3377" w:rsidRPr="00E1142A" w:rsidRDefault="008D3377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Број извршилаца</w:t>
            </w:r>
          </w:p>
        </w:tc>
        <w:tc>
          <w:tcPr>
            <w:tcW w:w="9306" w:type="dxa"/>
          </w:tcPr>
          <w:p w:rsidR="008D3377" w:rsidRPr="00E1142A" w:rsidRDefault="008D3377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</w:tbl>
    <w:p w:rsidR="00EE4DA7" w:rsidRPr="000A42CD" w:rsidRDefault="00EE4DA7" w:rsidP="000E4D1A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1025" w:type="dxa"/>
        <w:tblInd w:w="-2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78"/>
        <w:gridCol w:w="8847"/>
      </w:tblGrid>
      <w:tr w:rsidR="00EE4DA7" w:rsidRPr="00E1142A" w:rsidTr="000A42CD">
        <w:trPr>
          <w:trHeight w:val="526"/>
        </w:trPr>
        <w:tc>
          <w:tcPr>
            <w:tcW w:w="2178" w:type="dxa"/>
          </w:tcPr>
          <w:p w:rsidR="00EE4DA7" w:rsidRPr="007F43B7" w:rsidRDefault="00EE4DA7" w:rsidP="005404C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EE4DA7" w:rsidRPr="007F43B7" w:rsidRDefault="00EE4DA7" w:rsidP="005404C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47" w:type="dxa"/>
          </w:tcPr>
          <w:p w:rsidR="00EE4DA7" w:rsidRPr="00FA5296" w:rsidRDefault="00EE4DA7" w:rsidP="005404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A529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МЕДИЦИНСКА СЕСТРА - ТЕХНИЧАР 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 ОСТАЛИМ БОЛНИЧКИМ ОДЕЉЕЊИМА</w:t>
            </w:r>
          </w:p>
          <w:p w:rsidR="00EE4DA7" w:rsidRPr="00EE4DA7" w:rsidRDefault="00EE4DA7" w:rsidP="005404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529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-главна сестра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Службе за Интерну медицину</w:t>
            </w:r>
          </w:p>
        </w:tc>
      </w:tr>
      <w:tr w:rsidR="00EE4DA7" w:rsidRPr="00E1142A" w:rsidTr="000A42CD">
        <w:trPr>
          <w:trHeight w:val="526"/>
        </w:trPr>
        <w:tc>
          <w:tcPr>
            <w:tcW w:w="2178" w:type="dxa"/>
          </w:tcPr>
          <w:p w:rsidR="00EE4DA7" w:rsidRPr="00EE4DA7" w:rsidRDefault="00EE4DA7" w:rsidP="005404C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47" w:type="dxa"/>
          </w:tcPr>
          <w:p w:rsidR="00EE4DA7" w:rsidRPr="00EE4DA7" w:rsidRDefault="00EE4DA7" w:rsidP="00EE4D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Z032417</w:t>
            </w:r>
          </w:p>
        </w:tc>
      </w:tr>
      <w:tr w:rsidR="00EE4DA7" w:rsidRPr="00E1142A" w:rsidTr="000A42CD">
        <w:trPr>
          <w:trHeight w:val="488"/>
        </w:trPr>
        <w:tc>
          <w:tcPr>
            <w:tcW w:w="2178" w:type="dxa"/>
          </w:tcPr>
          <w:p w:rsidR="00EE4DA7" w:rsidRPr="00FA5296" w:rsidRDefault="00EE4DA7" w:rsidP="005404C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E4DA7" w:rsidRPr="007F43B7" w:rsidRDefault="00EE4DA7" w:rsidP="005404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EE4DA7" w:rsidRPr="007F43B7" w:rsidRDefault="00EE4DA7" w:rsidP="005404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8847" w:type="dxa"/>
          </w:tcPr>
          <w:p w:rsidR="00EE4DA7" w:rsidRPr="00E1142A" w:rsidRDefault="00EE4DA7" w:rsidP="005404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B649FF" w:rsidRPr="00E1142A" w:rsidRDefault="00B649FF" w:rsidP="0054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</w:t>
            </w:r>
            <w:r w:rsidR="00EE4DA7" w:rsidRPr="00E1142A">
              <w:rPr>
                <w:rFonts w:ascii="Times New Roman" w:hAnsi="Times New Roman"/>
                <w:sz w:val="20"/>
                <w:szCs w:val="20"/>
              </w:rPr>
              <w:t xml:space="preserve">Организује и координира рад  медицинских сестара/ техничара; </w:t>
            </w:r>
          </w:p>
          <w:p w:rsidR="00B649FF" w:rsidRPr="00E1142A" w:rsidRDefault="00B649FF" w:rsidP="0054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</w:t>
            </w:r>
            <w:r w:rsidR="00EE4DA7" w:rsidRPr="00E1142A">
              <w:rPr>
                <w:rFonts w:ascii="Times New Roman" w:hAnsi="Times New Roman"/>
                <w:sz w:val="20"/>
                <w:szCs w:val="20"/>
              </w:rPr>
              <w:t xml:space="preserve">организује и контролише негу болесника; </w:t>
            </w:r>
          </w:p>
          <w:p w:rsidR="00B649FF" w:rsidRPr="00E1142A" w:rsidRDefault="00B649FF" w:rsidP="0054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</w:t>
            </w:r>
            <w:r w:rsidR="00EE4DA7" w:rsidRPr="00E1142A">
              <w:rPr>
                <w:rFonts w:ascii="Times New Roman" w:hAnsi="Times New Roman"/>
                <w:sz w:val="20"/>
                <w:szCs w:val="20"/>
              </w:rPr>
              <w:t xml:space="preserve">контролише рационалност и благовременост давања терапије и стерилизације; </w:t>
            </w:r>
          </w:p>
          <w:p w:rsidR="00B649FF" w:rsidRPr="00E1142A" w:rsidRDefault="00B649FF" w:rsidP="0054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</w:t>
            </w:r>
            <w:r w:rsidR="00EE4DA7" w:rsidRPr="00E1142A">
              <w:rPr>
                <w:rFonts w:ascii="Times New Roman" w:hAnsi="Times New Roman"/>
                <w:sz w:val="20"/>
                <w:szCs w:val="20"/>
              </w:rPr>
              <w:t xml:space="preserve">врши требовање лекова, санитетског материјала и другог материјала потребног за рад одељења;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--</w:t>
            </w:r>
            <w:r w:rsidR="00EE4DA7" w:rsidRPr="00E1142A">
              <w:rPr>
                <w:rFonts w:ascii="Times New Roman" w:hAnsi="Times New Roman"/>
                <w:sz w:val="20"/>
                <w:szCs w:val="20"/>
              </w:rPr>
              <w:t xml:space="preserve">организује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и</w:t>
            </w:r>
            <w:r w:rsidR="00EE4DA7" w:rsidRPr="00E1142A">
              <w:rPr>
                <w:rFonts w:ascii="Times New Roman" w:hAnsi="Times New Roman"/>
                <w:sz w:val="20"/>
                <w:szCs w:val="20"/>
              </w:rPr>
              <w:t xml:space="preserve"> контролише спровођење личне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и</w:t>
            </w:r>
            <w:r w:rsidR="00EE4DA7" w:rsidRPr="00E1142A">
              <w:rPr>
                <w:rFonts w:ascii="Times New Roman" w:hAnsi="Times New Roman"/>
                <w:sz w:val="20"/>
                <w:szCs w:val="20"/>
              </w:rPr>
              <w:t xml:space="preserve"> опште хигијене пацијената; стара се о требовању хране, правилној исхрани пацијенара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и</w:t>
            </w:r>
            <w:r w:rsidR="00EE4DA7" w:rsidRPr="00E1142A">
              <w:rPr>
                <w:rFonts w:ascii="Times New Roman" w:hAnsi="Times New Roman"/>
                <w:sz w:val="20"/>
                <w:szCs w:val="20"/>
              </w:rPr>
              <w:t xml:space="preserve"> контролише поделу хране; води дневну евиденцију о доласку запослених на посао и дневну евиденцију о прековременом раду запослених; </w:t>
            </w:r>
          </w:p>
          <w:p w:rsidR="00B649FF" w:rsidRPr="00E1142A" w:rsidRDefault="00EE4DA7" w:rsidP="0054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координира рад са начелником одељења, главном сестром болнице и главним сестрама других служби и одељења; </w:t>
            </w:r>
          </w:p>
          <w:p w:rsidR="00EE4DA7" w:rsidRPr="00E1142A" w:rsidRDefault="00B649FF" w:rsidP="0054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</w:t>
            </w:r>
            <w:r w:rsidR="00EE4DA7" w:rsidRPr="00E1142A">
              <w:rPr>
                <w:rFonts w:ascii="Times New Roman" w:hAnsi="Times New Roman"/>
                <w:sz w:val="20"/>
                <w:szCs w:val="20"/>
              </w:rPr>
              <w:t xml:space="preserve">преноси искуства на младје сестре и уводи у рад приправнике и новопримљене сестре; </w:t>
            </w:r>
            <w:r w:rsidR="00EE4DA7"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ради на свом стручном усавршавању;</w:t>
            </w:r>
            <w:r w:rsidR="00EE4DA7" w:rsidRPr="00E1142A">
              <w:rPr>
                <w:rFonts w:ascii="Times New Roman" w:hAnsi="Times New Roman"/>
                <w:sz w:val="20"/>
                <w:szCs w:val="20"/>
              </w:rPr>
              <w:t xml:space="preserve"> ради на здравственом васпитању и подизању здравствене културе становништва, ради на унапредјењу и афирмацији одељења и запослених;</w:t>
            </w:r>
            <w:r w:rsidR="00EE4DA7"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стара се да запослени у процесу рада примењују прописане мере за безбедан и здрав рад, да наменски користе средства за рад, да користе прописана средства и опрему за личну заштиту на раду и да са њима пажљиво рукују;  </w:t>
            </w:r>
            <w:r w:rsidR="00EE4DA7"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="00EE4DA7"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уредност, тачност и за квалитет послова из делокруга свога рада; </w:t>
            </w:r>
            <w:r w:rsidR="00EE4DA7"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="00EE4DA7"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дговоран је за правилно и уредно вођење и чување медицинске документације; стара се о уредном вођењу администартивних послова, као и послова финансијске природе ( наплата трошкова у лечењу, депоновање вредности од пацијената ).</w:t>
            </w:r>
            <w:r w:rsidR="00EE4DA7" w:rsidRPr="00E1142A">
              <w:rPr>
                <w:rFonts w:ascii="Times New Roman" w:hAnsi="Times New Roman"/>
                <w:sz w:val="20"/>
                <w:szCs w:val="20"/>
              </w:rPr>
              <w:tab/>
            </w:r>
          </w:p>
          <w:p w:rsidR="00EE4DA7" w:rsidRPr="00E1142A" w:rsidRDefault="00EE4DA7" w:rsidP="005404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Планира и пружа услуге процеса здравствене неге и подршке пацијентима у складу са праксом и стандардима савремене здравствене неге, о чему води прописану медицинску документацију;обавља сложене медицинске мере код болесника у поступку неге, терапије, дијагностике и рехабилитације; примењује прописану терапију и контролише узимање лекова;врши припрему болесника и асистира лекару при интервенцијама;учествује у пријему болесника, визити, посматра пацијента и обавештава лекара о стању пацијента;прати опште стање пацијента, мери и евидентира виталне функције и друге показатеље;припрема простор, медицинску опрему, инструменте и материјал за рад;спроводи мере за спречавање интрахоспиталних инфекција; одлаже и уклања медицински отпад на прописани начин; припрема и прати пацијенте приликом специјалистичко-консултативних и других прегледа; прикупља материјал за лабораторијске и друге анализе; стара се о хигијенско-техничкој исправности просторија службе,  води бригу о исправности медицинске опреме на одељењу и стара се о стерилности инструмената; п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рипрема пацијента за пријем посета и отпуста са одељења;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о спровођењу кућног реда;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бавља послове у амбуланти, води протокол лекара, амбулантни протокол и сл;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уредно води књигу примопредаје и исту потписује приликом примопредаје; п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ружа стручну пратњу приликом транспорта пацијента у здравствену установу вишег нивоа;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придржава се мера заштите на раду.</w:t>
            </w:r>
          </w:p>
          <w:p w:rsidR="00EE4DA7" w:rsidRPr="00E1142A" w:rsidRDefault="00EE4DA7" w:rsidP="005404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EE4DA7" w:rsidRPr="000D42D1" w:rsidRDefault="00EE4DA7" w:rsidP="005404C2">
            <w:pPr>
              <w:pStyle w:val="NormalStefbullets1"/>
              <w:ind w:left="0"/>
              <w:jc w:val="both"/>
            </w:pPr>
            <w:r>
              <w:t>За</w:t>
            </w:r>
            <w:r w:rsidRPr="000D42D1">
              <w:t xml:space="preserve"> </w:t>
            </w:r>
            <w:r>
              <w:t>свој</w:t>
            </w:r>
            <w:r w:rsidRPr="000D42D1">
              <w:t xml:space="preserve"> </w:t>
            </w:r>
            <w:r>
              <w:t>рад</w:t>
            </w:r>
            <w:r w:rsidRPr="000D42D1">
              <w:t xml:space="preserve"> </w:t>
            </w:r>
            <w:r>
              <w:t>одговоран</w:t>
            </w:r>
            <w:r w:rsidRPr="000D42D1">
              <w:t xml:space="preserve"> </w:t>
            </w:r>
            <w:r>
              <w:t>је</w:t>
            </w:r>
            <w:r w:rsidRPr="000D42D1">
              <w:t xml:space="preserve"> </w:t>
            </w:r>
            <w:r>
              <w:t>главној</w:t>
            </w:r>
            <w:r w:rsidRPr="000D42D1">
              <w:t xml:space="preserve"> </w:t>
            </w:r>
            <w:r>
              <w:t>медицинској</w:t>
            </w:r>
            <w:r w:rsidRPr="000D42D1">
              <w:t xml:space="preserve"> </w:t>
            </w:r>
            <w:r>
              <w:t>сестри</w:t>
            </w:r>
            <w:r w:rsidRPr="000D42D1">
              <w:t xml:space="preserve"> / </w:t>
            </w:r>
            <w:r>
              <w:t>техничару</w:t>
            </w:r>
            <w:r w:rsidRPr="000D42D1">
              <w:t xml:space="preserve"> </w:t>
            </w:r>
            <w:r>
              <w:t>службе</w:t>
            </w:r>
            <w:r w:rsidRPr="000D42D1">
              <w:t xml:space="preserve">/ </w:t>
            </w:r>
            <w:r>
              <w:t>и</w:t>
            </w:r>
            <w:r w:rsidRPr="000D42D1">
              <w:t xml:space="preserve"> </w:t>
            </w:r>
            <w:r>
              <w:t>начелнику</w:t>
            </w:r>
            <w:r w:rsidRPr="000D42D1">
              <w:t xml:space="preserve"> </w:t>
            </w:r>
            <w:r>
              <w:t>службе</w:t>
            </w:r>
            <w:r w:rsidRPr="000D42D1">
              <w:t>.</w:t>
            </w:r>
          </w:p>
          <w:p w:rsidR="00EE4DA7" w:rsidRPr="007F43B7" w:rsidRDefault="00EE4DA7" w:rsidP="005404C2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E4DA7" w:rsidRPr="00E1142A" w:rsidTr="000A42CD">
        <w:tc>
          <w:tcPr>
            <w:tcW w:w="2178" w:type="dxa"/>
          </w:tcPr>
          <w:p w:rsidR="00EE4DA7" w:rsidRPr="007F43B7" w:rsidRDefault="00EE4DA7" w:rsidP="005404C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47" w:type="dxa"/>
          </w:tcPr>
          <w:p w:rsidR="00EE4DA7" w:rsidRPr="001E3068" w:rsidRDefault="00EE4DA7" w:rsidP="005404C2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43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E3068" w:rsidRPr="007F43B7">
              <w:rPr>
                <w:rFonts w:ascii="Times New Roman" w:hAnsi="Times New Roman"/>
                <w:sz w:val="20"/>
                <w:szCs w:val="20"/>
              </w:rPr>
              <w:t>С</w:t>
            </w:r>
            <w:r w:rsidRPr="007F43B7">
              <w:rPr>
                <w:rFonts w:ascii="Times New Roman" w:hAnsi="Times New Roman"/>
                <w:sz w:val="20"/>
                <w:szCs w:val="20"/>
              </w:rPr>
              <w:t>редња</w:t>
            </w:r>
            <w:r w:rsidR="001E306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43B7">
              <w:rPr>
                <w:rFonts w:ascii="Times New Roman" w:hAnsi="Times New Roman"/>
                <w:sz w:val="20"/>
                <w:szCs w:val="20"/>
              </w:rPr>
              <w:t>мед</w:t>
            </w:r>
            <w:r w:rsidR="001E3068">
              <w:rPr>
                <w:rFonts w:ascii="Times New Roman" w:hAnsi="Times New Roman"/>
                <w:sz w:val="20"/>
                <w:szCs w:val="20"/>
              </w:rPr>
              <w:t>ицинска школа</w:t>
            </w:r>
          </w:p>
        </w:tc>
      </w:tr>
      <w:tr w:rsidR="00EE4DA7" w:rsidRPr="00E1142A" w:rsidTr="000A42CD">
        <w:tc>
          <w:tcPr>
            <w:tcW w:w="2178" w:type="dxa"/>
          </w:tcPr>
          <w:p w:rsidR="00EE4DA7" w:rsidRPr="00FA5296" w:rsidRDefault="00EE4DA7" w:rsidP="005404C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A529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47" w:type="dxa"/>
          </w:tcPr>
          <w:p w:rsidR="00EE4DA7" w:rsidRPr="007F43B7" w:rsidRDefault="00EE4DA7" w:rsidP="00FE3C5F">
            <w:pPr>
              <w:pStyle w:val="NoSpacing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43B7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EE4DA7" w:rsidRPr="007F43B7" w:rsidRDefault="00EE4DA7" w:rsidP="00FE3C5F">
            <w:pPr>
              <w:pStyle w:val="NoSpacing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F43B7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EE4DA7" w:rsidRPr="007F43B7" w:rsidRDefault="00EE4DA7" w:rsidP="00FE3C5F">
            <w:pPr>
              <w:pStyle w:val="NoSpacing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F43B7">
              <w:rPr>
                <w:rFonts w:ascii="Times New Roman" w:hAnsi="Times New Roman"/>
                <w:sz w:val="20"/>
                <w:szCs w:val="20"/>
              </w:rPr>
              <w:t>најмање  шест месеци радног искуства у звању  медицинске сестре/техничара</w:t>
            </w:r>
          </w:p>
        </w:tc>
      </w:tr>
      <w:tr w:rsidR="001E3068" w:rsidRPr="00E1142A" w:rsidTr="000A42CD">
        <w:tc>
          <w:tcPr>
            <w:tcW w:w="2178" w:type="dxa"/>
          </w:tcPr>
          <w:p w:rsidR="001E3068" w:rsidRPr="00FA5296" w:rsidRDefault="001E3068" w:rsidP="005404C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Број извршилаца</w:t>
            </w:r>
          </w:p>
        </w:tc>
        <w:tc>
          <w:tcPr>
            <w:tcW w:w="8847" w:type="dxa"/>
          </w:tcPr>
          <w:p w:rsidR="001E3068" w:rsidRPr="001E3068" w:rsidRDefault="001E3068" w:rsidP="001E3068">
            <w:pPr>
              <w:pStyle w:val="NoSpacing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E306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F64EBD" w:rsidRDefault="00F64EBD" w:rsidP="000E4D1A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37398" w:rsidRDefault="00737398" w:rsidP="000E4D1A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37398" w:rsidRDefault="00737398" w:rsidP="000E4D1A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37398" w:rsidRDefault="00737398" w:rsidP="000E4D1A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37398" w:rsidRPr="00737398" w:rsidRDefault="00737398" w:rsidP="000E4D1A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1007" w:type="dxa"/>
        <w:tblInd w:w="-2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56"/>
        <w:gridCol w:w="8851"/>
      </w:tblGrid>
      <w:tr w:rsidR="001A0D21" w:rsidRPr="00E1142A" w:rsidTr="00E1142A">
        <w:trPr>
          <w:trHeight w:val="526"/>
        </w:trPr>
        <w:tc>
          <w:tcPr>
            <w:tcW w:w="2156" w:type="dxa"/>
          </w:tcPr>
          <w:p w:rsidR="001A0D21" w:rsidRPr="00E1142A" w:rsidRDefault="001A0D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1A0D21" w:rsidRPr="00E1142A" w:rsidRDefault="001A0D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51" w:type="dxa"/>
          </w:tcPr>
          <w:p w:rsidR="001A0D21" w:rsidRPr="00E1142A" w:rsidRDefault="001A0D21" w:rsidP="00E1142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                             </w:t>
            </w:r>
            <w:r w:rsidR="008D3377" w:rsidRPr="00E114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          </w:t>
            </w:r>
            <w:r w:rsidRPr="00E114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ДОКТОР МЕДИЦИНЕ</w:t>
            </w:r>
            <w:r w:rsidRPr="00E1142A">
              <w:rPr>
                <w:rFonts w:ascii="Times New Roman" w:hAnsi="Times New Roman"/>
                <w:b/>
                <w:bCs/>
                <w:sz w:val="20"/>
                <w:szCs w:val="20"/>
                <w:lang w:val="sr-Latn-CS"/>
              </w:rPr>
              <w:t xml:space="preserve"> </w:t>
            </w:r>
          </w:p>
          <w:p w:rsidR="001A0D21" w:rsidRPr="00E1142A" w:rsidRDefault="001A0D21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A0D21" w:rsidRPr="00E1142A" w:rsidTr="00E1142A">
        <w:trPr>
          <w:trHeight w:val="526"/>
        </w:trPr>
        <w:tc>
          <w:tcPr>
            <w:tcW w:w="2156" w:type="dxa"/>
          </w:tcPr>
          <w:p w:rsidR="001A0D21" w:rsidRPr="00E1142A" w:rsidRDefault="001A0D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51" w:type="dxa"/>
          </w:tcPr>
          <w:p w:rsidR="001A0D21" w:rsidRPr="00E1142A" w:rsidRDefault="001A0D21" w:rsidP="00E1142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bCs/>
                <w:sz w:val="20"/>
                <w:szCs w:val="20"/>
              </w:rPr>
              <w:t>Z030800</w:t>
            </w:r>
          </w:p>
        </w:tc>
      </w:tr>
      <w:tr w:rsidR="001A0D21" w:rsidRPr="00E1142A" w:rsidTr="00E1142A">
        <w:trPr>
          <w:trHeight w:val="488"/>
        </w:trPr>
        <w:tc>
          <w:tcPr>
            <w:tcW w:w="2156" w:type="dxa"/>
          </w:tcPr>
          <w:p w:rsidR="001A0D21" w:rsidRPr="00E1142A" w:rsidRDefault="001A0D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A0D21" w:rsidRPr="00E1142A" w:rsidRDefault="001A0D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A0D21" w:rsidRPr="00E1142A" w:rsidRDefault="001A0D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A0D21" w:rsidRPr="00E1142A" w:rsidRDefault="001A0D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A0D21" w:rsidRPr="00E1142A" w:rsidRDefault="001A0D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A0D21" w:rsidRPr="00E1142A" w:rsidRDefault="001A0D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A0D21" w:rsidRPr="00E1142A" w:rsidRDefault="001A0D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851" w:type="dxa"/>
          </w:tcPr>
          <w:p w:rsidR="001A0D21" w:rsidRPr="00E1142A" w:rsidRDefault="001A0D2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посла:</w:t>
            </w:r>
          </w:p>
          <w:p w:rsidR="001A0D21" w:rsidRPr="00E1142A" w:rsidRDefault="001A0D21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-превенира, дијагностикује и лечи болести, повреде и друге </w:t>
            </w:r>
          </w:p>
          <w:p w:rsidR="001A0D21" w:rsidRPr="00E1142A" w:rsidRDefault="001A0D21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физичке и менталне поремећаје коришћењем одговарајућих метода и техника, кроз примену принципа и процедура савремене медицине, о чему води прописану медицинску документацију, односно обавља послове у оквиру своје стручне спреме под надзором доктора медицине, специјалисте или субспецијалисте; </w:t>
            </w:r>
          </w:p>
          <w:p w:rsidR="001A0D21" w:rsidRPr="00E1142A" w:rsidRDefault="001A0D21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спроводи здравствену заштиту становништва; </w:t>
            </w:r>
          </w:p>
          <w:p w:rsidR="001A0D21" w:rsidRPr="00E1142A" w:rsidRDefault="001A0D21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учествује у унапређењу квалитета здравствене заштите; </w:t>
            </w:r>
          </w:p>
          <w:p w:rsidR="001A0D21" w:rsidRPr="00E1142A" w:rsidRDefault="001A0D21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обавља консултације са другим здравственим радницима и здравственим сарадницима; </w:t>
            </w:r>
          </w:p>
          <w:p w:rsidR="001A0D21" w:rsidRPr="00E1142A" w:rsidRDefault="001A0D21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планира, надзире и евалуира спровођење здравствене заштите; </w:t>
            </w:r>
          </w:p>
          <w:p w:rsidR="001A0D21" w:rsidRPr="00E1142A" w:rsidRDefault="001A0D21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утврђује време и узрок смрти. </w:t>
            </w:r>
          </w:p>
          <w:p w:rsidR="001A0D21" w:rsidRPr="00E1142A" w:rsidRDefault="001A0D2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A0D21" w:rsidRPr="00E1142A" w:rsidRDefault="001A0D2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За свој рад одговоран је начелнику службе/одељења или шефу одсека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1A0D21" w:rsidRPr="00E1142A" w:rsidTr="00E1142A">
        <w:tc>
          <w:tcPr>
            <w:tcW w:w="2156" w:type="dxa"/>
          </w:tcPr>
          <w:p w:rsidR="001A0D21" w:rsidRPr="00E1142A" w:rsidRDefault="001A0D21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A0D21" w:rsidRPr="00E1142A" w:rsidRDefault="001A0D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 Стручна спрема образовање</w:t>
            </w:r>
          </w:p>
        </w:tc>
        <w:tc>
          <w:tcPr>
            <w:tcW w:w="8851" w:type="dxa"/>
          </w:tcPr>
          <w:p w:rsidR="001A0D21" w:rsidRPr="00E1142A" w:rsidRDefault="001A0D21" w:rsidP="008D3377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Високо образовање: </w:t>
            </w:r>
          </w:p>
          <w:p w:rsidR="001A0D21" w:rsidRPr="00E1142A" w:rsidRDefault="001A0D21" w:rsidP="008D3377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на интегрисаним академским студијама, по пропису који уређује високо образовање, почев од 10. септембра 2005. године; </w:t>
            </w:r>
          </w:p>
          <w:p w:rsidR="001A0D21" w:rsidRPr="00E1142A" w:rsidRDefault="001A0D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на основним студијама у трајању од најмање пет година, по пропису који је уређивао високо образовање до 10. септембра 2005. године. </w:t>
            </w:r>
          </w:p>
        </w:tc>
      </w:tr>
      <w:tr w:rsidR="001A0D21" w:rsidRPr="00E1142A" w:rsidTr="00E1142A">
        <w:tc>
          <w:tcPr>
            <w:tcW w:w="2156" w:type="dxa"/>
          </w:tcPr>
          <w:p w:rsidR="001A0D21" w:rsidRPr="00E1142A" w:rsidRDefault="001A0D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51" w:type="dxa"/>
          </w:tcPr>
          <w:p w:rsidR="001A0D21" w:rsidRPr="00E1142A" w:rsidRDefault="001A0D21" w:rsidP="008D3377">
            <w:pPr>
              <w:pStyle w:val="Default"/>
              <w:rPr>
                <w:sz w:val="20"/>
                <w:szCs w:val="20"/>
              </w:rPr>
            </w:pPr>
            <w:r>
              <w:t>-</w:t>
            </w:r>
            <w:r w:rsidRPr="00E1142A">
              <w:rPr>
                <w:sz w:val="20"/>
                <w:szCs w:val="20"/>
              </w:rPr>
              <w:t xml:space="preserve">стручни испит; </w:t>
            </w:r>
          </w:p>
          <w:p w:rsidR="001A0D21" w:rsidRPr="00E1142A" w:rsidRDefault="001A0D21" w:rsidP="008D3377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лиценца; </w:t>
            </w:r>
          </w:p>
          <w:p w:rsidR="001A0D21" w:rsidRPr="00E1142A" w:rsidRDefault="001A0D21" w:rsidP="008D3377">
            <w:pPr>
              <w:pStyle w:val="Default"/>
              <w:rPr>
                <w:sz w:val="23"/>
                <w:szCs w:val="23"/>
              </w:rPr>
            </w:pPr>
            <w:r w:rsidRPr="00E1142A">
              <w:rPr>
                <w:sz w:val="20"/>
                <w:szCs w:val="20"/>
              </w:rPr>
              <w:t>– најмање шест месеци радног искуства у звању доктора медицине.</w:t>
            </w:r>
            <w:r w:rsidRPr="00E1142A">
              <w:rPr>
                <w:sz w:val="23"/>
                <w:szCs w:val="23"/>
              </w:rPr>
              <w:t xml:space="preserve"> </w:t>
            </w:r>
          </w:p>
        </w:tc>
      </w:tr>
      <w:tr w:rsidR="001A0D21" w:rsidRPr="00E1142A" w:rsidTr="00E1142A">
        <w:tc>
          <w:tcPr>
            <w:tcW w:w="2156" w:type="dxa"/>
          </w:tcPr>
          <w:p w:rsidR="001A0D21" w:rsidRPr="00E1142A" w:rsidRDefault="001A0D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Број  извршилаца</w:t>
            </w:r>
          </w:p>
        </w:tc>
        <w:tc>
          <w:tcPr>
            <w:tcW w:w="8851" w:type="dxa"/>
          </w:tcPr>
          <w:p w:rsidR="001A0D21" w:rsidRPr="00E1142A" w:rsidRDefault="00C0513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</w:tbl>
    <w:p w:rsidR="001A0D21" w:rsidRPr="001A0D21" w:rsidRDefault="001A0D21" w:rsidP="000E4D1A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854" w:type="dxa"/>
        <w:tblInd w:w="-11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0"/>
        <w:gridCol w:w="8874"/>
      </w:tblGrid>
      <w:tr w:rsidR="00AC03C5" w:rsidRPr="00E1142A" w:rsidTr="001A0D21">
        <w:trPr>
          <w:trHeight w:val="526"/>
        </w:trPr>
        <w:tc>
          <w:tcPr>
            <w:tcW w:w="1980" w:type="dxa"/>
          </w:tcPr>
          <w:p w:rsidR="00AC03C5" w:rsidRPr="001A0D21" w:rsidRDefault="00AC03C5" w:rsidP="005404C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A0D21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AC03C5" w:rsidRPr="001A0D21" w:rsidRDefault="00AC03C5" w:rsidP="005404C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74" w:type="dxa"/>
          </w:tcPr>
          <w:p w:rsidR="00AC03C5" w:rsidRPr="00FA5296" w:rsidRDefault="00AC03C5" w:rsidP="005404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ВИША </w:t>
            </w:r>
            <w:r w:rsidRPr="00FA529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МЕДИЦИНСКА СЕСТРА - ТЕХНИЧАР 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НА ОСТАЛИМ БОЛНИЧКИМ ОДЕЉЕЊИМА </w:t>
            </w:r>
          </w:p>
          <w:p w:rsidR="00AC03C5" w:rsidRPr="00DA7F9A" w:rsidRDefault="00AC03C5" w:rsidP="005404C2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у  </w:t>
            </w:r>
            <w:r w:rsidRPr="00DA7F9A">
              <w:rPr>
                <w:rFonts w:ascii="Times New Roman" w:hAnsi="Times New Roman"/>
                <w:b/>
                <w:lang w:val="sr-Cyrl-CS"/>
              </w:rPr>
              <w:t xml:space="preserve">Служби за </w:t>
            </w:r>
            <w:r w:rsidR="001E306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Интерну медицину</w:t>
            </w:r>
          </w:p>
        </w:tc>
      </w:tr>
      <w:tr w:rsidR="00AC03C5" w:rsidRPr="00E1142A" w:rsidTr="001A0D21">
        <w:trPr>
          <w:trHeight w:val="526"/>
        </w:trPr>
        <w:tc>
          <w:tcPr>
            <w:tcW w:w="1980" w:type="dxa"/>
          </w:tcPr>
          <w:p w:rsidR="00AC03C5" w:rsidRPr="001A0D21" w:rsidRDefault="00AC03C5" w:rsidP="005404C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A0D21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74" w:type="dxa"/>
          </w:tcPr>
          <w:p w:rsidR="00AC03C5" w:rsidRPr="001E3068" w:rsidRDefault="001E3068" w:rsidP="001E306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Z031317</w:t>
            </w:r>
          </w:p>
        </w:tc>
      </w:tr>
      <w:tr w:rsidR="00AC03C5" w:rsidRPr="00E1142A" w:rsidTr="001A0D21">
        <w:trPr>
          <w:trHeight w:val="488"/>
        </w:trPr>
        <w:tc>
          <w:tcPr>
            <w:tcW w:w="1980" w:type="dxa"/>
          </w:tcPr>
          <w:p w:rsidR="00AC03C5" w:rsidRPr="001A0D21" w:rsidRDefault="00AC03C5" w:rsidP="005404C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A0D21" w:rsidRDefault="001A0D21" w:rsidP="005404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A0D21" w:rsidRDefault="001A0D21" w:rsidP="005404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A0D21" w:rsidRDefault="001A0D21" w:rsidP="005404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A0D21" w:rsidRDefault="001A0D21" w:rsidP="005404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A0D21" w:rsidRDefault="001A0D21" w:rsidP="005404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A0D21" w:rsidRDefault="001A0D21" w:rsidP="005404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A0D21" w:rsidRDefault="001A0D21" w:rsidP="005404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A0D21" w:rsidRDefault="001A0D21" w:rsidP="005404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A0D21" w:rsidRDefault="001A0D21" w:rsidP="005404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A0D21" w:rsidRDefault="001A0D21" w:rsidP="005404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A0D21" w:rsidRDefault="001A0D21" w:rsidP="005404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C03C5" w:rsidRPr="001A0D21" w:rsidRDefault="00AC03C5" w:rsidP="001A0D2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A0D21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AC03C5" w:rsidRPr="001A0D21" w:rsidRDefault="00AC03C5" w:rsidP="005404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D21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8874" w:type="dxa"/>
          </w:tcPr>
          <w:p w:rsidR="00AC03C5" w:rsidRPr="00E1142A" w:rsidRDefault="00AC03C5" w:rsidP="005404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1E3068" w:rsidRPr="00E1142A" w:rsidRDefault="00AC03C5" w:rsidP="005404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Планира и пружа услуге процеса здравствене неге и подршке пацијентима у складу са праксом и стандардима савремене здравствене неге, о чему води прописану медицинску документацију;</w:t>
            </w:r>
          </w:p>
          <w:p w:rsidR="00AC03C5" w:rsidRPr="00E1142A" w:rsidRDefault="00AC03C5" w:rsidP="005404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планира и организује активности које је лекар ординирао у дијагностичко-терапијској листи;обавља сложене медицинске мере код болесника у поступку неге,  терапије, дијагностике и рехабилитације;примењује прописану терапију и контролише узимање лекова;врши припрему болесника и асистира лекару при интервенцијама које захтевају већу стручност и вештину;учествује у пријему болесника, визити, посматра пацијента и обавештава лекара о стању пацијента; прати опште стање пацијента, мери и евидентира виталне функције и друге показатеље; врши   транспорт пацијената од одељења у операциону салу и из операционе сале до одељења; води рачуна о нези оперативне ране, функционисању дренова и катетера; превија и негује постоперативне ране; припрема простор, медицинску опрему, инструменте и материјал за рад;спроводи мере за спречавање интрахоспиталних инфекција;учествује у набавци потребног материјала; надгледа спровођење процеса здравствене неге, учествује у евалуирању процеса и на основу тога разматра наредне кораке у спровођењу истог; </w:t>
            </w:r>
          </w:p>
          <w:p w:rsidR="00AC03C5" w:rsidRPr="00E1142A" w:rsidRDefault="00AC03C5" w:rsidP="005404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одлаже и уклања медицински отпад на прописани начин;прикупља, контролише и врши унос здравствено – статистичких извештаја; прати и врши унос показатеља квалитета здравствене заштите;припрема и прати пацијенте приликом специјалистичко-консултативних и других прегледа; прикупља материјал за лабораторијске и друге анализе; стара се о хигијенско-техничкој исправности просторија службе,  води бригу о исправности медицинске опреме на одељењу и стара се о стерилности инструмената; 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прово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ди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личну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општ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хигијен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пацијената; 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о исхрани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пацијената; п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рипрема пацијента за пријем посета и отпуста са одељења;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о спровођењу кућног реда;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бавља послове у амбуланти, врши заказаивање амбулантних и дијагностичких прегледа; уноси податке у здравствени информациони систем; води протокол лекара, амбулантни протокол и сл;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арађује  и координира са другим здравственим радницима,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преноси искуства на младје сестре и уводи у рад приправнике и новопримљене сестре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;  ради на свом стручном усавршавању;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ради на здравственом васпитању и подизању здравствене културе становништва, ради на унапредјењу и афирмацији одељења и запослених;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средства са којима рукује, за уредност, тачност и за квалитет послова из делокруга свога рада;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правилно и уредно вођење медицинске документације;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бавља административне послове;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уредно води књигу примопредаје и исту потписује приликом примопредаје; п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ружа стручну пратњу приликом транспорта пацијента у здравствену установу вишег нивоа;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придржава се мера заштите на раду.</w:t>
            </w:r>
          </w:p>
          <w:p w:rsidR="00AC03C5" w:rsidRPr="00E1142A" w:rsidRDefault="00AC03C5" w:rsidP="005404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</w:tc>
      </w:tr>
      <w:tr w:rsidR="00AC03C5" w:rsidRPr="00E1142A" w:rsidTr="001A0D21">
        <w:tc>
          <w:tcPr>
            <w:tcW w:w="1980" w:type="dxa"/>
          </w:tcPr>
          <w:p w:rsidR="00AC03C5" w:rsidRPr="001A0D21" w:rsidRDefault="00AC03C5" w:rsidP="005404C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A0D21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74" w:type="dxa"/>
          </w:tcPr>
          <w:p w:rsidR="00AC03C5" w:rsidRPr="00E1142A" w:rsidRDefault="00AC03C5" w:rsidP="005404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образовање</w:t>
            </w:r>
          </w:p>
          <w:p w:rsidR="00AC03C5" w:rsidRPr="00E1142A" w:rsidRDefault="00AC03C5" w:rsidP="00FE3C5F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 студијама првог степена медицинске струке (основне струковне/академске студије) по пропису који уређује високо образовање, почев од 10. септембра 2005. године;</w:t>
            </w:r>
          </w:p>
          <w:p w:rsidR="00AC03C5" w:rsidRPr="00E1142A" w:rsidRDefault="00AC03C5" w:rsidP="00FE3C5F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 основним студијама медицинске струке  у трајању од најмање две године, по пропису који је уређивало високо образовање до 10. септембра 2005. године</w:t>
            </w:r>
          </w:p>
        </w:tc>
      </w:tr>
      <w:tr w:rsidR="00AC03C5" w:rsidRPr="00E1142A" w:rsidTr="001A0D21">
        <w:tc>
          <w:tcPr>
            <w:tcW w:w="1980" w:type="dxa"/>
          </w:tcPr>
          <w:p w:rsidR="00AC03C5" w:rsidRPr="001A0D21" w:rsidRDefault="00AC03C5" w:rsidP="005404C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1A0D2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74" w:type="dxa"/>
          </w:tcPr>
          <w:p w:rsidR="00AC03C5" w:rsidRPr="00E1142A" w:rsidRDefault="00AC03C5" w:rsidP="00FE3C5F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AC03C5" w:rsidRPr="00E1142A" w:rsidRDefault="00AC03C5" w:rsidP="00FE3C5F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AC03C5" w:rsidRPr="00E1142A" w:rsidRDefault="00AC03C5" w:rsidP="00FE3C5F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 шест месеци радног искуства у наведеном звању.</w:t>
            </w:r>
            <w:r w:rsidRPr="00E1142A">
              <w:rPr>
                <w:rFonts w:ascii="Times New Roman" w:hAnsi="Times New Roman"/>
              </w:rPr>
              <w:t xml:space="preserve"> </w:t>
            </w:r>
          </w:p>
        </w:tc>
      </w:tr>
      <w:tr w:rsidR="00AC03C5" w:rsidRPr="00E1142A" w:rsidTr="001A0D21">
        <w:tc>
          <w:tcPr>
            <w:tcW w:w="1980" w:type="dxa"/>
          </w:tcPr>
          <w:p w:rsidR="00AC03C5" w:rsidRPr="001A0D21" w:rsidRDefault="00AC03C5" w:rsidP="005404C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A0D21">
              <w:rPr>
                <w:rFonts w:ascii="Times New Roman" w:hAnsi="Times New Roman"/>
                <w:b/>
                <w:sz w:val="20"/>
                <w:szCs w:val="20"/>
              </w:rPr>
              <w:t>Број  извршилаца</w:t>
            </w:r>
          </w:p>
        </w:tc>
        <w:tc>
          <w:tcPr>
            <w:tcW w:w="8874" w:type="dxa"/>
          </w:tcPr>
          <w:p w:rsidR="00AC03C5" w:rsidRPr="00DA7F9A" w:rsidRDefault="00200211" w:rsidP="005404C2">
            <w:pPr>
              <w:spacing w:after="0" w:line="240" w:lineRule="auto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2</w:t>
            </w:r>
          </w:p>
        </w:tc>
      </w:tr>
    </w:tbl>
    <w:p w:rsidR="001A0D21" w:rsidRPr="00F64EBD" w:rsidRDefault="001A0D21" w:rsidP="000E4D1A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845" w:type="dxa"/>
        <w:tblInd w:w="-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0"/>
        <w:gridCol w:w="8865"/>
      </w:tblGrid>
      <w:tr w:rsidR="00EE4DA7" w:rsidRPr="00E1142A" w:rsidTr="001A0D21">
        <w:trPr>
          <w:trHeight w:val="526"/>
        </w:trPr>
        <w:tc>
          <w:tcPr>
            <w:tcW w:w="1980" w:type="dxa"/>
          </w:tcPr>
          <w:p w:rsidR="00EE4DA7" w:rsidRPr="000D1357" w:rsidRDefault="00EE4DA7" w:rsidP="005404C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Назив радног места</w:t>
            </w:r>
          </w:p>
          <w:p w:rsidR="00EE4DA7" w:rsidRPr="000D1357" w:rsidRDefault="00EE4DA7" w:rsidP="005404C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865" w:type="dxa"/>
          </w:tcPr>
          <w:p w:rsidR="00EE4DA7" w:rsidRDefault="00EE4DA7" w:rsidP="005404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A529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МЕДИЦИНСКА СЕСТРА - ТЕХНИЧАР 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 ОСТАЛИМ БОЛНИЧКИМ ОДЕЉЕЊИМА</w:t>
            </w:r>
          </w:p>
          <w:p w:rsidR="00EE4DA7" w:rsidRPr="00EE4DA7" w:rsidRDefault="00EE4DA7" w:rsidP="005404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-Медицинска сестра у Служби за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Интерну медицину</w:t>
            </w:r>
          </w:p>
        </w:tc>
      </w:tr>
      <w:tr w:rsidR="001A0D21" w:rsidRPr="00E1142A" w:rsidTr="001A0D21">
        <w:trPr>
          <w:trHeight w:val="526"/>
        </w:trPr>
        <w:tc>
          <w:tcPr>
            <w:tcW w:w="1980" w:type="dxa"/>
          </w:tcPr>
          <w:p w:rsidR="001A0D21" w:rsidRPr="000D1357" w:rsidRDefault="001A0D21" w:rsidP="005404C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865" w:type="dxa"/>
          </w:tcPr>
          <w:p w:rsidR="001A0D21" w:rsidRPr="001A0D21" w:rsidRDefault="001A0D21" w:rsidP="001A0D2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ZO32417</w:t>
            </w:r>
          </w:p>
        </w:tc>
      </w:tr>
      <w:tr w:rsidR="00EE4DA7" w:rsidRPr="00E1142A" w:rsidTr="001A0D21">
        <w:trPr>
          <w:trHeight w:val="488"/>
        </w:trPr>
        <w:tc>
          <w:tcPr>
            <w:tcW w:w="1980" w:type="dxa"/>
          </w:tcPr>
          <w:p w:rsidR="00EE4DA7" w:rsidRPr="000D1357" w:rsidRDefault="00EE4DA7" w:rsidP="005404C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E4DA7" w:rsidRPr="000D1357" w:rsidRDefault="00EE4DA7" w:rsidP="005404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Општи типични</w:t>
            </w:r>
          </w:p>
          <w:p w:rsidR="00EE4DA7" w:rsidRPr="000D1357" w:rsidRDefault="00EE4DA7" w:rsidP="005404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опис посла</w:t>
            </w:r>
          </w:p>
        </w:tc>
        <w:tc>
          <w:tcPr>
            <w:tcW w:w="8865" w:type="dxa"/>
          </w:tcPr>
          <w:p w:rsidR="00EE4DA7" w:rsidRDefault="00EE4DA7" w:rsidP="005404C2">
            <w:pPr>
              <w:pStyle w:val="NoSpacing"/>
              <w:rPr>
                <w:rFonts w:ascii="Times New Roman" w:hAnsi="Times New Roman"/>
              </w:rPr>
            </w:pPr>
          </w:p>
          <w:p w:rsidR="00EE4DA7" w:rsidRPr="00F64EBD" w:rsidRDefault="00EE4DA7" w:rsidP="005404C2">
            <w:pPr>
              <w:pStyle w:val="BlockText"/>
              <w:ind w:left="0" w:right="1"/>
              <w:jc w:val="both"/>
              <w:rPr>
                <w:color w:val="auto"/>
                <w:sz w:val="20"/>
                <w:szCs w:val="20"/>
              </w:rPr>
            </w:pPr>
            <w:r w:rsidRPr="00F058EB">
              <w:rPr>
                <w:color w:val="auto"/>
                <w:sz w:val="20"/>
                <w:szCs w:val="20"/>
              </w:rPr>
              <w:t xml:space="preserve">Опис посла: </w:t>
            </w:r>
          </w:p>
          <w:p w:rsidR="00EE4DA7" w:rsidRPr="00E1142A" w:rsidRDefault="00EE4DA7" w:rsidP="005404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Планира и пружа услуге процеса здравствене неге и подршке пацијентима у складу са праксом и стандардима савремене здравствене неге, о чему води прописану медицинску документацију;</w:t>
            </w:r>
          </w:p>
          <w:p w:rsidR="00EE4DA7" w:rsidRPr="00E1142A" w:rsidRDefault="00EE4DA7" w:rsidP="005404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-обавља сложене медицинске мере код болесника у поступку неге, терапије, дијагностике и рехабилитације;примењује прописану терапију и контролише узимање лекова;врши припрему болесника и асистира лекару при интервенцијама;учествује у пријему болесника, визити, посматра пацијента и обавештава лекара о стању пацијента;прати опште стање пацијента, мери и евидентира виталне функције и друге показатеље;припрема простор, медицинску опрему, инструменте и материјал за рад;спроводи мере за спречавање интрахоспиталних инфекција;</w:t>
            </w:r>
          </w:p>
          <w:p w:rsidR="00EE4DA7" w:rsidRPr="00E1142A" w:rsidRDefault="00EE4DA7" w:rsidP="005404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учествује у набавци потребног материјала;одлаже и уклања медицински отпад на прописани начин; припрема и прати пацијенте приликом специјалистичко-консултативних и других прегледа; </w:t>
            </w:r>
          </w:p>
          <w:p w:rsidR="00EE4DA7" w:rsidRPr="00E1142A" w:rsidRDefault="00EE4DA7" w:rsidP="005404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прикупља материјал за лабораторијске и друге анализе; стара се о хигијенско-техничкој исправности просторија службе,  води бригу о исправности медицинске опреме на одељењу и стара се о стерилности инструмената; </w:t>
            </w:r>
          </w:p>
          <w:p w:rsidR="00EE4DA7" w:rsidRPr="00E1142A" w:rsidRDefault="00EE4DA7" w:rsidP="005404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прово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ди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личну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општ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хигијен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пацијената; </w:t>
            </w:r>
          </w:p>
          <w:p w:rsidR="00EE4DA7" w:rsidRPr="00E1142A" w:rsidRDefault="00EE4DA7" w:rsidP="005404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о исхрани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пацијената; п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рипрема пацијента за пријем посета и отпуста са одељења;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тара се о спровођењу кућног реда;</w:t>
            </w:r>
          </w:p>
          <w:p w:rsidR="00EE4DA7" w:rsidRPr="00E1142A" w:rsidRDefault="00EE4DA7" w:rsidP="005404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бавља послове у амбуланти, води протокол лекара, амбулантни протокол и сл;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арађује  и координира са другим здравственим радницима,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преноси искуства на млађе сестре и уводи у рад приправнике и новопримљене сестре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; ради на свом стручном усавршавању;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E4DA7" w:rsidRPr="00E1142A" w:rsidRDefault="00EE4DA7" w:rsidP="005404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ради на здравственом васпитању и подизању здравствене културе становништва, ради на унапредјењу и афирмацији одељења и запослених;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средства са којима рукује, за уредност, тачност и за квалитет послова из делокруга свога рада;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правилно и уредно вођење медицинске документације;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бавља административне послове;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уредно води књигу примопредаје и исту потписује приликом примопредаје; п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ружа стручну пратњу приликом транспорта пацијента у здравствену установу вишег нивоа;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придржава се мера заштите на раду.</w:t>
            </w:r>
          </w:p>
          <w:p w:rsidR="00EE4DA7" w:rsidRPr="00E1142A" w:rsidRDefault="00EE4DA7" w:rsidP="00F64E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EE4DA7" w:rsidRPr="005B0E47" w:rsidRDefault="00EE4DA7" w:rsidP="005404C2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B0E47">
              <w:rPr>
                <w:rFonts w:ascii="Times New Roman" w:hAnsi="Times New Roman"/>
                <w:sz w:val="20"/>
                <w:szCs w:val="20"/>
              </w:rPr>
              <w:t xml:space="preserve">    За свој рад одговоран је начелнику службе, главној сестри службе,  главној сестриОЈ Опште болнице Врање и главној сестри ЗЦ Врање.</w:t>
            </w:r>
          </w:p>
          <w:p w:rsidR="00EE4DA7" w:rsidRPr="000D1357" w:rsidRDefault="00EE4DA7" w:rsidP="005404C2">
            <w:pPr>
              <w:pStyle w:val="NoSpacing"/>
              <w:ind w:left="720"/>
              <w:jc w:val="both"/>
              <w:rPr>
                <w:rFonts w:ascii="Times New Roman" w:hAnsi="Times New Roman"/>
                <w:b/>
              </w:rPr>
            </w:pPr>
          </w:p>
        </w:tc>
      </w:tr>
      <w:tr w:rsidR="00EE4DA7" w:rsidRPr="00E1142A" w:rsidTr="001A0D21">
        <w:tc>
          <w:tcPr>
            <w:tcW w:w="1980" w:type="dxa"/>
          </w:tcPr>
          <w:p w:rsidR="00EE4DA7" w:rsidRPr="000D1357" w:rsidRDefault="00EE4DA7" w:rsidP="005404C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Стручна спрема образовање</w:t>
            </w:r>
          </w:p>
        </w:tc>
        <w:tc>
          <w:tcPr>
            <w:tcW w:w="8865" w:type="dxa"/>
          </w:tcPr>
          <w:p w:rsidR="00EE4DA7" w:rsidRPr="00E1142A" w:rsidRDefault="00EE4DA7" w:rsidP="00FE3C5F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средње образовање медицинске струке</w:t>
            </w:r>
          </w:p>
          <w:p w:rsidR="00EE4DA7" w:rsidRPr="002F5F09" w:rsidRDefault="00EE4DA7" w:rsidP="005404C2">
            <w:pPr>
              <w:pStyle w:val="NoSpacing"/>
              <w:jc w:val="both"/>
              <w:rPr>
                <w:rFonts w:ascii="Times New Roman" w:hAnsi="Times New Roman"/>
              </w:rPr>
            </w:pPr>
          </w:p>
        </w:tc>
      </w:tr>
      <w:tr w:rsidR="00EE4DA7" w:rsidRPr="00E1142A" w:rsidTr="001A0D21">
        <w:tc>
          <w:tcPr>
            <w:tcW w:w="1980" w:type="dxa"/>
          </w:tcPr>
          <w:p w:rsidR="00EE4DA7" w:rsidRPr="00FA5296" w:rsidRDefault="00EE4DA7" w:rsidP="005404C2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FA5296">
              <w:rPr>
                <w:rFonts w:ascii="Times New Roman" w:hAnsi="Times New Roman"/>
                <w:b/>
                <w:lang w:val="ru-RU"/>
              </w:rPr>
              <w:t>Додатна знања и испити/радно искуство</w:t>
            </w:r>
          </w:p>
        </w:tc>
        <w:tc>
          <w:tcPr>
            <w:tcW w:w="8865" w:type="dxa"/>
          </w:tcPr>
          <w:p w:rsidR="00EE4DA7" w:rsidRPr="00E1142A" w:rsidRDefault="00EE4DA7" w:rsidP="00FE3C5F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EE4DA7" w:rsidRPr="00E1142A" w:rsidRDefault="00EE4DA7" w:rsidP="00FE3C5F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EE4DA7" w:rsidRPr="00E1142A" w:rsidRDefault="00EE4DA7" w:rsidP="00FE3C5F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 шест месеци радног искуства у наведеном звању.</w:t>
            </w:r>
          </w:p>
          <w:p w:rsidR="00EE4DA7" w:rsidRPr="000D1357" w:rsidRDefault="00EE4DA7" w:rsidP="00FE3C5F">
            <w:pPr>
              <w:pStyle w:val="NoSpacing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EE4DA7" w:rsidRPr="00E1142A" w:rsidTr="001A0D21">
        <w:tc>
          <w:tcPr>
            <w:tcW w:w="1980" w:type="dxa"/>
          </w:tcPr>
          <w:p w:rsidR="00EE4DA7" w:rsidRPr="000D1357" w:rsidRDefault="00EE4DA7" w:rsidP="005404C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Број  извршилаца</w:t>
            </w:r>
          </w:p>
        </w:tc>
        <w:tc>
          <w:tcPr>
            <w:tcW w:w="8865" w:type="dxa"/>
          </w:tcPr>
          <w:p w:rsidR="00EE4DA7" w:rsidRPr="00200211" w:rsidRDefault="001A0D21" w:rsidP="005404C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200211">
              <w:rPr>
                <w:rFonts w:ascii="Times New Roman" w:hAnsi="Times New Roman"/>
                <w:b/>
              </w:rPr>
              <w:t>5</w:t>
            </w:r>
          </w:p>
        </w:tc>
      </w:tr>
    </w:tbl>
    <w:p w:rsidR="00063221" w:rsidRPr="00B649FF" w:rsidRDefault="00063221" w:rsidP="000E4D1A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2018" w:type="dxa"/>
        <w:tblInd w:w="-16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5"/>
        <w:gridCol w:w="2065"/>
        <w:gridCol w:w="850"/>
        <w:gridCol w:w="1792"/>
        <w:gridCol w:w="5278"/>
        <w:gridCol w:w="1128"/>
      </w:tblGrid>
      <w:tr w:rsidR="00063221" w:rsidRPr="00E1142A" w:rsidTr="001A0D21">
        <w:trPr>
          <w:gridAfter w:val="1"/>
          <w:wAfter w:w="1128" w:type="dxa"/>
          <w:trHeight w:val="250"/>
        </w:trPr>
        <w:tc>
          <w:tcPr>
            <w:tcW w:w="10890" w:type="dxa"/>
            <w:gridSpan w:val="5"/>
            <w:tcBorders>
              <w:right w:val="double" w:sz="4" w:space="0" w:color="auto"/>
            </w:tcBorders>
            <w:shd w:val="clear" w:color="000000" w:fill="FFFF00"/>
            <w:noWrap/>
            <w:vAlign w:val="center"/>
            <w:hideMark/>
          </w:tcPr>
          <w:p w:rsidR="00063221" w:rsidRPr="00E1142A" w:rsidRDefault="00063221" w:rsidP="00063221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  <w:lang w:val="sr-Cyrl-CS"/>
              </w:rPr>
            </w:pPr>
            <w:r w:rsidRPr="00E1142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      2.</w:t>
            </w:r>
            <w:r w:rsidRPr="00E1142A"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  <w:t xml:space="preserve"> </w:t>
            </w:r>
            <w:r w:rsidR="0051202F" w:rsidRPr="00E1142A"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  <w:t>2.</w:t>
            </w:r>
            <w:r w:rsidRPr="00E1142A"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  <w:t>Служба за неурологију</w:t>
            </w:r>
          </w:p>
          <w:p w:rsidR="00063221" w:rsidRPr="00E1142A" w:rsidRDefault="00063221" w:rsidP="000632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</w:p>
        </w:tc>
      </w:tr>
      <w:tr w:rsidR="001A0D21" w:rsidRPr="00E1142A" w:rsidTr="001A0D21">
        <w:trPr>
          <w:trHeight w:val="250"/>
        </w:trPr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A0D21" w:rsidRPr="00E1142A" w:rsidRDefault="001A0D21" w:rsidP="0006322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  Р.бр.</w:t>
            </w:r>
          </w:p>
        </w:tc>
        <w:tc>
          <w:tcPr>
            <w:tcW w:w="2065" w:type="dxa"/>
            <w:shd w:val="clear" w:color="auto" w:fill="auto"/>
            <w:noWrap/>
            <w:vAlign w:val="center"/>
            <w:hideMark/>
          </w:tcPr>
          <w:p w:rsidR="001A0D21" w:rsidRPr="00E1142A" w:rsidRDefault="001A0D21" w:rsidP="0006322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Назив радног места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A0D21" w:rsidRPr="00E1142A" w:rsidRDefault="001A0D21" w:rsidP="000632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Бр. изврш.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1A0D21" w:rsidRPr="00E1142A" w:rsidRDefault="001A0D21" w:rsidP="0006322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Стручна спрема</w:t>
            </w:r>
          </w:p>
        </w:tc>
        <w:tc>
          <w:tcPr>
            <w:tcW w:w="5278" w:type="dxa"/>
            <w:shd w:val="clear" w:color="auto" w:fill="auto"/>
            <w:noWrap/>
            <w:vAlign w:val="center"/>
            <w:hideMark/>
          </w:tcPr>
          <w:p w:rsidR="001A0D21" w:rsidRPr="00E1142A" w:rsidRDefault="001A0D21" w:rsidP="000632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Посебни услови</w:t>
            </w:r>
          </w:p>
        </w:tc>
        <w:tc>
          <w:tcPr>
            <w:tcW w:w="1128" w:type="dxa"/>
            <w:vMerge w:val="restart"/>
            <w:tcBorders>
              <w:top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1A0D21" w:rsidRPr="00E1142A" w:rsidRDefault="001A0D21" w:rsidP="001A0D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   </w:t>
            </w:r>
          </w:p>
        </w:tc>
      </w:tr>
      <w:tr w:rsidR="001A0D21" w:rsidRPr="00E1142A" w:rsidTr="001A0D21">
        <w:trPr>
          <w:trHeight w:val="250"/>
        </w:trPr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A0D21" w:rsidRPr="00E1142A" w:rsidRDefault="001A0D21" w:rsidP="0006322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1.</w:t>
            </w:r>
          </w:p>
        </w:tc>
        <w:tc>
          <w:tcPr>
            <w:tcW w:w="2065" w:type="dxa"/>
            <w:shd w:val="clear" w:color="auto" w:fill="auto"/>
            <w:noWrap/>
            <w:vAlign w:val="center"/>
            <w:hideMark/>
          </w:tcPr>
          <w:p w:rsidR="001A0D21" w:rsidRPr="00E1142A" w:rsidRDefault="001A0D21" w:rsidP="00063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на болничком одељењу и специјалистичкој амбуланти-Начелник службе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A0D21" w:rsidRPr="00E1142A" w:rsidRDefault="001A0D21" w:rsidP="00063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1A0D21" w:rsidRPr="00E1142A" w:rsidRDefault="001A0D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7.степен - Мед.фак. </w:t>
            </w:r>
          </w:p>
        </w:tc>
        <w:tc>
          <w:tcPr>
            <w:tcW w:w="5278" w:type="dxa"/>
            <w:shd w:val="clear" w:color="auto" w:fill="auto"/>
            <w:noWrap/>
            <w:vAlign w:val="center"/>
            <w:hideMark/>
          </w:tcPr>
          <w:p w:rsidR="001A0D21" w:rsidRPr="00E1142A" w:rsidRDefault="001A0D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1A0D21" w:rsidRPr="00E1142A" w:rsidRDefault="001A0D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1A0D21" w:rsidRPr="00E1142A" w:rsidRDefault="001A0D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неурологије;</w:t>
            </w:r>
          </w:p>
          <w:p w:rsidR="001A0D21" w:rsidRPr="00E1142A" w:rsidRDefault="001A0D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28" w:type="dxa"/>
            <w:vMerge/>
            <w:tcBorders>
              <w:top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1A0D21" w:rsidRPr="00E1142A" w:rsidRDefault="001A0D21" w:rsidP="00063221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A0D21" w:rsidRPr="00E1142A" w:rsidTr="001A0D21">
        <w:trPr>
          <w:trHeight w:val="250"/>
        </w:trPr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A0D21" w:rsidRPr="00E1142A" w:rsidRDefault="001A0D21" w:rsidP="0006322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065" w:type="dxa"/>
            <w:shd w:val="clear" w:color="auto" w:fill="auto"/>
            <w:noWrap/>
            <w:vAlign w:val="center"/>
            <w:hideMark/>
          </w:tcPr>
          <w:p w:rsidR="001A0D21" w:rsidRPr="00E1142A" w:rsidRDefault="001A0D21" w:rsidP="00063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на болничком одељењу и специјалистичкој амбуланти - шеф одсека за демијелинизације болести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A0D21" w:rsidRPr="00E1142A" w:rsidRDefault="001A0D21" w:rsidP="00063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1A0D21" w:rsidRPr="00E1142A" w:rsidRDefault="001A0D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278" w:type="dxa"/>
            <w:shd w:val="clear" w:color="auto" w:fill="auto"/>
            <w:noWrap/>
            <w:vAlign w:val="center"/>
            <w:hideMark/>
          </w:tcPr>
          <w:p w:rsidR="001A0D21" w:rsidRPr="00E1142A" w:rsidRDefault="001A0D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1A0D21" w:rsidRPr="00E1142A" w:rsidRDefault="001A0D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1A0D21" w:rsidRPr="00E1142A" w:rsidRDefault="001A0D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специјалистички испит из неурологије </w:t>
            </w:r>
          </w:p>
        </w:tc>
        <w:tc>
          <w:tcPr>
            <w:tcW w:w="1128" w:type="dxa"/>
            <w:vMerge/>
            <w:tcBorders>
              <w:top w:val="nil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1A0D21" w:rsidRPr="00E1142A" w:rsidRDefault="001A0D21" w:rsidP="00063221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A0D21" w:rsidRPr="00E1142A" w:rsidTr="001A0D21">
        <w:trPr>
          <w:trHeight w:val="250"/>
        </w:trPr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A0D21" w:rsidRPr="00E1142A" w:rsidRDefault="001A0D21" w:rsidP="0006322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065" w:type="dxa"/>
            <w:shd w:val="clear" w:color="auto" w:fill="auto"/>
            <w:noWrap/>
            <w:vAlign w:val="center"/>
            <w:hideMark/>
          </w:tcPr>
          <w:p w:rsidR="001A0D21" w:rsidRPr="00E1142A" w:rsidRDefault="001A0D21" w:rsidP="00063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на болничком одељењу и специјалистичкој амбуланти - шеф одсека за епилепсију и неурофизиологију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A0D21" w:rsidRPr="00E1142A" w:rsidRDefault="001A0D21" w:rsidP="00063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1A0D21" w:rsidRPr="00E1142A" w:rsidRDefault="001A0D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278" w:type="dxa"/>
            <w:shd w:val="clear" w:color="auto" w:fill="auto"/>
            <w:noWrap/>
            <w:vAlign w:val="center"/>
            <w:hideMark/>
          </w:tcPr>
          <w:p w:rsidR="001A0D21" w:rsidRPr="00E1142A" w:rsidRDefault="001A0D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1A0D21" w:rsidRPr="00E1142A" w:rsidRDefault="001A0D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1A0D21" w:rsidRPr="00E1142A" w:rsidRDefault="001A0D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специјалистички испит из неуропсихијатрије </w:t>
            </w:r>
          </w:p>
        </w:tc>
        <w:tc>
          <w:tcPr>
            <w:tcW w:w="1128" w:type="dxa"/>
            <w:vMerge/>
            <w:tcBorders>
              <w:top w:val="nil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1A0D21" w:rsidRPr="00E1142A" w:rsidRDefault="001A0D21" w:rsidP="00063221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A0D21" w:rsidRPr="00E1142A" w:rsidTr="001A0D21">
        <w:trPr>
          <w:trHeight w:val="250"/>
        </w:trPr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A0D21" w:rsidRPr="00E1142A" w:rsidRDefault="001A0D21" w:rsidP="0006322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065" w:type="dxa"/>
            <w:shd w:val="clear" w:color="auto" w:fill="auto"/>
            <w:noWrap/>
            <w:vAlign w:val="center"/>
            <w:hideMark/>
          </w:tcPr>
          <w:p w:rsidR="001A0D21" w:rsidRPr="00E1142A" w:rsidRDefault="001A0D21" w:rsidP="00063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на болничком одељењу и специјалистичкој амбуланти - шеф одсека за ЦВИ,главобоље и друга болна стања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A0D21" w:rsidRPr="00E1142A" w:rsidRDefault="001A0D21" w:rsidP="00063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1A0D21" w:rsidRPr="00E1142A" w:rsidRDefault="001A0D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278" w:type="dxa"/>
            <w:shd w:val="clear" w:color="auto" w:fill="auto"/>
            <w:noWrap/>
            <w:vAlign w:val="center"/>
            <w:hideMark/>
          </w:tcPr>
          <w:p w:rsidR="001A0D21" w:rsidRPr="00E1142A" w:rsidRDefault="001A0D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1A0D21" w:rsidRPr="00E1142A" w:rsidRDefault="001A0D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1A0D21" w:rsidRPr="00E1142A" w:rsidRDefault="001A0D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специјалистички испит из неурологије </w:t>
            </w:r>
          </w:p>
        </w:tc>
        <w:tc>
          <w:tcPr>
            <w:tcW w:w="1128" w:type="dxa"/>
            <w:vMerge/>
            <w:tcBorders>
              <w:top w:val="nil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1A0D21" w:rsidRPr="00E1142A" w:rsidRDefault="001A0D21" w:rsidP="00063221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A0D21" w:rsidRPr="00E1142A" w:rsidTr="001A0D21">
        <w:trPr>
          <w:trHeight w:val="250"/>
        </w:trPr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A0D21" w:rsidRPr="00E1142A" w:rsidRDefault="001A0D21" w:rsidP="0006322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065" w:type="dxa"/>
            <w:shd w:val="clear" w:color="auto" w:fill="auto"/>
            <w:noWrap/>
            <w:vAlign w:val="center"/>
            <w:hideMark/>
          </w:tcPr>
          <w:p w:rsidR="001A0D21" w:rsidRPr="00E1142A" w:rsidRDefault="001A0D21" w:rsidP="00063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на болничком одељењу и специјалистичкој амбуланти - шеф одсека  за неуромишићне болести са ЕНМГ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A0D21" w:rsidRPr="00E1142A" w:rsidRDefault="001A0D21" w:rsidP="00063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1A0D21" w:rsidRPr="00E1142A" w:rsidRDefault="001A0D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278" w:type="dxa"/>
            <w:shd w:val="clear" w:color="auto" w:fill="auto"/>
            <w:noWrap/>
            <w:vAlign w:val="center"/>
            <w:hideMark/>
          </w:tcPr>
          <w:p w:rsidR="001A0D21" w:rsidRPr="00E1142A" w:rsidRDefault="001A0D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1A0D21" w:rsidRPr="00E1142A" w:rsidRDefault="001A0D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1A0D21" w:rsidRPr="00E1142A" w:rsidRDefault="001A0D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неурологије</w:t>
            </w:r>
          </w:p>
        </w:tc>
        <w:tc>
          <w:tcPr>
            <w:tcW w:w="1128" w:type="dxa"/>
            <w:vMerge/>
            <w:tcBorders>
              <w:top w:val="nil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1A0D21" w:rsidRPr="00E1142A" w:rsidRDefault="001A0D21" w:rsidP="00063221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A0D21" w:rsidRPr="00E1142A" w:rsidTr="001A0D21">
        <w:trPr>
          <w:trHeight w:val="250"/>
        </w:trPr>
        <w:tc>
          <w:tcPr>
            <w:tcW w:w="905" w:type="dxa"/>
            <w:shd w:val="clear" w:color="auto" w:fill="auto"/>
            <w:noWrap/>
            <w:vAlign w:val="center"/>
            <w:hideMark/>
          </w:tcPr>
          <w:p w:rsidR="001A0D21" w:rsidRPr="00E1142A" w:rsidRDefault="001A0D21" w:rsidP="0006322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065" w:type="dxa"/>
            <w:shd w:val="clear" w:color="auto" w:fill="auto"/>
            <w:noWrap/>
            <w:vAlign w:val="center"/>
            <w:hideMark/>
          </w:tcPr>
          <w:p w:rsidR="001A0D21" w:rsidRPr="00E1142A" w:rsidRDefault="001A0D21" w:rsidP="00063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на болничком одељењу и специјалистичкој амбуланти - шеф одсека за специјалистичко-конултативну делатност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A0D21" w:rsidRPr="00E1142A" w:rsidRDefault="001A0D21" w:rsidP="00063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1A0D21" w:rsidRPr="00E1142A" w:rsidRDefault="001A0D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278" w:type="dxa"/>
            <w:shd w:val="clear" w:color="auto" w:fill="auto"/>
            <w:noWrap/>
            <w:vAlign w:val="center"/>
            <w:hideMark/>
          </w:tcPr>
          <w:p w:rsidR="001A0D21" w:rsidRPr="00E1142A" w:rsidRDefault="001A0D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1A0D21" w:rsidRPr="00E1142A" w:rsidRDefault="001A0D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1A0D21" w:rsidRPr="00E1142A" w:rsidRDefault="001A0D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неурологије</w:t>
            </w:r>
          </w:p>
        </w:tc>
        <w:tc>
          <w:tcPr>
            <w:tcW w:w="1128" w:type="dxa"/>
            <w:vMerge/>
            <w:tcBorders>
              <w:top w:val="nil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1A0D21" w:rsidRPr="00E1142A" w:rsidRDefault="001A0D21" w:rsidP="00063221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063221" w:rsidRPr="00E1142A" w:rsidTr="00F904A2">
        <w:trPr>
          <w:gridAfter w:val="1"/>
          <w:wAfter w:w="1128" w:type="dxa"/>
          <w:trHeight w:val="250"/>
        </w:trPr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63221" w:rsidRPr="00E1142A" w:rsidRDefault="00063221" w:rsidP="0006322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2065" w:type="dxa"/>
            <w:shd w:val="clear" w:color="auto" w:fill="auto"/>
            <w:noWrap/>
            <w:vAlign w:val="center"/>
            <w:hideMark/>
          </w:tcPr>
          <w:p w:rsidR="00063221" w:rsidRPr="00E1142A" w:rsidRDefault="00063221" w:rsidP="00063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на болничком одељењу и специјалистичкој амбуланти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63221" w:rsidRPr="00E1142A" w:rsidRDefault="0013551C" w:rsidP="00063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063221" w:rsidRPr="00E1142A" w:rsidRDefault="000632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278" w:type="dxa"/>
            <w:shd w:val="clear" w:color="auto" w:fill="auto"/>
            <w:noWrap/>
            <w:vAlign w:val="center"/>
            <w:hideMark/>
          </w:tcPr>
          <w:p w:rsidR="00063221" w:rsidRPr="00E1142A" w:rsidRDefault="000632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063221" w:rsidRPr="00E1142A" w:rsidRDefault="000632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063221" w:rsidRPr="00E1142A" w:rsidRDefault="000632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специјалистички испит из неуропсихијатрије </w:t>
            </w:r>
          </w:p>
        </w:tc>
      </w:tr>
      <w:tr w:rsidR="00063221" w:rsidRPr="00E1142A" w:rsidTr="00F904A2">
        <w:trPr>
          <w:gridAfter w:val="1"/>
          <w:wAfter w:w="1128" w:type="dxa"/>
          <w:trHeight w:val="250"/>
        </w:trPr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63221" w:rsidRPr="00E1142A" w:rsidRDefault="00063221" w:rsidP="0006322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8.</w:t>
            </w:r>
          </w:p>
        </w:tc>
        <w:tc>
          <w:tcPr>
            <w:tcW w:w="2065" w:type="dxa"/>
            <w:shd w:val="clear" w:color="auto" w:fill="auto"/>
            <w:noWrap/>
            <w:vAlign w:val="center"/>
            <w:hideMark/>
          </w:tcPr>
          <w:p w:rsidR="00063221" w:rsidRPr="00E1142A" w:rsidRDefault="00063221" w:rsidP="00063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Медицинска сестра / техничар на осталим болничким одељењима / главна сестра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'техничар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 службе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63221" w:rsidRPr="00E1142A" w:rsidRDefault="00063221" w:rsidP="00063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063221" w:rsidRPr="00E1142A" w:rsidRDefault="000632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4 степен средња мед. шк.</w:t>
            </w:r>
          </w:p>
        </w:tc>
        <w:tc>
          <w:tcPr>
            <w:tcW w:w="5278" w:type="dxa"/>
            <w:shd w:val="clear" w:color="auto" w:fill="auto"/>
            <w:noWrap/>
            <w:vAlign w:val="center"/>
            <w:hideMark/>
          </w:tcPr>
          <w:p w:rsidR="00063221" w:rsidRPr="00E1142A" w:rsidRDefault="000632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063221" w:rsidRPr="00E1142A" w:rsidRDefault="000632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063221" w:rsidRPr="00E1142A" w:rsidRDefault="000632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-најмање шест месеци радног искуства у звању медицинске сестре / техничара.</w:t>
            </w:r>
          </w:p>
        </w:tc>
      </w:tr>
      <w:tr w:rsidR="00063221" w:rsidRPr="00E1142A" w:rsidTr="00F904A2">
        <w:trPr>
          <w:gridAfter w:val="1"/>
          <w:wAfter w:w="1128" w:type="dxa"/>
          <w:trHeight w:val="250"/>
        </w:trPr>
        <w:tc>
          <w:tcPr>
            <w:tcW w:w="905" w:type="dxa"/>
            <w:shd w:val="clear" w:color="auto" w:fill="auto"/>
            <w:noWrap/>
            <w:vAlign w:val="center"/>
            <w:hideMark/>
          </w:tcPr>
          <w:p w:rsidR="00063221" w:rsidRPr="00E1142A" w:rsidRDefault="00063221" w:rsidP="0006322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10.</w:t>
            </w:r>
          </w:p>
        </w:tc>
        <w:tc>
          <w:tcPr>
            <w:tcW w:w="2065" w:type="dxa"/>
            <w:shd w:val="clear" w:color="auto" w:fill="auto"/>
            <w:noWrap/>
            <w:vAlign w:val="center"/>
            <w:hideMark/>
          </w:tcPr>
          <w:p w:rsidR="00063221" w:rsidRPr="00E1142A" w:rsidRDefault="000632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Медицинска сестра / техничар на осталим болничким одељењима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63221" w:rsidRPr="00E1142A" w:rsidRDefault="00063221" w:rsidP="00063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17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063221" w:rsidRPr="00E1142A" w:rsidRDefault="000632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.степен -Мед.школа</w:t>
            </w:r>
          </w:p>
        </w:tc>
        <w:tc>
          <w:tcPr>
            <w:tcW w:w="5278" w:type="dxa"/>
            <w:shd w:val="clear" w:color="auto" w:fill="auto"/>
            <w:noWrap/>
            <w:vAlign w:val="center"/>
            <w:hideMark/>
          </w:tcPr>
          <w:p w:rsidR="00063221" w:rsidRPr="00E1142A" w:rsidRDefault="000632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063221" w:rsidRPr="00E1142A" w:rsidRDefault="000632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063221" w:rsidRPr="00E1142A" w:rsidRDefault="000632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медицинске сестре / техничара.</w:t>
            </w:r>
          </w:p>
        </w:tc>
      </w:tr>
    </w:tbl>
    <w:p w:rsidR="0013551C" w:rsidRDefault="0013551C" w:rsidP="00063221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0890" w:type="dxa"/>
        <w:tblInd w:w="-16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48"/>
        <w:gridCol w:w="8842"/>
      </w:tblGrid>
      <w:tr w:rsidR="00063221" w:rsidRPr="00E1142A" w:rsidTr="00E1142A">
        <w:trPr>
          <w:trHeight w:val="526"/>
        </w:trPr>
        <w:tc>
          <w:tcPr>
            <w:tcW w:w="2048" w:type="dxa"/>
          </w:tcPr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42" w:type="dxa"/>
          </w:tcPr>
          <w:p w:rsidR="00063221" w:rsidRPr="00E1142A" w:rsidRDefault="00063221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ДОКТОР МЕДИЦИНЕ СПЕЦИЈАЛИСТА   НА БОЛНИЧКОМ ОДЕЉЕЊУ И СПЕЦИЈАЛИСТИЧКОЈ АМБУЛАНТИ</w:t>
            </w:r>
          </w:p>
          <w:p w:rsidR="00063221" w:rsidRPr="00E1142A" w:rsidRDefault="00063221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НАЧЕЛНИК СЛУЖБЕ ЗА НЕУРОЛОГИЈУ</w:t>
            </w:r>
          </w:p>
        </w:tc>
      </w:tr>
      <w:tr w:rsidR="0013551C" w:rsidRPr="00E1142A" w:rsidTr="00E1142A">
        <w:trPr>
          <w:trHeight w:val="526"/>
        </w:trPr>
        <w:tc>
          <w:tcPr>
            <w:tcW w:w="2048" w:type="dxa"/>
          </w:tcPr>
          <w:p w:rsidR="0013551C" w:rsidRPr="00E1142A" w:rsidRDefault="0013551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42" w:type="dxa"/>
          </w:tcPr>
          <w:p w:rsidR="0013551C" w:rsidRPr="00E1142A" w:rsidRDefault="0013551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ZO30327</w:t>
            </w:r>
          </w:p>
        </w:tc>
      </w:tr>
      <w:tr w:rsidR="00063221" w:rsidRPr="00E1142A" w:rsidTr="00E1142A">
        <w:trPr>
          <w:trHeight w:val="488"/>
        </w:trPr>
        <w:tc>
          <w:tcPr>
            <w:tcW w:w="2048" w:type="dxa"/>
          </w:tcPr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Pr="00E1142A" w:rsidRDefault="00F904A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Pr="00E1142A" w:rsidRDefault="00F904A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Pr="00E1142A" w:rsidRDefault="00F904A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Pr="00E1142A" w:rsidRDefault="00F904A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Pr="00E1142A" w:rsidRDefault="00F904A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Pr="00E1142A" w:rsidRDefault="00F904A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Pr="00E1142A" w:rsidRDefault="00F904A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Pr="00E1142A" w:rsidRDefault="00F904A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Pr="00E1142A" w:rsidRDefault="00F904A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Pr="00E1142A" w:rsidRDefault="00F904A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Pr="00E1142A" w:rsidRDefault="00F904A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Pr="00E1142A" w:rsidRDefault="00F904A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Pr="00E1142A" w:rsidRDefault="00F904A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Pr="00E1142A" w:rsidRDefault="00F904A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Pr="00E1142A" w:rsidRDefault="00F904A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Pr="00E1142A" w:rsidRDefault="00F904A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Pr="00E1142A" w:rsidRDefault="00F904A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Pr="00E1142A" w:rsidRDefault="00F904A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Pr="00E1142A" w:rsidRDefault="00F904A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Pr="00E1142A" w:rsidRDefault="00F904A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Pr="00E1142A" w:rsidRDefault="00F904A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Pr="00E1142A" w:rsidRDefault="00F904A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Pr="00E1142A" w:rsidRDefault="00F904A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Pr="00E1142A" w:rsidRDefault="00F904A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63221" w:rsidRPr="00E1142A" w:rsidRDefault="00063221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842" w:type="dxa"/>
          </w:tcPr>
          <w:p w:rsidR="00063221" w:rsidRPr="00E1142A" w:rsidRDefault="0006322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8309C1" w:rsidRPr="00E1142A" w:rsidRDefault="0006322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Обавља послове из домена своје специјалности; организује и руководи радом своје организационе јединице; стара се и одговара за стручно, квалитетно и благовремено извршавање послова и задатака; одговоран је за стручни рад организационе јединице; стара се о извршењу Плана рада организационе јединице у свим његовим сегментима и предузима мере за његово спровођење; врши контролу спровођења Програма унапређења квалитета рада; организује и спроводи стручни надзор над радом здравствених и других радника организационе јединице; утврђује оперативни распоред рада: распоред дежурства, приправности, консултација, распоред запослених у сменском раду и др; предлаже годишњи план рада организационе јединице у свим сегментима плана, план стручног усавршавања, план коришћења годишњих одмора; даје сагласност на све захтеве запослених за остваривање права из радног односа</w:t>
            </w:r>
            <w:r w:rsidR="008309C1" w:rsidRPr="00E1142A">
              <w:rPr>
                <w:rFonts w:ascii="Times New Roman" w:hAnsi="Times New Roman"/>
                <w:sz w:val="20"/>
                <w:szCs w:val="20"/>
              </w:rPr>
              <w:t>;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по утврђеном распореду води главну визиту, а код оперативних служби израђује оперативни програм; одговоран је за правилно и уредно вођење медицинске документације; координира рад одсека у оквиру своје организационе јединице; координира и утиче на развој добре сарадње са другим организационим јединицама; организује начин саопштавања потребних информација о стању пацијената; 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о спровођењу стручног рада у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својој организационој јединици; стара се да односи здравствених радника према корисницима услуга – пацијентима буду хумани и коректни; организује и контролише спровођење мера превенције од интрахоспиталних инфекција;; брине о стручном усавршавању и континуираној едукацији запослених; стара се о спровођењу постојећих и увођењу нових дијагностичких и терапијских метода; стара се да запослени, у процесу рада, примењују прописане мере за безбедан и здрав рад, да наменски користе средства за рад, да користе прописана средства и опрему за личну заштиту на раду и да са њима пажљиво рукују; стара се о мерама извршења и показатељима квалитета заштите; спроводи утврђену пословну политику установе; одговоран је за спровођење Одлука, Наредби и Закључака стручних органа, органа управљања и директора установе; стара се о правилној примени прописа и општих аката и одговара за законитост рада своје организационе јединице; 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дговоран је за спровођење хигијенско – техничке заштите, санитарно – хигијенских и других прописа који се односе на организациону јединицу.</w:t>
            </w:r>
            <w:r w:rsidR="008309C1" w:rsidRPr="00E1142A">
              <w:rPr>
                <w:rFonts w:ascii="Times New Roman" w:hAnsi="Times New Roman"/>
                <w:sz w:val="20"/>
                <w:szCs w:val="20"/>
              </w:rPr>
              <w:t xml:space="preserve"> Превенира, дијагностикује и лечи болести, повреде и друге физичке и менталне поремећаје коришћењем  специјализованих метода и техника, кроз примену принципа и процедура савремене медицине, о чему води прописану медицинску документацију; </w:t>
            </w:r>
          </w:p>
          <w:p w:rsidR="008309C1" w:rsidRPr="00E1142A" w:rsidRDefault="008309C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-прегледа хоспитализоване и амбулантне пацијенте, врши пријем и отпуст болесника и издаје потребну документацију о резултатима лечења; </w:t>
            </w:r>
          </w:p>
          <w:p w:rsidR="008309C1" w:rsidRPr="00E1142A" w:rsidRDefault="008309C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реализује специјалистичке, дијагностичко-терапеутске интервенције; поставља дијагнозу, одређује терапију и води лечење; </w:t>
            </w:r>
          </w:p>
          <w:p w:rsidR="008309C1" w:rsidRPr="00E1142A" w:rsidRDefault="008309C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обавештава и саветује пацијента и породицу у вези са здравственим стањем и лечењем; обавља свакодневну визиту хоспитализованих пацијената, прати њихово стање, даје стручно упутство у вези дијагностике и лечења;</w:t>
            </w:r>
          </w:p>
          <w:p w:rsidR="008309C1" w:rsidRPr="00E1142A" w:rsidRDefault="008309C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врши пријем и збрињавање хитних пацијената; спроводи здравствену заштиту одређених категорија становништва, односно пацијената  оболелих од болести за чију превенцију, дијагностику и лечење је специјализован; обавља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друге послове из домена своје специјалности;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учествује у унапређењу квалитета здравствене заштите; </w:t>
            </w:r>
          </w:p>
          <w:p w:rsidR="008309C1" w:rsidRPr="00E1142A" w:rsidRDefault="008309C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обавља консултације са другим здравственим радницима и здравственим сарадницима; планира, надзире и евалуира спровођење здравствене заштите; </w:t>
            </w:r>
          </w:p>
          <w:p w:rsidR="008309C1" w:rsidRPr="00E1142A" w:rsidRDefault="008309C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спроводи активности стручног усавршавања у оквиру своје специјалности; утврђује време и узрок смрти; з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аједно са сарадницима одговоран је за исправност и правилно коришћење медицинске опреме; </w:t>
            </w:r>
          </w:p>
          <w:p w:rsidR="008309C1" w:rsidRPr="00E1142A" w:rsidRDefault="008309C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правилно и уредно вођење медицинске документације;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чествује у здравственом васпитању и едукацији здравствених радника, лекара на специјализацији и приправника;</w:t>
            </w:r>
          </w:p>
          <w:p w:rsidR="008309C1" w:rsidRPr="00E1142A" w:rsidRDefault="008309C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придржава се мера заштите на раду.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Пружа стручну пратњу приликом транспорта пацијента у здравствену установу вишег нивоа.</w:t>
            </w:r>
          </w:p>
          <w:p w:rsidR="00063221" w:rsidRPr="00E1142A" w:rsidRDefault="008309C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063221" w:rsidRPr="00E1142A" w:rsidRDefault="00063221" w:rsidP="00F64EB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За свој рад одговоран је  Управнику ОЈ Опште болнице Врање   и директору.</w:t>
            </w:r>
          </w:p>
        </w:tc>
      </w:tr>
      <w:tr w:rsidR="00063221" w:rsidRPr="00E1142A" w:rsidTr="00E1142A">
        <w:tc>
          <w:tcPr>
            <w:tcW w:w="2048" w:type="dxa"/>
          </w:tcPr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42" w:type="dxa"/>
          </w:tcPr>
          <w:p w:rsidR="00063221" w:rsidRPr="00E1142A" w:rsidRDefault="0006322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образовање:</w:t>
            </w:r>
          </w:p>
          <w:p w:rsidR="00063221" w:rsidRPr="00E1142A" w:rsidRDefault="0006322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интегрисаним академским студијама из области медицине  по пропису који уређује високо образовање, почев од 10. септембра 2005. године и завршена специјализација из  неурологије или неуропсихијатрије,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063221" w:rsidRPr="00E1142A" w:rsidRDefault="0006322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 из области медицине у трајању од најмање пет година по пропису који је уређивао високо образовање до 10. септембра 2005. године и завршена специјализација из неурологије или неуропсихијатрије 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063221" w:rsidRPr="00E1142A" w:rsidRDefault="00063221" w:rsidP="00E1142A">
            <w:pPr>
              <w:pStyle w:val="ListParagraph"/>
              <w:spacing w:after="0" w:line="240" w:lineRule="auto"/>
              <w:ind w:left="756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063221" w:rsidRPr="00E1142A" w:rsidTr="00E1142A">
        <w:tc>
          <w:tcPr>
            <w:tcW w:w="2048" w:type="dxa"/>
          </w:tcPr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42" w:type="dxa"/>
          </w:tcPr>
          <w:p w:rsidR="00063221" w:rsidRPr="00E1142A" w:rsidRDefault="00063221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063221" w:rsidRPr="00E1142A" w:rsidRDefault="00063221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063221" w:rsidRPr="00E1142A" w:rsidRDefault="00063221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специјалистички испит;</w:t>
            </w:r>
          </w:p>
          <w:p w:rsidR="00063221" w:rsidRPr="00E1142A" w:rsidRDefault="00063221" w:rsidP="00E1142A">
            <w:pPr>
              <w:numPr>
                <w:ilvl w:val="0"/>
                <w:numId w:val="34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четири године и шест месеци радног искуства у звању доктора медицине</w:t>
            </w:r>
          </w:p>
        </w:tc>
      </w:tr>
      <w:tr w:rsidR="00063221" w:rsidRPr="00E1142A" w:rsidTr="00E1142A">
        <w:tc>
          <w:tcPr>
            <w:tcW w:w="2048" w:type="dxa"/>
          </w:tcPr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842" w:type="dxa"/>
          </w:tcPr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B649FF" w:rsidRPr="009C01C9" w:rsidRDefault="00B649FF" w:rsidP="00063221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tbl>
      <w:tblPr>
        <w:tblW w:w="10890" w:type="dxa"/>
        <w:tblInd w:w="-16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48"/>
        <w:gridCol w:w="8842"/>
      </w:tblGrid>
      <w:tr w:rsidR="00063221" w:rsidRPr="00E1142A" w:rsidTr="00E1142A">
        <w:trPr>
          <w:trHeight w:val="526"/>
        </w:trPr>
        <w:tc>
          <w:tcPr>
            <w:tcW w:w="2048" w:type="dxa"/>
          </w:tcPr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42" w:type="dxa"/>
          </w:tcPr>
          <w:p w:rsidR="00063221" w:rsidRPr="00E1142A" w:rsidRDefault="00063221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ДОКТОР МЕДИЦИНЕ СПЕЦИЈАЛИСТА   НА БОЛНИЧКОМ ОДЕЉЕЊУ И СПЕЦИЈАЛИСТИЧКОЈ АМБУЛАНТИ</w:t>
            </w:r>
          </w:p>
          <w:p w:rsidR="00063221" w:rsidRPr="00E1142A" w:rsidRDefault="00063221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-ШЕФ ОДСЕКА У СЛУЖБИ ЗА НЕУРОЛОГИЈУ</w:t>
            </w:r>
          </w:p>
          <w:p w:rsidR="0013551C" w:rsidRPr="00E1142A" w:rsidRDefault="0013551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3551C" w:rsidRPr="00E1142A" w:rsidRDefault="008D337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                                                     </w:t>
            </w:r>
            <w:r w:rsidR="0013551C"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  <w:r w:rsidR="00063221"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шеф одсек</w:t>
            </w:r>
            <w:r w:rsidR="0013551C"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а за демијализоване болести,</w:t>
            </w:r>
          </w:p>
          <w:p w:rsidR="0013551C" w:rsidRPr="00E1142A" w:rsidRDefault="0013551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-шеф одсека за епилепсију и неурофизиологију са ЕЕГ,</w:t>
            </w:r>
          </w:p>
          <w:p w:rsidR="00063221" w:rsidRPr="00E1142A" w:rsidRDefault="0013551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-шеф одсека за ЦВИ главобоље и друга болна стања,</w:t>
            </w:r>
          </w:p>
          <w:p w:rsidR="0013551C" w:rsidRPr="00E1142A" w:rsidRDefault="0013551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 шеф одсека за неуромишићне болсти са ЕНМГ,</w:t>
            </w:r>
          </w:p>
          <w:p w:rsidR="0013551C" w:rsidRPr="00E1142A" w:rsidRDefault="0013551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-одсек за специјалистичко-конултативну делатност,</w:t>
            </w:r>
          </w:p>
        </w:tc>
      </w:tr>
      <w:tr w:rsidR="0013551C" w:rsidRPr="00E1142A" w:rsidTr="00E1142A">
        <w:trPr>
          <w:trHeight w:val="526"/>
        </w:trPr>
        <w:tc>
          <w:tcPr>
            <w:tcW w:w="2048" w:type="dxa"/>
          </w:tcPr>
          <w:p w:rsidR="0013551C" w:rsidRPr="00E1142A" w:rsidRDefault="0013551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42" w:type="dxa"/>
          </w:tcPr>
          <w:p w:rsidR="0013551C" w:rsidRPr="00E1142A" w:rsidRDefault="0013551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ZO30327</w:t>
            </w:r>
          </w:p>
        </w:tc>
      </w:tr>
      <w:tr w:rsidR="00063221" w:rsidRPr="00E1142A" w:rsidTr="00E1142A">
        <w:trPr>
          <w:trHeight w:val="488"/>
        </w:trPr>
        <w:tc>
          <w:tcPr>
            <w:tcW w:w="2048" w:type="dxa"/>
          </w:tcPr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63221" w:rsidRPr="00E1142A" w:rsidRDefault="00063221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842" w:type="dxa"/>
          </w:tcPr>
          <w:p w:rsidR="00063221" w:rsidRPr="00E1142A" w:rsidRDefault="0006322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13551C" w:rsidRPr="00E1142A" w:rsidRDefault="0013551C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63221" w:rsidRPr="00E1142A" w:rsidRDefault="00063221" w:rsidP="0006322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Руководи стручним и организационим пословима одсека, односно организује и координира рад одсека и стара се о извршењу послова и задатака у оквиру одсека.</w:t>
            </w:r>
          </w:p>
          <w:p w:rsidR="00063221" w:rsidRPr="00E1142A" w:rsidRDefault="00063221" w:rsidP="0006322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Координира дијагностички и терапијски рад одсека, врши распоред лекара и осталих радника на послове и радне задатке у оквиру одсека. </w:t>
            </w:r>
          </w:p>
          <w:p w:rsidR="00063221" w:rsidRPr="00E1142A" w:rsidRDefault="00063221" w:rsidP="0006322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Организује стручно методолошки рад одсека. </w:t>
            </w:r>
          </w:p>
          <w:p w:rsidR="00063221" w:rsidRPr="00E1142A" w:rsidRDefault="00063221" w:rsidP="0006322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Организује негу, испитивање и лечење болесника. </w:t>
            </w:r>
          </w:p>
          <w:p w:rsidR="0013551C" w:rsidRPr="00E1142A" w:rsidRDefault="0006322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Превенира, дијагностикује и лечи болести, повреде и друге физичке и менталне поремећаје коришћењем  специјализованих метода и техника, кроз примену принципа и процедура савремене медицине, о чему води прописану медицинску документацију; </w:t>
            </w:r>
          </w:p>
          <w:p w:rsidR="0013551C" w:rsidRPr="00E1142A" w:rsidRDefault="0006322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прегледа хоспитализоване и амбулантне пацијенте, врши пријем и отпуст болесника и издаје потребну документацију о резултатима лечења; </w:t>
            </w:r>
          </w:p>
          <w:p w:rsidR="0013551C" w:rsidRPr="00E1142A" w:rsidRDefault="0006322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реализује специјалистичке, дијагностичко-терапеутске интервенције; поставља дијагнозу, одређује терапију и води лечење; </w:t>
            </w:r>
          </w:p>
          <w:p w:rsidR="0013551C" w:rsidRPr="00E1142A" w:rsidRDefault="0006322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обавештава и саветује пацијента и породицу у вези са здравственим стањем и лечењем; обавља свакодневну визиту хоспитализованих пацијената, прати њихово стање, даје стручно упутство у вези дијагностике и лечења;</w:t>
            </w:r>
          </w:p>
          <w:p w:rsidR="0013551C" w:rsidRPr="00E1142A" w:rsidRDefault="0006322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врши пријем и збрињавање хитних пацијената; спроводи здравствену заштиту одређених категорија становништва, односно пацијената  оболелих од болести за чију превенцију, дијагностику и лечење је специјализован; обавља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друге послове из домена своје специјалности;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учествује у унапређењу квалитета здравствене заштите; </w:t>
            </w:r>
          </w:p>
          <w:p w:rsidR="0013551C" w:rsidRPr="00E1142A" w:rsidRDefault="0006322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обавља консултације са другим здравственим радницима и здравственим сарадницима; планира, надзире и евалуира спровођење здравствене заштите; </w:t>
            </w:r>
          </w:p>
          <w:p w:rsidR="0013551C" w:rsidRPr="00E1142A" w:rsidRDefault="0006322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спроводи активности стручног усавршавања у оквиру своје специјалности; утврђује време и узрок смрти; з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аједно са сарадницима одговоран је за исправност и правилно коришћење медицинске опреме; </w:t>
            </w:r>
          </w:p>
          <w:p w:rsidR="0013551C" w:rsidRPr="00E1142A" w:rsidRDefault="0006322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правилно и уредно вођење медицинске документације;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чествује у здравственом васпитању и едукацији здравствених радника, лекара на специјализацији и приправника;</w:t>
            </w:r>
          </w:p>
          <w:p w:rsidR="00063221" w:rsidRPr="00E1142A" w:rsidRDefault="0006322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придржава се мера заштите на раду.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Пружа стручну пратњу приликом транспорта пацијента у здравствену установу вишег нивоа.</w:t>
            </w:r>
          </w:p>
          <w:p w:rsidR="00063221" w:rsidRPr="00E1142A" w:rsidRDefault="0006322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063221" w:rsidRPr="00E1142A" w:rsidRDefault="00063221" w:rsidP="00E1142A">
            <w:pPr>
              <w:pStyle w:val="NoSpacing"/>
              <w:ind w:left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За свој рад одговоран је   Начелнику Службе,Управ</w:t>
            </w:r>
            <w:r w:rsidR="00F64EBD" w:rsidRPr="00E1142A">
              <w:rPr>
                <w:rFonts w:ascii="Times New Roman" w:hAnsi="Times New Roman"/>
                <w:sz w:val="20"/>
                <w:szCs w:val="20"/>
              </w:rPr>
              <w:t>нику ОЈ Опште болнице Врање   и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директору Здравственог центра Врање</w:t>
            </w:r>
          </w:p>
        </w:tc>
      </w:tr>
      <w:tr w:rsidR="00063221" w:rsidRPr="00E1142A" w:rsidTr="00E1142A">
        <w:tc>
          <w:tcPr>
            <w:tcW w:w="2048" w:type="dxa"/>
          </w:tcPr>
          <w:p w:rsidR="00063221" w:rsidRPr="00E1142A" w:rsidRDefault="00063221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63221" w:rsidRPr="00E1142A" w:rsidRDefault="00063221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63221" w:rsidRPr="00E1142A" w:rsidRDefault="00063221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63221" w:rsidRPr="00E1142A" w:rsidRDefault="00063221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42" w:type="dxa"/>
          </w:tcPr>
          <w:p w:rsidR="00063221" w:rsidRPr="00E1142A" w:rsidRDefault="0006322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образовање:</w:t>
            </w:r>
          </w:p>
          <w:p w:rsidR="00063221" w:rsidRPr="00E1142A" w:rsidRDefault="0006322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интегрисаним академским студијама из области медицине  по пропису који уређује високо образовање, почев од 10. септембра 2005. године и завршена специјализација из неурологије или неуропсихијатрије 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 из области медицине у трајању од најмање пет година по пропису који је уређивао високо образовање до 10. септембра 2005. године и завршена специјализација из  нерулогије или неоуропсихијатрије  складу са Правилником о специјализацијама и ужим специјализацијама здравствених радника и здравствених сарадника</w:t>
            </w:r>
          </w:p>
        </w:tc>
      </w:tr>
      <w:tr w:rsidR="00063221" w:rsidRPr="00E1142A" w:rsidTr="00E1142A">
        <w:tc>
          <w:tcPr>
            <w:tcW w:w="2048" w:type="dxa"/>
          </w:tcPr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42" w:type="dxa"/>
          </w:tcPr>
          <w:p w:rsidR="00063221" w:rsidRPr="00E1142A" w:rsidRDefault="00063221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063221" w:rsidRPr="00E1142A" w:rsidRDefault="00063221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063221" w:rsidRPr="00E1142A" w:rsidRDefault="00063221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специјалистички испит;</w:t>
            </w:r>
          </w:p>
          <w:p w:rsidR="00063221" w:rsidRPr="000D42D1" w:rsidRDefault="00063221" w:rsidP="00E1142A">
            <w:pPr>
              <w:numPr>
                <w:ilvl w:val="0"/>
                <w:numId w:val="39"/>
              </w:numPr>
              <w:suppressAutoHyphens/>
              <w:spacing w:after="0" w:line="240" w:lineRule="auto"/>
              <w:jc w:val="both"/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три године и шест месеци радног искуства у звању доктора медицине</w:t>
            </w:r>
          </w:p>
          <w:p w:rsidR="00063221" w:rsidRPr="00E1142A" w:rsidRDefault="00063221" w:rsidP="00E1142A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063221" w:rsidRPr="00E1142A" w:rsidRDefault="00063221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063221" w:rsidRPr="00E1142A" w:rsidTr="00E1142A">
        <w:tc>
          <w:tcPr>
            <w:tcW w:w="2048" w:type="dxa"/>
          </w:tcPr>
          <w:p w:rsidR="00063221" w:rsidRPr="00E1142A" w:rsidRDefault="0013551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 Б</w:t>
            </w:r>
            <w:r w:rsidR="00063221" w:rsidRPr="00E1142A">
              <w:rPr>
                <w:rFonts w:ascii="Times New Roman" w:hAnsi="Times New Roman"/>
                <w:b/>
                <w:sz w:val="20"/>
                <w:szCs w:val="20"/>
              </w:rPr>
              <w:t>рој  извршилаца</w:t>
            </w:r>
          </w:p>
        </w:tc>
        <w:tc>
          <w:tcPr>
            <w:tcW w:w="8842" w:type="dxa"/>
          </w:tcPr>
          <w:p w:rsidR="00063221" w:rsidRPr="00E1142A" w:rsidRDefault="0013551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5</w:t>
            </w:r>
          </w:p>
        </w:tc>
      </w:tr>
    </w:tbl>
    <w:p w:rsidR="00C917F6" w:rsidRPr="000A42CD" w:rsidRDefault="00C917F6" w:rsidP="00063221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980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38"/>
        <w:gridCol w:w="8842"/>
      </w:tblGrid>
      <w:tr w:rsidR="00063221" w:rsidRPr="00E1142A" w:rsidTr="00E1142A">
        <w:trPr>
          <w:trHeight w:val="526"/>
        </w:trPr>
        <w:tc>
          <w:tcPr>
            <w:tcW w:w="2138" w:type="dxa"/>
          </w:tcPr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42" w:type="dxa"/>
          </w:tcPr>
          <w:p w:rsidR="00063221" w:rsidRPr="00E1142A" w:rsidRDefault="00063221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ДОКТОР МЕДИЦИНЕ СПЕЦИЈАЛИСТА   НА  БОЛНИЧКОМ ОДЕЉЕЊУ И СПЕЦИЈАЛИСТИЧКОЈ АМБУЛАНТИ</w:t>
            </w:r>
          </w:p>
          <w:p w:rsidR="00063221" w:rsidRPr="00E1142A" w:rsidRDefault="00063221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 СЛУЖБИ ЗА НЕУРОЛОГИЈУ</w:t>
            </w:r>
          </w:p>
        </w:tc>
      </w:tr>
      <w:tr w:rsidR="0013551C" w:rsidRPr="00E1142A" w:rsidTr="00E1142A">
        <w:trPr>
          <w:trHeight w:val="526"/>
        </w:trPr>
        <w:tc>
          <w:tcPr>
            <w:tcW w:w="2138" w:type="dxa"/>
          </w:tcPr>
          <w:p w:rsidR="0013551C" w:rsidRPr="00E1142A" w:rsidRDefault="0013551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42" w:type="dxa"/>
          </w:tcPr>
          <w:p w:rsidR="0013551C" w:rsidRPr="00E1142A" w:rsidRDefault="0013551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ZO30327</w:t>
            </w:r>
          </w:p>
        </w:tc>
      </w:tr>
      <w:tr w:rsidR="00063221" w:rsidRPr="00E1142A" w:rsidTr="00E1142A">
        <w:trPr>
          <w:trHeight w:val="488"/>
        </w:trPr>
        <w:tc>
          <w:tcPr>
            <w:tcW w:w="2138" w:type="dxa"/>
          </w:tcPr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842" w:type="dxa"/>
          </w:tcPr>
          <w:p w:rsidR="00063221" w:rsidRPr="00E1142A" w:rsidRDefault="0006322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13551C" w:rsidRPr="00E1142A" w:rsidRDefault="0006322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Превенира, дијагностикује и лечи болести, повреде и друге физичке и менталне поремећаје коришћењем  специјализованих метода и техника, кроз примену принципа и процедура савремене медицине, о чему води прописану медицинску документацију; </w:t>
            </w:r>
          </w:p>
          <w:p w:rsidR="0013551C" w:rsidRPr="00E1142A" w:rsidRDefault="0006322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прегледа хоспитализоване и амбулантне пацијенте, врши пријем и отпуст болесника и издаје потребну документацију о резултатима лечења; </w:t>
            </w:r>
          </w:p>
          <w:p w:rsidR="0013551C" w:rsidRPr="00E1142A" w:rsidRDefault="0006322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реализује специјалистичке, дијагностичко-терапеутске интервенције; </w:t>
            </w:r>
          </w:p>
          <w:p w:rsidR="0013551C" w:rsidRPr="00E1142A" w:rsidRDefault="0006322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поставља дијагнозу, одређује терапију и води лечење; </w:t>
            </w:r>
          </w:p>
          <w:p w:rsidR="0013551C" w:rsidRPr="00E1142A" w:rsidRDefault="0006322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обавештава и саветује пацијента и породицу у вези са здравственим стањем и лечењем; обавља свакодневну визиту хоспитализованих пацијената, прати њихово стање, даје стручно упутство у вези дијагностике и лечења; </w:t>
            </w:r>
          </w:p>
          <w:p w:rsidR="0013551C" w:rsidRPr="00E1142A" w:rsidRDefault="0006322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врши пријем и збрињавање хитних пацијената; спроводи здравствену заштиту одређених категорија становништва, односно пацијената  оболелих од болести за чију превенцију, дијагностику и лечење је специјализован; обавља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друге послове из домена своје специјалности;</w:t>
            </w:r>
          </w:p>
          <w:p w:rsidR="0013551C" w:rsidRPr="00E1142A" w:rsidRDefault="0006322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учествује у унапређењу квалитета здравствене заштите; </w:t>
            </w:r>
          </w:p>
          <w:p w:rsidR="0013551C" w:rsidRPr="00E1142A" w:rsidRDefault="0006322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обавља консултације са другим здравственим радницима и здравственим сарадницима; планира, надзире и евалуира спровођење здравствене заштите; </w:t>
            </w:r>
          </w:p>
          <w:p w:rsidR="00063221" w:rsidRPr="00E1142A" w:rsidRDefault="0006322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спроводи активности стручног усавршавања у оквиру своје специјалности; утврђује време и узрок смрти; з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аједно са сарадницима одговоран је за исправност и правилно коришћење медицинске опреме;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правилно и уредно вођење медицинске документације;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чествује у здравственом васпитању и едукацији здравствених радника, лекара на специјализацији и приправника;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придржава се мера заштите на раду.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Пружа стручну пратњу приликом транспорта пацијента у здравствену установу вишег нивоа.</w:t>
            </w:r>
          </w:p>
          <w:p w:rsidR="00063221" w:rsidRPr="00E1142A" w:rsidRDefault="0006322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063221" w:rsidRPr="00E1142A" w:rsidRDefault="00063221" w:rsidP="00E1142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За свој рад одговоран је  начелнику службе/шефу одсека</w:t>
            </w:r>
          </w:p>
        </w:tc>
      </w:tr>
      <w:tr w:rsidR="00063221" w:rsidRPr="00E1142A" w:rsidTr="00E1142A">
        <w:tc>
          <w:tcPr>
            <w:tcW w:w="2138" w:type="dxa"/>
          </w:tcPr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42" w:type="dxa"/>
          </w:tcPr>
          <w:p w:rsidR="00063221" w:rsidRPr="00E1142A" w:rsidRDefault="0006322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образовање:</w:t>
            </w:r>
          </w:p>
          <w:p w:rsidR="00063221" w:rsidRPr="00E1142A" w:rsidRDefault="0006322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интегрисаним академским студијама из области медицине  по пропису који уређује високо образовање, почев од 10. септембра 2005. године и завршена специјализација из неурологије или неуропсихијатрије 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 из области медицине у трајању од најмање пет година по пропису који је уређивао високо образовање до 10. септембра 2005. године и завршена специјализација из  нерулогије или неоуропсихијатрије  складу са Правилником о специјализацијама и ужим специјализацијама здравствених радника и здравствених сарадника</w:t>
            </w:r>
          </w:p>
        </w:tc>
      </w:tr>
      <w:tr w:rsidR="00063221" w:rsidRPr="00E1142A" w:rsidTr="00E1142A">
        <w:tc>
          <w:tcPr>
            <w:tcW w:w="2138" w:type="dxa"/>
          </w:tcPr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42" w:type="dxa"/>
          </w:tcPr>
          <w:p w:rsidR="00063221" w:rsidRPr="00E1142A" w:rsidRDefault="00063221" w:rsidP="00E1142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стручни испит; </w:t>
            </w:r>
          </w:p>
          <w:p w:rsidR="00063221" w:rsidRPr="00E1142A" w:rsidRDefault="00063221" w:rsidP="00E1142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лиценца; </w:t>
            </w:r>
          </w:p>
          <w:p w:rsidR="00063221" w:rsidRPr="00E1142A" w:rsidRDefault="00063221" w:rsidP="00E1142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специјалистички испит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из офталмологије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063221" w:rsidRPr="00E1142A" w:rsidRDefault="00063221" w:rsidP="00E1142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најмање три године и шест месеци радног искуства у звању доктора медицине.</w:t>
            </w:r>
          </w:p>
        </w:tc>
      </w:tr>
      <w:tr w:rsidR="00063221" w:rsidRPr="00E1142A" w:rsidTr="00E1142A">
        <w:tc>
          <w:tcPr>
            <w:tcW w:w="2138" w:type="dxa"/>
          </w:tcPr>
          <w:p w:rsidR="00063221" w:rsidRPr="00E1142A" w:rsidRDefault="00E163D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 Б</w:t>
            </w:r>
            <w:r w:rsidR="00063221" w:rsidRPr="00E1142A">
              <w:rPr>
                <w:rFonts w:ascii="Times New Roman" w:hAnsi="Times New Roman"/>
                <w:b/>
                <w:sz w:val="20"/>
                <w:szCs w:val="20"/>
              </w:rPr>
              <w:t>рој  извршилаца</w:t>
            </w:r>
          </w:p>
        </w:tc>
        <w:tc>
          <w:tcPr>
            <w:tcW w:w="8842" w:type="dxa"/>
          </w:tcPr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1</w:t>
            </w:r>
          </w:p>
        </w:tc>
      </w:tr>
    </w:tbl>
    <w:p w:rsidR="00063221" w:rsidRPr="008D3377" w:rsidRDefault="00063221" w:rsidP="00063221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980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42"/>
        <w:gridCol w:w="8838"/>
      </w:tblGrid>
      <w:tr w:rsidR="00063221" w:rsidRPr="00E1142A" w:rsidTr="008D3377">
        <w:trPr>
          <w:trHeight w:val="526"/>
        </w:trPr>
        <w:tc>
          <w:tcPr>
            <w:tcW w:w="2142" w:type="dxa"/>
          </w:tcPr>
          <w:p w:rsidR="00063221" w:rsidRPr="007F43B7" w:rsidRDefault="00063221" w:rsidP="0006322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063221" w:rsidRPr="007F43B7" w:rsidRDefault="00063221" w:rsidP="0006322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38" w:type="dxa"/>
          </w:tcPr>
          <w:p w:rsidR="00063221" w:rsidRPr="00FA5296" w:rsidRDefault="00063221" w:rsidP="000632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A529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МЕДИЦИНСКА СЕСТРА - ТЕХНИЧАР 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НА ОСТАЛИМ БОЛНИЧКИМ ОДЕЉЕЊИМА</w:t>
            </w:r>
          </w:p>
          <w:p w:rsidR="00063221" w:rsidRPr="00FA5296" w:rsidRDefault="00063221" w:rsidP="000632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Г</w:t>
            </w:r>
            <w:r w:rsidRPr="00FA529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лавна сестра службе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за неурологију</w:t>
            </w:r>
          </w:p>
          <w:p w:rsidR="00063221" w:rsidRPr="00FA5296" w:rsidRDefault="00063221" w:rsidP="00063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63221" w:rsidRPr="00E1142A" w:rsidTr="008D3377">
        <w:trPr>
          <w:trHeight w:val="488"/>
        </w:trPr>
        <w:tc>
          <w:tcPr>
            <w:tcW w:w="2142" w:type="dxa"/>
          </w:tcPr>
          <w:p w:rsidR="00063221" w:rsidRPr="00FA5296" w:rsidRDefault="00063221" w:rsidP="0006322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63221" w:rsidRDefault="00063221" w:rsidP="000632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63221" w:rsidRDefault="00063221" w:rsidP="000632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63221" w:rsidRDefault="00063221" w:rsidP="000632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63221" w:rsidRDefault="00063221" w:rsidP="000632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63221" w:rsidRDefault="00063221" w:rsidP="000632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63221" w:rsidRPr="007F43B7" w:rsidRDefault="00063221" w:rsidP="000632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063221" w:rsidRPr="00A02A43" w:rsidRDefault="00063221" w:rsidP="000632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8838" w:type="dxa"/>
          </w:tcPr>
          <w:p w:rsidR="00063221" w:rsidRPr="00E1142A" w:rsidRDefault="00063221" w:rsidP="0006322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63221" w:rsidRPr="00E1142A" w:rsidRDefault="000632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063221" w:rsidRPr="00E1142A" w:rsidRDefault="00063221" w:rsidP="00063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Организује и координира рад виших (високих) медицинских сестара и медицинских сестара/ техничара; организује и контролише негу болесника; контролише рационалност и благовременост давања терапије и стерилизације; врши требовање лекова, санитетског материјала и другог материјала потребног за рад службе; организује </w:t>
            </w:r>
            <w:r w:rsidR="005005AC" w:rsidRPr="00E1142A">
              <w:rPr>
                <w:rFonts w:ascii="Times New Roman" w:hAnsi="Times New Roman"/>
                <w:sz w:val="20"/>
                <w:szCs w:val="20"/>
              </w:rPr>
              <w:t>и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контролише спровођење личне </w:t>
            </w:r>
            <w:r w:rsidR="005005AC" w:rsidRPr="00E1142A">
              <w:rPr>
                <w:rFonts w:ascii="Times New Roman" w:hAnsi="Times New Roman"/>
                <w:sz w:val="20"/>
                <w:szCs w:val="20"/>
              </w:rPr>
              <w:t>и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опште хигијене пацијената; стара се о требовању хране, правилној исхрани пацијенара </w:t>
            </w:r>
            <w:r w:rsidR="005005AC" w:rsidRPr="00E1142A">
              <w:rPr>
                <w:rFonts w:ascii="Times New Roman" w:hAnsi="Times New Roman"/>
                <w:sz w:val="20"/>
                <w:szCs w:val="20"/>
              </w:rPr>
              <w:t>и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контролише поделу хране; води дневну евиденцију о доласку запослених на посао и дневну евиденцију о прековременом раду запослених; координира рад са начелником службе, главном сестром болнице и главним сестрама других служби и одељења; преноси искуства на младје сестре и уводи у рад приправнике и новопримљене сестре; 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ради на свом стручном усавршавању;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ради на здравственом васпитању и подизању здравствене културе становништва, ради на унапредјењу и афирмацији одељења и запослених;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стара се да запослени у процесу рада примењују прописане мере за безбедан и здрав рад, да наменски користе средства за рад, да користе прописана средства и опрему за личну заштиту на раду и да са њима пажљиво рукују; 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уредност, тачност и за квалитет послова из делокруга свога рада;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дговоран је за правилно и уредно вођење и чување медицинске документације; стара се о уредном вођењу администартивних послова, као и послова финансијске природе ( наплата трошкова у лечењу, депоновање вредности од пацијената ).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63221" w:rsidRPr="00E1142A" w:rsidRDefault="000632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Планира и пружа услуге процеса здравствене неге и подршке пацијентима у складу са праксом и стандардима савремене здравствене неге, о чему води прописану медицинску документацију;обавља сложене медицинске мере код болесника у поступку неге, терапије, дијагностике и рехабилитације; примењује прописану терапију и контролише узимање лекова;врши припрему болесника и асистира лекару при интервенцијама;учествује у пријему болесника, визити, посматра пацијента и обавештава лекара о стању пацијента;прати опште стање пацијента, мери и евидентира виталне функције и друге показатеље; припрема простор, медицинску опрему, инструменте и материјал за рад; спроводи мере за спречавање интрахоспиталних инфекција; одлаже и уклања медицински отпад на прописани начин; припрема и прати пацијенте приликом специјалистичко-консултативних и других прегледа; прикупља материјал за лабораторијске и друге анализе; стара се о хигијенско-техничкој исправности просторија службе,  води бригу о исправности медицинске опреме на одељењу и стара се о стерилности инструмената; п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рипрема пацијента за пријем посета и отпуста са одељења;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о спровођењу кућног реда;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бавља послове у амбуланти, води протокол лекара, амбулантни протокол и сл;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уредно води књигу примопредаје и исту потписује приликом примопредаје; п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ружа стручну пратњу приликом транспорта пацијента у здравствену установу вишег нивоа;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придржава се мера заштите на раду.</w:t>
            </w:r>
          </w:p>
          <w:p w:rsidR="00063221" w:rsidRPr="00E1142A" w:rsidRDefault="000632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063221" w:rsidRPr="00F64EBD" w:rsidRDefault="00063221" w:rsidP="00F64EB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7F43B7">
              <w:rPr>
                <w:rFonts w:ascii="Times New Roman" w:hAnsi="Times New Roman"/>
                <w:sz w:val="20"/>
                <w:szCs w:val="20"/>
              </w:rPr>
              <w:t>За свој рад одговоран је начелнику службе и главној сестри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43B7">
              <w:rPr>
                <w:rFonts w:ascii="Times New Roman" w:hAnsi="Times New Roman"/>
                <w:sz w:val="20"/>
                <w:szCs w:val="20"/>
              </w:rPr>
              <w:t>ОЈ ОПште болнице Врање и главном сестри ЗЦ Врање.</w:t>
            </w:r>
          </w:p>
        </w:tc>
      </w:tr>
      <w:tr w:rsidR="00063221" w:rsidRPr="00E1142A" w:rsidTr="008D3377">
        <w:tc>
          <w:tcPr>
            <w:tcW w:w="2142" w:type="dxa"/>
          </w:tcPr>
          <w:p w:rsidR="00063221" w:rsidRPr="007F43B7" w:rsidRDefault="00063221" w:rsidP="0006322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38" w:type="dxa"/>
          </w:tcPr>
          <w:p w:rsidR="00063221" w:rsidRPr="00E1142A" w:rsidRDefault="00063221" w:rsidP="00FE3C5F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средње образовање медицинске струке</w:t>
            </w:r>
          </w:p>
          <w:p w:rsidR="00063221" w:rsidRPr="007F43B7" w:rsidRDefault="00063221" w:rsidP="00063221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221" w:rsidRPr="00E1142A" w:rsidTr="008D3377">
        <w:tc>
          <w:tcPr>
            <w:tcW w:w="2142" w:type="dxa"/>
          </w:tcPr>
          <w:p w:rsidR="00063221" w:rsidRPr="00FA5296" w:rsidRDefault="00063221" w:rsidP="0006322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A529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38" w:type="dxa"/>
          </w:tcPr>
          <w:p w:rsidR="00063221" w:rsidRPr="00E1142A" w:rsidRDefault="00063221" w:rsidP="00FE3C5F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063221" w:rsidRPr="00E1142A" w:rsidRDefault="00063221" w:rsidP="00FE3C5F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063221" w:rsidRPr="00E1142A" w:rsidRDefault="00063221" w:rsidP="00FE3C5F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 шест месеци радног искуства у наведеном звању.</w:t>
            </w:r>
          </w:p>
        </w:tc>
      </w:tr>
      <w:tr w:rsidR="00063221" w:rsidRPr="00E1142A" w:rsidTr="008D3377">
        <w:tc>
          <w:tcPr>
            <w:tcW w:w="2142" w:type="dxa"/>
          </w:tcPr>
          <w:p w:rsidR="00063221" w:rsidRPr="007F43B7" w:rsidRDefault="00063221" w:rsidP="0006322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Број  извршилаца</w:t>
            </w:r>
          </w:p>
        </w:tc>
        <w:tc>
          <w:tcPr>
            <w:tcW w:w="8838" w:type="dxa"/>
          </w:tcPr>
          <w:p w:rsidR="00063221" w:rsidRPr="007F43B7" w:rsidRDefault="00063221" w:rsidP="0006322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5005AC" w:rsidRPr="008309C1" w:rsidRDefault="005005AC" w:rsidP="00063221">
      <w:pPr>
        <w:spacing w:after="0" w:line="240" w:lineRule="auto"/>
        <w:rPr>
          <w:b/>
          <w:sz w:val="24"/>
          <w:u w:val="single"/>
        </w:rPr>
      </w:pPr>
    </w:p>
    <w:tbl>
      <w:tblPr>
        <w:tblW w:w="10980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60"/>
        <w:gridCol w:w="8820"/>
      </w:tblGrid>
      <w:tr w:rsidR="00063221" w:rsidRPr="00E1142A" w:rsidTr="00F64EBD">
        <w:trPr>
          <w:trHeight w:val="526"/>
        </w:trPr>
        <w:tc>
          <w:tcPr>
            <w:tcW w:w="2160" w:type="dxa"/>
          </w:tcPr>
          <w:p w:rsidR="00063221" w:rsidRPr="000D1357" w:rsidRDefault="00063221" w:rsidP="0006322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Назив радног места</w:t>
            </w:r>
          </w:p>
          <w:p w:rsidR="00063221" w:rsidRPr="000D1357" w:rsidRDefault="00063221" w:rsidP="0006322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820" w:type="dxa"/>
          </w:tcPr>
          <w:p w:rsidR="00063221" w:rsidRPr="00FA5296" w:rsidRDefault="00063221" w:rsidP="000632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A529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МЕДИЦИНСКА СЕСТРА - ТЕХНИЧАР 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НА ОСТАЛИМ БОЛНИЧКИМ ОДЕЉЕЊИМА </w:t>
            </w:r>
          </w:p>
          <w:p w:rsidR="00063221" w:rsidRPr="00DA7F9A" w:rsidRDefault="00063221" w:rsidP="00063221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у  </w:t>
            </w:r>
            <w:r>
              <w:rPr>
                <w:rFonts w:ascii="Times New Roman" w:hAnsi="Times New Roman"/>
                <w:b/>
                <w:lang w:val="sr-Cyrl-CS"/>
              </w:rPr>
              <w:t>Служби за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неурологију</w:t>
            </w:r>
          </w:p>
        </w:tc>
      </w:tr>
      <w:tr w:rsidR="00063221" w:rsidRPr="00E1142A" w:rsidTr="00F64EBD">
        <w:trPr>
          <w:trHeight w:val="488"/>
        </w:trPr>
        <w:tc>
          <w:tcPr>
            <w:tcW w:w="2160" w:type="dxa"/>
          </w:tcPr>
          <w:p w:rsidR="00063221" w:rsidRDefault="00063221" w:rsidP="0006322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F904A2" w:rsidRDefault="00F904A2" w:rsidP="0006322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F904A2" w:rsidRDefault="00F904A2" w:rsidP="0006322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F904A2" w:rsidRDefault="00F904A2" w:rsidP="0006322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F904A2" w:rsidRDefault="00F904A2" w:rsidP="0006322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F904A2" w:rsidRDefault="00F904A2" w:rsidP="0006322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F904A2" w:rsidRDefault="00F904A2" w:rsidP="0006322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F904A2" w:rsidRDefault="00F904A2" w:rsidP="0006322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F904A2" w:rsidRDefault="00F904A2" w:rsidP="0006322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F904A2" w:rsidRDefault="00F904A2" w:rsidP="0006322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F904A2" w:rsidRPr="00F904A2" w:rsidRDefault="00F904A2" w:rsidP="0006322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063221" w:rsidRPr="000D1357" w:rsidRDefault="00063221" w:rsidP="0006322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Општи типични</w:t>
            </w:r>
          </w:p>
          <w:p w:rsidR="00063221" w:rsidRPr="000D1357" w:rsidRDefault="00063221" w:rsidP="0006322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опис посла</w:t>
            </w:r>
          </w:p>
        </w:tc>
        <w:tc>
          <w:tcPr>
            <w:tcW w:w="8820" w:type="dxa"/>
          </w:tcPr>
          <w:p w:rsidR="00063221" w:rsidRPr="00E1142A" w:rsidRDefault="000632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063221" w:rsidRPr="00E1142A" w:rsidRDefault="000632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Планира и пружа услуге процеса здравствене неге и подршке пацијентима у складу са праксом и стандардима савремене здравствене неге, о чему води прописану медицинску документацију;обавља сложене медицинске мере код болесника у поступку неге, терапије, дијагностике и рехабилитације;примењује прописану терапију и контролише узимање лекова;врши припрему болесника и асистира лекару при интервенцијама;учествује у пријему болесника, визити, посматра пацијента и обавештава лекара о стању пацијента;прати опште стање пацијента, мери и евидентира виталне функције и друге показатеље;припрема простор, медицинску опрему, инструменте и материјал за рад;спроводи мере за спречавање интрахоспиталних инфекција;учествује у набавци потребног материјала;одлаже и уклања медицински отпад на прописани начин; припрема и прати пацијенте приликом специјалистичко-консултативних и других прегледа; прикупља материјал за лабораторијске и друге анализе; стара се о хигијенско-техничкој исправности просторија службе,  води бригу о исправности медицинске опреме на одељењу и стара се о стерилности инструмената; 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прово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ди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личну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општ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хигијен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пацијената; 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о исхрани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пацијената; п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рипрема пацијента за пријем посета и отпуста са одељења;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о спровођењу кућног реда;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бавља послове у амбуланти, води протокол лекара, амбулантни протокол и сл;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арађује  и координира са другим здравственим радницима,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преноси искуства на младје сестре и уводи у рад приправнике и новопримљене сестре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; ради на свом стручном усавршавању;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ради на здравственом васпитању и подизању здравствене културе становништва, ради на унапредјењу и афирмацији одељења и запослених;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средства са којима рукује, за уредност, тачност и за квалитет послова из делокруга свога рада;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правилно и уредно вођење медицинске документације;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бавља административне послове;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уредно води књигу примопредаје и исту потписује приликом примопредаје; п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ружа стручну пратњу приликом транспорта пацијента у здравствену установу вишег нивоа;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придржава се мера заштите на раду.</w:t>
            </w:r>
          </w:p>
          <w:p w:rsidR="00063221" w:rsidRPr="00E1142A" w:rsidRDefault="000632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063221" w:rsidRPr="000D42D1" w:rsidRDefault="00063221" w:rsidP="00063221">
            <w:pPr>
              <w:pStyle w:val="NormalStefbullets1"/>
              <w:ind w:left="0"/>
              <w:jc w:val="both"/>
            </w:pPr>
            <w:r>
              <w:t>За</w:t>
            </w:r>
            <w:r w:rsidRPr="000D42D1">
              <w:t xml:space="preserve"> </w:t>
            </w:r>
            <w:r>
              <w:t>свој</w:t>
            </w:r>
            <w:r w:rsidRPr="000D42D1">
              <w:t xml:space="preserve"> </w:t>
            </w:r>
            <w:r>
              <w:t>рад</w:t>
            </w:r>
            <w:r w:rsidRPr="000D42D1">
              <w:t xml:space="preserve"> </w:t>
            </w:r>
            <w:r>
              <w:t>одговоран</w:t>
            </w:r>
            <w:r w:rsidRPr="000D42D1">
              <w:t xml:space="preserve"> </w:t>
            </w:r>
            <w:r>
              <w:t>је</w:t>
            </w:r>
            <w:r w:rsidRPr="000D42D1">
              <w:t xml:space="preserve"> </w:t>
            </w:r>
            <w:r>
              <w:t>главној</w:t>
            </w:r>
            <w:r w:rsidRPr="000D42D1">
              <w:t xml:space="preserve"> </w:t>
            </w:r>
            <w:r>
              <w:t>медицинској</w:t>
            </w:r>
            <w:r w:rsidRPr="000D42D1">
              <w:t xml:space="preserve"> </w:t>
            </w:r>
            <w:r>
              <w:t>сестри</w:t>
            </w:r>
            <w:r w:rsidRPr="000D42D1">
              <w:t xml:space="preserve"> / </w:t>
            </w:r>
            <w:r>
              <w:t>техничару</w:t>
            </w:r>
            <w:r w:rsidRPr="000D42D1">
              <w:t xml:space="preserve"> </w:t>
            </w:r>
            <w:r>
              <w:t>службе</w:t>
            </w:r>
            <w:r w:rsidRPr="000D42D1">
              <w:t xml:space="preserve">/ </w:t>
            </w:r>
            <w:r>
              <w:t>и</w:t>
            </w:r>
            <w:r w:rsidRPr="000D42D1">
              <w:t xml:space="preserve"> </w:t>
            </w:r>
            <w:r>
              <w:t>начелнику</w:t>
            </w:r>
            <w:r w:rsidRPr="000D42D1">
              <w:t xml:space="preserve"> </w:t>
            </w:r>
            <w:r>
              <w:t>службе</w:t>
            </w:r>
            <w:r w:rsidRPr="000D42D1">
              <w:t>.</w:t>
            </w:r>
          </w:p>
          <w:p w:rsidR="00063221" w:rsidRPr="00C4059D" w:rsidRDefault="00063221" w:rsidP="00063221">
            <w:pPr>
              <w:pStyle w:val="NoSpacing"/>
              <w:ind w:left="720"/>
              <w:jc w:val="both"/>
              <w:rPr>
                <w:rFonts w:ascii="Times New Roman" w:hAnsi="Times New Roman"/>
                <w:b/>
              </w:rPr>
            </w:pPr>
          </w:p>
        </w:tc>
      </w:tr>
      <w:tr w:rsidR="00063221" w:rsidRPr="00E1142A" w:rsidTr="00F64EBD">
        <w:tc>
          <w:tcPr>
            <w:tcW w:w="2160" w:type="dxa"/>
          </w:tcPr>
          <w:p w:rsidR="00063221" w:rsidRPr="00F904A2" w:rsidRDefault="00063221" w:rsidP="0006322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04A2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20" w:type="dxa"/>
          </w:tcPr>
          <w:p w:rsidR="00063221" w:rsidRPr="00E1142A" w:rsidRDefault="00063221" w:rsidP="00FE3C5F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средње образовање медицинске струке</w:t>
            </w:r>
          </w:p>
          <w:p w:rsidR="00063221" w:rsidRPr="00C4059D" w:rsidRDefault="00063221" w:rsidP="00063221">
            <w:pPr>
              <w:pStyle w:val="BlockText"/>
              <w:ind w:left="0" w:right="1" w:firstLine="720"/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63221" w:rsidRPr="00E1142A" w:rsidTr="00F64EBD">
        <w:tc>
          <w:tcPr>
            <w:tcW w:w="2160" w:type="dxa"/>
          </w:tcPr>
          <w:p w:rsidR="00063221" w:rsidRPr="00F904A2" w:rsidRDefault="00063221" w:rsidP="0006322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904A2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20" w:type="dxa"/>
          </w:tcPr>
          <w:p w:rsidR="00063221" w:rsidRPr="00E1142A" w:rsidRDefault="00063221" w:rsidP="00FE3C5F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063221" w:rsidRPr="00E1142A" w:rsidRDefault="00063221" w:rsidP="00FE3C5F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063221" w:rsidRPr="00E1142A" w:rsidRDefault="00063221" w:rsidP="00FE3C5F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 шест месеци радног искуства у наведеном звању.</w:t>
            </w:r>
          </w:p>
          <w:p w:rsidR="00063221" w:rsidRPr="000D1357" w:rsidRDefault="00063221" w:rsidP="00063221">
            <w:pPr>
              <w:pStyle w:val="NoSpacing"/>
              <w:ind w:left="720"/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063221" w:rsidRPr="00E1142A" w:rsidTr="00F64EBD">
        <w:tc>
          <w:tcPr>
            <w:tcW w:w="2160" w:type="dxa"/>
          </w:tcPr>
          <w:p w:rsidR="00063221" w:rsidRPr="00F904A2" w:rsidRDefault="00063221" w:rsidP="0006322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04A2">
              <w:rPr>
                <w:rFonts w:ascii="Times New Roman" w:hAnsi="Times New Roman"/>
                <w:b/>
                <w:sz w:val="20"/>
                <w:szCs w:val="20"/>
              </w:rPr>
              <w:t>Број  извршилаца</w:t>
            </w:r>
          </w:p>
        </w:tc>
        <w:tc>
          <w:tcPr>
            <w:tcW w:w="8820" w:type="dxa"/>
          </w:tcPr>
          <w:p w:rsidR="00063221" w:rsidRPr="00DA7F9A" w:rsidRDefault="00063221" w:rsidP="00063221">
            <w:pPr>
              <w:spacing w:after="0" w:line="240" w:lineRule="auto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1</w:t>
            </w:r>
            <w:r w:rsidR="005005AC">
              <w:rPr>
                <w:rFonts w:ascii="Times New Roman" w:hAnsi="Times New Roman"/>
                <w:b/>
                <w:lang w:val="sr-Cyrl-CS"/>
              </w:rPr>
              <w:t>8</w:t>
            </w:r>
          </w:p>
        </w:tc>
      </w:tr>
    </w:tbl>
    <w:p w:rsidR="00063221" w:rsidRPr="00F904A2" w:rsidRDefault="00063221" w:rsidP="000E4D1A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989" w:type="dxa"/>
        <w:tblInd w:w="-2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3"/>
        <w:gridCol w:w="1818"/>
        <w:gridCol w:w="850"/>
        <w:gridCol w:w="1792"/>
        <w:gridCol w:w="3860"/>
        <w:gridCol w:w="1656"/>
      </w:tblGrid>
      <w:tr w:rsidR="00063221" w:rsidRPr="00E1142A" w:rsidTr="00BB117D">
        <w:trPr>
          <w:trHeight w:val="250"/>
        </w:trPr>
        <w:tc>
          <w:tcPr>
            <w:tcW w:w="10989" w:type="dxa"/>
            <w:gridSpan w:val="6"/>
            <w:tcBorders>
              <w:right w:val="double" w:sz="4" w:space="0" w:color="auto"/>
            </w:tcBorders>
            <w:shd w:val="clear" w:color="000000" w:fill="FFFF00"/>
            <w:noWrap/>
            <w:vAlign w:val="center"/>
            <w:hideMark/>
          </w:tcPr>
          <w:p w:rsidR="00063221" w:rsidRPr="00E1142A" w:rsidRDefault="00063221" w:rsidP="00063221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  <w:lang w:val="sr-Cyrl-CS"/>
              </w:rPr>
            </w:pPr>
            <w:r w:rsidRPr="00E1142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     </w:t>
            </w:r>
            <w:r w:rsidR="0051202F" w:rsidRPr="00E1142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2.</w:t>
            </w:r>
            <w:r w:rsidRPr="00E1142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3.</w:t>
            </w:r>
            <w:r w:rsidRPr="00E1142A"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  <w:t xml:space="preserve"> Инфективно Одељење</w:t>
            </w:r>
          </w:p>
          <w:p w:rsidR="00063221" w:rsidRPr="00E1142A" w:rsidRDefault="00063221" w:rsidP="000632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</w:p>
        </w:tc>
      </w:tr>
      <w:tr w:rsidR="00063221" w:rsidRPr="00E1142A" w:rsidTr="00BB117D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063221" w:rsidRPr="00E1142A" w:rsidRDefault="00063221" w:rsidP="0006322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  Р.бр.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063221" w:rsidRPr="00E1142A" w:rsidRDefault="00063221" w:rsidP="0006322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Назив радног места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63221" w:rsidRPr="00E1142A" w:rsidRDefault="00063221" w:rsidP="000632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Бр. изврш.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063221" w:rsidRPr="00E1142A" w:rsidRDefault="00063221" w:rsidP="0006322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Стручна спрема</w:t>
            </w:r>
          </w:p>
        </w:tc>
        <w:tc>
          <w:tcPr>
            <w:tcW w:w="3860" w:type="dxa"/>
            <w:shd w:val="clear" w:color="auto" w:fill="auto"/>
            <w:noWrap/>
            <w:vAlign w:val="center"/>
            <w:hideMark/>
          </w:tcPr>
          <w:p w:rsidR="00063221" w:rsidRPr="00E1142A" w:rsidRDefault="00063221" w:rsidP="000632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Посебни услови</w:t>
            </w:r>
          </w:p>
        </w:tc>
        <w:tc>
          <w:tcPr>
            <w:tcW w:w="1656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63221" w:rsidRPr="00E1142A" w:rsidRDefault="00063221" w:rsidP="000632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   Напомена</w:t>
            </w:r>
          </w:p>
        </w:tc>
      </w:tr>
      <w:tr w:rsidR="00063221" w:rsidRPr="00E1142A" w:rsidTr="00BB117D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063221" w:rsidRPr="00E1142A" w:rsidRDefault="00063221" w:rsidP="0006322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1.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063221" w:rsidRPr="00E1142A" w:rsidRDefault="00063221" w:rsidP="00063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на инфективном одељењу  -Начелник инфективног одељења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63221" w:rsidRPr="00E1142A" w:rsidRDefault="00063221" w:rsidP="00063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063221" w:rsidRPr="00E1142A" w:rsidRDefault="000632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7.степен - Мед.фак. </w:t>
            </w:r>
          </w:p>
        </w:tc>
        <w:tc>
          <w:tcPr>
            <w:tcW w:w="3860" w:type="dxa"/>
            <w:shd w:val="clear" w:color="auto" w:fill="auto"/>
            <w:noWrap/>
            <w:vAlign w:val="center"/>
            <w:hideMark/>
          </w:tcPr>
          <w:p w:rsidR="00063221" w:rsidRPr="00E1142A" w:rsidRDefault="000632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063221" w:rsidRPr="00E1142A" w:rsidRDefault="000632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063221" w:rsidRPr="00E1142A" w:rsidRDefault="000632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-специјалистички испит из инфектологије;</w:t>
            </w:r>
          </w:p>
          <w:p w:rsidR="00063221" w:rsidRPr="00E1142A" w:rsidRDefault="000632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656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63221" w:rsidRPr="00E1142A" w:rsidRDefault="00063221" w:rsidP="00063221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063221" w:rsidRPr="00E1142A" w:rsidTr="00BB117D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063221" w:rsidRPr="00E1142A" w:rsidRDefault="00063221" w:rsidP="0006322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063221" w:rsidRPr="00E1142A" w:rsidRDefault="00063221" w:rsidP="00063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на инфективном одељењу  - шеф одсека за специјалистичко конултативну делатност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63221" w:rsidRPr="00E1142A" w:rsidRDefault="00063221" w:rsidP="00063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063221" w:rsidRPr="00E1142A" w:rsidRDefault="000632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3860" w:type="dxa"/>
            <w:shd w:val="clear" w:color="auto" w:fill="auto"/>
            <w:noWrap/>
            <w:vAlign w:val="center"/>
            <w:hideMark/>
          </w:tcPr>
          <w:p w:rsidR="00063221" w:rsidRPr="00E1142A" w:rsidRDefault="000632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063221" w:rsidRPr="00E1142A" w:rsidRDefault="000632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063221" w:rsidRPr="00E1142A" w:rsidRDefault="000632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инфектологије</w:t>
            </w:r>
          </w:p>
        </w:tc>
        <w:tc>
          <w:tcPr>
            <w:tcW w:w="1656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</w:tcPr>
          <w:p w:rsidR="00063221" w:rsidRPr="00E1142A" w:rsidRDefault="00063221" w:rsidP="00063221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063221" w:rsidRPr="00E1142A" w:rsidTr="00BB117D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063221" w:rsidRPr="00E1142A" w:rsidRDefault="00063221" w:rsidP="0006322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063221" w:rsidRPr="00E1142A" w:rsidRDefault="00063221" w:rsidP="00063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на инфективном одељењу  - шеф одсека за изолоцију  и лечење заразних болести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63221" w:rsidRPr="00E1142A" w:rsidRDefault="00063221" w:rsidP="00063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063221" w:rsidRPr="00E1142A" w:rsidRDefault="000632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3860" w:type="dxa"/>
            <w:shd w:val="clear" w:color="auto" w:fill="auto"/>
            <w:noWrap/>
            <w:vAlign w:val="center"/>
            <w:hideMark/>
          </w:tcPr>
          <w:p w:rsidR="00063221" w:rsidRPr="00E1142A" w:rsidRDefault="000632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063221" w:rsidRPr="00E1142A" w:rsidRDefault="000632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063221" w:rsidRPr="00E1142A" w:rsidRDefault="000632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инфектологије</w:t>
            </w:r>
          </w:p>
        </w:tc>
        <w:tc>
          <w:tcPr>
            <w:tcW w:w="1656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</w:tcPr>
          <w:p w:rsidR="00063221" w:rsidRPr="00E1142A" w:rsidRDefault="00063221" w:rsidP="00063221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063221" w:rsidRPr="00E1142A" w:rsidTr="00BB117D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063221" w:rsidRPr="00E1142A" w:rsidRDefault="00063221" w:rsidP="0006322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5..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063221" w:rsidRPr="00E1142A" w:rsidRDefault="00063221" w:rsidP="00063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Доктор медицине специјалиста на инфективном одељењу 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63221" w:rsidRPr="00E1142A" w:rsidRDefault="00063221" w:rsidP="00063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063221" w:rsidRPr="00E1142A" w:rsidRDefault="000632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шк.</w:t>
            </w:r>
          </w:p>
        </w:tc>
        <w:tc>
          <w:tcPr>
            <w:tcW w:w="3860" w:type="dxa"/>
            <w:shd w:val="clear" w:color="auto" w:fill="auto"/>
            <w:noWrap/>
            <w:vAlign w:val="center"/>
            <w:hideMark/>
          </w:tcPr>
          <w:p w:rsidR="00063221" w:rsidRPr="00E1142A" w:rsidRDefault="000632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063221" w:rsidRPr="00E1142A" w:rsidRDefault="000632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063221" w:rsidRPr="00E1142A" w:rsidRDefault="000632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специјалистички испит из инфектологије</w:t>
            </w:r>
          </w:p>
          <w:p w:rsidR="00063221" w:rsidRPr="00E1142A" w:rsidRDefault="000632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656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</w:tcPr>
          <w:p w:rsidR="00063221" w:rsidRPr="00E1142A" w:rsidRDefault="00063221" w:rsidP="00063221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063221" w:rsidRPr="00E1142A" w:rsidTr="00BB117D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063221" w:rsidRPr="00E1142A" w:rsidRDefault="00063221" w:rsidP="0006322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6.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063221" w:rsidRPr="00E1142A" w:rsidRDefault="00063221" w:rsidP="00063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63221" w:rsidRPr="00E1142A" w:rsidRDefault="00063221" w:rsidP="00063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Медицинска сестра/ техничар на инфективном одељењу/главна сестра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'техничар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 службе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63221" w:rsidRPr="00E1142A" w:rsidRDefault="00063221" w:rsidP="00063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063221" w:rsidRPr="00E1142A" w:rsidRDefault="000632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6 Виша мед.шк.</w:t>
            </w:r>
          </w:p>
        </w:tc>
        <w:tc>
          <w:tcPr>
            <w:tcW w:w="3860" w:type="dxa"/>
            <w:shd w:val="clear" w:color="auto" w:fill="auto"/>
            <w:noWrap/>
            <w:vAlign w:val="center"/>
            <w:hideMark/>
          </w:tcPr>
          <w:p w:rsidR="00063221" w:rsidRPr="00E1142A" w:rsidRDefault="000632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063221" w:rsidRPr="00E1142A" w:rsidRDefault="000632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</w:t>
            </w:r>
          </w:p>
          <w:p w:rsidR="00063221" w:rsidRPr="00E1142A" w:rsidRDefault="000632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 три године радног искуства  у звању медицинске сестре / техничара звању више, односно струковне медицинске сестре.</w:t>
            </w:r>
          </w:p>
        </w:tc>
        <w:tc>
          <w:tcPr>
            <w:tcW w:w="1656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</w:tcPr>
          <w:p w:rsidR="00063221" w:rsidRPr="00E1142A" w:rsidRDefault="00063221" w:rsidP="00063221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063221" w:rsidRPr="00E1142A" w:rsidTr="00BB117D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063221" w:rsidRPr="00E1142A" w:rsidRDefault="00063221" w:rsidP="0006322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7.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063221" w:rsidRPr="00E1142A" w:rsidRDefault="000632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Медицинска сестра/ техничар на инфективном одељењу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63221" w:rsidRPr="00E1142A" w:rsidRDefault="008D3377" w:rsidP="00063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7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063221" w:rsidRPr="00E1142A" w:rsidRDefault="000632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4.степен -Мед.школа</w:t>
            </w:r>
          </w:p>
        </w:tc>
        <w:tc>
          <w:tcPr>
            <w:tcW w:w="3860" w:type="dxa"/>
            <w:shd w:val="clear" w:color="auto" w:fill="auto"/>
            <w:noWrap/>
            <w:vAlign w:val="center"/>
            <w:hideMark/>
          </w:tcPr>
          <w:p w:rsidR="00063221" w:rsidRPr="00E1142A" w:rsidRDefault="000632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063221" w:rsidRPr="00E1142A" w:rsidRDefault="000632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063221" w:rsidRPr="00E1142A" w:rsidRDefault="000632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медицинске сестре / техничара.</w:t>
            </w:r>
          </w:p>
        </w:tc>
        <w:tc>
          <w:tcPr>
            <w:tcW w:w="1656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</w:tcPr>
          <w:p w:rsidR="00063221" w:rsidRPr="00E1142A" w:rsidRDefault="00063221" w:rsidP="00063221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</w:tbl>
    <w:p w:rsidR="00063221" w:rsidRDefault="00063221" w:rsidP="00063221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0944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38"/>
        <w:gridCol w:w="8806"/>
      </w:tblGrid>
      <w:tr w:rsidR="00063221" w:rsidRPr="00E1142A" w:rsidTr="00E1142A">
        <w:trPr>
          <w:trHeight w:val="526"/>
        </w:trPr>
        <w:tc>
          <w:tcPr>
            <w:tcW w:w="2138" w:type="dxa"/>
          </w:tcPr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06" w:type="dxa"/>
          </w:tcPr>
          <w:p w:rsidR="00292B48" w:rsidRPr="00E1142A" w:rsidRDefault="00063221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ДОКТОР МЕДИЦИНЕ СПЕЦИЈАЛИСТА НА ИНФЕКТИВНОМ ОДЕЉЕЊУ</w:t>
            </w:r>
            <w:r w:rsidR="00292B48"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</w:p>
          <w:p w:rsidR="00063221" w:rsidRPr="00E1142A" w:rsidRDefault="00292B48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  <w:r w:rsidR="00063221"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НАЧЕЛНИК ИНФЕКТИВНОГ ОДЕЉЕЊА</w:t>
            </w:r>
          </w:p>
        </w:tc>
      </w:tr>
      <w:tr w:rsidR="00F64EBD" w:rsidRPr="00E1142A" w:rsidTr="00E1142A">
        <w:trPr>
          <w:trHeight w:val="526"/>
        </w:trPr>
        <w:tc>
          <w:tcPr>
            <w:tcW w:w="2138" w:type="dxa"/>
          </w:tcPr>
          <w:p w:rsidR="00F64EBD" w:rsidRPr="00E1142A" w:rsidRDefault="00F64EB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06" w:type="dxa"/>
          </w:tcPr>
          <w:p w:rsidR="00F64EBD" w:rsidRPr="00E1142A" w:rsidRDefault="00F64EB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Z030119</w:t>
            </w:r>
          </w:p>
        </w:tc>
      </w:tr>
      <w:tr w:rsidR="00063221" w:rsidRPr="00E1142A" w:rsidTr="00E1142A">
        <w:trPr>
          <w:trHeight w:val="488"/>
        </w:trPr>
        <w:tc>
          <w:tcPr>
            <w:tcW w:w="2138" w:type="dxa"/>
          </w:tcPr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806" w:type="dxa"/>
          </w:tcPr>
          <w:p w:rsidR="00514F7B" w:rsidRPr="00E1142A" w:rsidRDefault="0006322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Обавља послове из домена своје специјалности; </w:t>
            </w:r>
          </w:p>
          <w:p w:rsidR="00514F7B" w:rsidRPr="00E1142A" w:rsidRDefault="00514F7B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</w:t>
            </w:r>
            <w:r w:rsidR="00063221" w:rsidRPr="00E1142A">
              <w:rPr>
                <w:rFonts w:ascii="Times New Roman" w:hAnsi="Times New Roman"/>
                <w:sz w:val="20"/>
                <w:szCs w:val="20"/>
              </w:rPr>
              <w:t xml:space="preserve">организује и руководи радом своје организационе јединице, стара се и одговара за стручно, квалитетно и благовремено извршавање послова и задатака; </w:t>
            </w:r>
          </w:p>
          <w:p w:rsidR="00514F7B" w:rsidRPr="00E1142A" w:rsidRDefault="00514F7B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</w:t>
            </w:r>
            <w:r w:rsidR="00063221" w:rsidRPr="00E1142A">
              <w:rPr>
                <w:rFonts w:ascii="Times New Roman" w:hAnsi="Times New Roman"/>
                <w:sz w:val="20"/>
                <w:szCs w:val="20"/>
              </w:rPr>
              <w:t>одговоран је за стручни рад организационе јединице; стара се о извршењу Плана рада организационе јединице у свим његовим сегментима и предузима мере за његово спровођење;</w:t>
            </w:r>
          </w:p>
          <w:p w:rsidR="00514F7B" w:rsidRPr="00E1142A" w:rsidRDefault="00514F7B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</w:t>
            </w:r>
            <w:r w:rsidR="00063221" w:rsidRPr="00E1142A">
              <w:rPr>
                <w:rFonts w:ascii="Times New Roman" w:hAnsi="Times New Roman"/>
                <w:sz w:val="20"/>
                <w:szCs w:val="20"/>
              </w:rPr>
              <w:t xml:space="preserve"> врши контролу спровођења Програма унапређења квалитета рада; организује и спроводи стручни надзор над радом здравствених и других радника организационе јединице;</w:t>
            </w:r>
          </w:p>
          <w:p w:rsidR="00514F7B" w:rsidRPr="00E1142A" w:rsidRDefault="00514F7B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</w:t>
            </w:r>
            <w:r w:rsidR="00063221" w:rsidRPr="00E1142A">
              <w:rPr>
                <w:rFonts w:ascii="Times New Roman" w:hAnsi="Times New Roman"/>
                <w:sz w:val="20"/>
                <w:szCs w:val="20"/>
              </w:rPr>
              <w:t xml:space="preserve"> заједно са начелником службе/одељења утврђује оперативни распоред рада: распоред дежурства, приправности, консултација, распоред запослених у сменском раду и др; предлаже годишњи план рада организационе јединице у свим сегментима плана, план стручног усавршавања, план коришћења годишњих одмора;</w:t>
            </w:r>
          </w:p>
          <w:p w:rsidR="00514F7B" w:rsidRPr="00E1142A" w:rsidRDefault="00514F7B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</w:t>
            </w:r>
            <w:r w:rsidR="00063221" w:rsidRPr="00E1142A">
              <w:rPr>
                <w:rFonts w:ascii="Times New Roman" w:hAnsi="Times New Roman"/>
                <w:sz w:val="20"/>
                <w:szCs w:val="20"/>
              </w:rPr>
              <w:t xml:space="preserve"> даје сагласност на све захтеве запослених за остваривање права из радног односа;</w:t>
            </w:r>
          </w:p>
          <w:p w:rsidR="00514F7B" w:rsidRPr="00E1142A" w:rsidRDefault="00514F7B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</w:t>
            </w:r>
            <w:r w:rsidR="00063221" w:rsidRPr="00E1142A">
              <w:rPr>
                <w:rFonts w:ascii="Times New Roman" w:hAnsi="Times New Roman"/>
                <w:sz w:val="20"/>
                <w:szCs w:val="20"/>
              </w:rPr>
              <w:t xml:space="preserve"> потписује захтеве за набавку основних средстава и инвентара, захтеве за текуће и инвестиционо одржавање објекта и опреме, требовање лекова, медицинског и другог потрошног материјала; о</w:t>
            </w:r>
            <w:r w:rsidR="00063221"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правилно и уредно вођење медицинске документације; </w:t>
            </w:r>
            <w:r w:rsidR="00063221" w:rsidRPr="00E1142A">
              <w:rPr>
                <w:rFonts w:ascii="Times New Roman" w:hAnsi="Times New Roman"/>
                <w:sz w:val="20"/>
                <w:szCs w:val="20"/>
              </w:rPr>
              <w:t>к</w:t>
            </w:r>
            <w:r w:rsidR="00063221"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оординира и утиче на развој добре сарадње са другим организационим јединицама;</w:t>
            </w:r>
          </w:p>
          <w:p w:rsidR="00514F7B" w:rsidRPr="00E1142A" w:rsidRDefault="00514F7B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</w:t>
            </w:r>
            <w:r w:rsidR="00063221"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="00063221"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="00063221"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рганизује начин саопштавања потребних информација о стању пацијената;</w:t>
            </w:r>
          </w:p>
          <w:p w:rsidR="00514F7B" w:rsidRPr="00E1142A" w:rsidRDefault="00514F7B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</w:t>
            </w:r>
            <w:r w:rsidR="00063221"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="00063221" w:rsidRPr="00E1142A">
              <w:rPr>
                <w:rFonts w:ascii="Times New Roman" w:hAnsi="Times New Roman"/>
                <w:sz w:val="20"/>
                <w:szCs w:val="20"/>
              </w:rPr>
              <w:t>с</w:t>
            </w:r>
            <w:r w:rsidR="00063221"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о спровођењу стручног рада у </w:t>
            </w:r>
            <w:r w:rsidR="00063221" w:rsidRPr="00E1142A">
              <w:rPr>
                <w:rFonts w:ascii="Times New Roman" w:hAnsi="Times New Roman"/>
                <w:sz w:val="20"/>
                <w:szCs w:val="20"/>
              </w:rPr>
              <w:t xml:space="preserve">својој организационој јединици; </w:t>
            </w:r>
            <w:r w:rsidR="00063221"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стара се да односи здравствених радника према корисницима услуга – пацијентима буду хумани и коректни; </w:t>
            </w:r>
            <w:r w:rsidR="00063221"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="00063221"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рганизује и контролише спровођење мера превенције од интрахоспиталних инфекција; </w:t>
            </w:r>
          </w:p>
          <w:p w:rsidR="00063221" w:rsidRPr="00E1142A" w:rsidRDefault="00514F7B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</w:t>
            </w:r>
            <w:r w:rsidR="00063221" w:rsidRPr="00E1142A">
              <w:rPr>
                <w:rFonts w:ascii="Times New Roman" w:hAnsi="Times New Roman"/>
                <w:sz w:val="20"/>
                <w:szCs w:val="20"/>
              </w:rPr>
              <w:t>с</w:t>
            </w:r>
            <w:r w:rsidR="00063221"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аставља предлоге плана рада и плана набавки, одговоран је за спровођење и извршење утврђеног  плана рада и плана набавки; </w:t>
            </w:r>
            <w:r w:rsidR="00063221"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="00063221"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рганизује и контролише обуку приправника и специјализаната; </w:t>
            </w:r>
            <w:r w:rsidR="00063221" w:rsidRPr="00E1142A">
              <w:rPr>
                <w:rFonts w:ascii="Times New Roman" w:hAnsi="Times New Roman"/>
                <w:sz w:val="20"/>
                <w:szCs w:val="20"/>
              </w:rPr>
              <w:t>б</w:t>
            </w:r>
            <w:r w:rsidR="00063221"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рине о стручном усавршавању и континуираној едукацији запослених; </w:t>
            </w:r>
            <w:r w:rsidR="00063221" w:rsidRPr="00E1142A">
              <w:rPr>
                <w:rFonts w:ascii="Times New Roman" w:hAnsi="Times New Roman"/>
                <w:sz w:val="20"/>
                <w:szCs w:val="20"/>
              </w:rPr>
              <w:t>с</w:t>
            </w:r>
            <w:r w:rsidR="00063221"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о спровођењу постојећих и увођењу нових дијагностичких и терапијских метода; </w:t>
            </w:r>
            <w:r w:rsidR="00063221" w:rsidRPr="00E1142A">
              <w:rPr>
                <w:rFonts w:ascii="Times New Roman" w:hAnsi="Times New Roman"/>
                <w:sz w:val="20"/>
                <w:szCs w:val="20"/>
              </w:rPr>
              <w:t>с</w:t>
            </w:r>
            <w:r w:rsidR="00063221"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да запослени, у процесу рада, примењују прописане мере за безбедан и здрав рад, да наменски користе средства за рад, да користе прописана средства и опрему за личну заштиту на раду и да са њима пажљиво рукују; </w:t>
            </w:r>
            <w:r w:rsidR="00063221" w:rsidRPr="00E1142A">
              <w:rPr>
                <w:rFonts w:ascii="Times New Roman" w:hAnsi="Times New Roman"/>
                <w:sz w:val="20"/>
                <w:szCs w:val="20"/>
              </w:rPr>
              <w:t>с</w:t>
            </w:r>
            <w:r w:rsidR="00063221"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о мерама извршења и показатељима квалитета заштите; </w:t>
            </w:r>
            <w:r w:rsidR="00063221" w:rsidRPr="00E1142A">
              <w:rPr>
                <w:rFonts w:ascii="Times New Roman" w:hAnsi="Times New Roman"/>
                <w:sz w:val="20"/>
                <w:szCs w:val="20"/>
              </w:rPr>
              <w:t>с</w:t>
            </w:r>
            <w:r w:rsidR="00063221"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проводи утврђену пословну политику установе; </w:t>
            </w:r>
            <w:r w:rsidR="00063221"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="00063221"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спровођење Одлука, Наредби и Закључака стручних органа, органа управљања и директора установе; </w:t>
            </w:r>
            <w:r w:rsidR="00063221" w:rsidRPr="00E1142A">
              <w:rPr>
                <w:rFonts w:ascii="Times New Roman" w:hAnsi="Times New Roman"/>
                <w:sz w:val="20"/>
                <w:szCs w:val="20"/>
              </w:rPr>
              <w:t>с</w:t>
            </w:r>
            <w:r w:rsidR="00063221"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о правилној примени прописа и општих аката и одговара за законитост рада </w:t>
            </w:r>
            <w:r w:rsidR="00063221" w:rsidRPr="00E1142A">
              <w:rPr>
                <w:rFonts w:ascii="Times New Roman" w:hAnsi="Times New Roman"/>
                <w:sz w:val="20"/>
                <w:szCs w:val="20"/>
              </w:rPr>
              <w:t>своје организационе јединице;</w:t>
            </w:r>
            <w:r w:rsidR="00063221"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="00063221"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="00063221"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дговоран је за спровођење хигијенско – техничке заштите, санитарно – хигијенских и других прописа који се односе на организациону јединицу.</w:t>
            </w:r>
          </w:p>
          <w:p w:rsidR="00063221" w:rsidRPr="00E1142A" w:rsidRDefault="0006322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063221" w:rsidRPr="00E1142A" w:rsidRDefault="00063221" w:rsidP="0006322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За свој рад одговоран је  Управнику ОЈ Опште болнице Врање   и директору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ЗЦ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Врање</w:t>
            </w:r>
          </w:p>
        </w:tc>
      </w:tr>
      <w:tr w:rsidR="00063221" w:rsidRPr="00E1142A" w:rsidTr="00E1142A">
        <w:tc>
          <w:tcPr>
            <w:tcW w:w="2138" w:type="dxa"/>
          </w:tcPr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06" w:type="dxa"/>
          </w:tcPr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Високо образовање: </w:t>
            </w:r>
          </w:p>
          <w:p w:rsidR="00063221" w:rsidRPr="00E1142A" w:rsidRDefault="0006322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интегрисаним академским студијама из области медицине  по пропису који уређује високо образовање, почев од 10. септембра 2005. године и завршена специјализација из инфектологије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063221" w:rsidRPr="00E1142A" w:rsidRDefault="0006322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из области медицине у трајању од најмање пет година по пропису који је уређивао високо образовање до 10. септембра 2005. године и завршена специјализација инфектологије у складу са Правилником о специјализацијама и ужим специјализацијама здравствених радника и здравствених сарадника;</w:t>
            </w:r>
          </w:p>
        </w:tc>
      </w:tr>
      <w:tr w:rsidR="00063221" w:rsidRPr="00E1142A" w:rsidTr="00E1142A">
        <w:tc>
          <w:tcPr>
            <w:tcW w:w="2138" w:type="dxa"/>
          </w:tcPr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06" w:type="dxa"/>
          </w:tcPr>
          <w:p w:rsidR="00063221" w:rsidRPr="00E1142A" w:rsidRDefault="00063221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063221" w:rsidRPr="00E1142A" w:rsidRDefault="00063221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063221" w:rsidRPr="00E1142A" w:rsidRDefault="00063221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специјалистички испит;</w:t>
            </w:r>
          </w:p>
          <w:p w:rsidR="00063221" w:rsidRPr="00E1142A" w:rsidRDefault="00063221" w:rsidP="00E1142A">
            <w:pPr>
              <w:numPr>
                <w:ilvl w:val="0"/>
                <w:numId w:val="37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Cs/>
                <w:sz w:val="20"/>
                <w:szCs w:val="20"/>
              </w:rPr>
              <w:t>најмање четири године и шест месеци радног искуства у звању доктора медицине</w:t>
            </w:r>
          </w:p>
        </w:tc>
      </w:tr>
      <w:tr w:rsidR="00063221" w:rsidRPr="00E1142A" w:rsidTr="00E1142A">
        <w:tc>
          <w:tcPr>
            <w:tcW w:w="2138" w:type="dxa"/>
          </w:tcPr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806" w:type="dxa"/>
          </w:tcPr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0A42CD" w:rsidRPr="000A42CD" w:rsidRDefault="000A42CD" w:rsidP="00063221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953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38"/>
        <w:gridCol w:w="8815"/>
      </w:tblGrid>
      <w:tr w:rsidR="00063221" w:rsidRPr="00E1142A" w:rsidTr="00E1142A">
        <w:trPr>
          <w:trHeight w:val="526"/>
        </w:trPr>
        <w:tc>
          <w:tcPr>
            <w:tcW w:w="2138" w:type="dxa"/>
          </w:tcPr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15" w:type="dxa"/>
          </w:tcPr>
          <w:p w:rsidR="00063221" w:rsidRPr="00E1142A" w:rsidRDefault="00063221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ДОКТОР МЕДИЦИНЕ СПЕЦИЈАЛИСТА НА ИНФЕКТИВНОМ ОДЕЉЕЊУ </w:t>
            </w:r>
          </w:p>
          <w:p w:rsidR="00063221" w:rsidRPr="00E1142A" w:rsidRDefault="00063221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-ШЕФ ОДСЕКА НА ИНФЕКТИВНОМ ОДЕЉЕЊУ</w:t>
            </w:r>
          </w:p>
          <w:p w:rsidR="00063221" w:rsidRPr="00E1142A" w:rsidRDefault="005005A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  <w:r w:rsidR="00063221"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шеф одсека за </w:t>
            </w: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специјалистичку конултативну делатност,</w:t>
            </w:r>
          </w:p>
          <w:p w:rsidR="005005AC" w:rsidRPr="00E1142A" w:rsidRDefault="005005A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-шеф одсека за изолацију и лечење заразних болести,</w:t>
            </w:r>
          </w:p>
          <w:p w:rsidR="005005AC" w:rsidRPr="00E1142A" w:rsidRDefault="005005A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-шеф одсека за функционалну дијагностику,</w:t>
            </w:r>
          </w:p>
        </w:tc>
      </w:tr>
      <w:tr w:rsidR="00BB117D" w:rsidRPr="00E1142A" w:rsidTr="00E1142A">
        <w:trPr>
          <w:trHeight w:val="526"/>
        </w:trPr>
        <w:tc>
          <w:tcPr>
            <w:tcW w:w="2138" w:type="dxa"/>
          </w:tcPr>
          <w:p w:rsidR="00BB117D" w:rsidRPr="00E1142A" w:rsidRDefault="00BB117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15" w:type="dxa"/>
          </w:tcPr>
          <w:p w:rsidR="00BB117D" w:rsidRPr="00E1142A" w:rsidRDefault="00BB117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Z030119</w:t>
            </w:r>
          </w:p>
        </w:tc>
      </w:tr>
      <w:tr w:rsidR="00063221" w:rsidRPr="00E1142A" w:rsidTr="00E1142A">
        <w:trPr>
          <w:trHeight w:val="488"/>
        </w:trPr>
        <w:tc>
          <w:tcPr>
            <w:tcW w:w="2138" w:type="dxa"/>
          </w:tcPr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63221" w:rsidRPr="00E1142A" w:rsidRDefault="00063221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815" w:type="dxa"/>
          </w:tcPr>
          <w:p w:rsidR="00063221" w:rsidRPr="00E1142A" w:rsidRDefault="0006322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Обавља послове из домена своје специјалности; з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аједно са начелником одељења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организује и руководи радом своје организационе јединице, стара се и одговара за стручно, квалитетно и благовремено извршавање послова и задатака; одговоран је за стручни рад организационе јединице; стара се о извршењу Плана рада организационе јединице у свим његовим сегментима и предузима мере за његово спровођење; врши контролу спровођења Програма унапређења квалитета рада; организује и спроводи стручни надзор над радом здравствених и других радника организационе јединице; заједно са начелником одељења утврђује оперативни распоред рада: распоред дежурства, приправности, консултација, распоред запослених у сменском раду и др; предлаже годишњи план рада организационе јединице у свим сегментима плана, план стручног усавршавања, план коришћења годишњих одмора; даје сагласност на све захтеве запослених за остваривање права из радног односа; потписује захтеве за набавку основних средстава и инвентара, захтеве за текуће и инвестиционо одржавање објекта и опреме, требовање лекова, медицинског и другог потрошног материјала; учествује у раду стручног колегијума; води визиту; код оперативних служби, з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аједно са начелником службе/одељења,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израђује оперативни програм; 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правилно и уредно вођење медицинске документације;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к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оординира и утиче на развој добре сарадње са другим организационим јединицама;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рганизује начин саопштавања потребних информација о стању пацијената;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о спровођењу стручног рада у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својој организационој јединици; 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стара се да односи здравствених радника према корисницима услуга – пацијентима буду хумани и коректни;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рганизује и контролише спровођење мера превенције од интрахоспиталних инфекција;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аставља предлоге плана рада и плана набавки, одговоран је за спровођење и извршење утврђеног  плана рада и плана набавки;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рганизује и контролише обуку приправника и специјализаната;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б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рине о стручном усавршавању и континуираној едукацији запослених;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о спровођењу постојећих и увођењу нових дијагностичких и терапијских метода;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да запослени, у процесу рада, примењују прописане мере за безбедан и здрав рад, да наменски користе средства за рад, да користе прописана средства и опрему за личну заштиту на раду и да са њима пажљиво рукују;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о мерама извршења и показатељима квалитета заштите;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проводи утврђену пословну политику установе;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спровођење Одлука, Наредби и Закључака стручних органа, органа управљања и директора установе;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о правилној примени прописа и општих аката и одговара за законитост рада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своје организационе јединице;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дговоран је за спровођење хигијенско – техничке заштите, санитарно – хигијенских и других прописа који се односе на организациону јединицу.</w:t>
            </w:r>
          </w:p>
          <w:p w:rsidR="00063221" w:rsidRPr="00E1142A" w:rsidRDefault="0006322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063221" w:rsidRPr="00E1142A" w:rsidRDefault="00063221" w:rsidP="0006322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За свој рад одговоран је   Начелнику Одељења,Управнику ОЈ Опште болнице Врање   и директору Здравственог центра Врање</w:t>
            </w:r>
          </w:p>
        </w:tc>
      </w:tr>
      <w:tr w:rsidR="00063221" w:rsidRPr="00E1142A" w:rsidTr="00E1142A">
        <w:tc>
          <w:tcPr>
            <w:tcW w:w="2138" w:type="dxa"/>
          </w:tcPr>
          <w:p w:rsidR="00063221" w:rsidRPr="00E1142A" w:rsidRDefault="00063221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63221" w:rsidRPr="00E1142A" w:rsidRDefault="00063221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63221" w:rsidRPr="00E1142A" w:rsidRDefault="00063221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63221" w:rsidRPr="00E1142A" w:rsidRDefault="00063221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15" w:type="dxa"/>
          </w:tcPr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Високо образовање: </w:t>
            </w:r>
          </w:p>
          <w:p w:rsidR="00063221" w:rsidRPr="00E1142A" w:rsidRDefault="0006322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интегрисаним академским студијама из области медицине  по пропису који уређује високо образовање, почев од 10. септембра 2005. године и завршена специјализација из инфектологије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063221" w:rsidRPr="00E1142A" w:rsidRDefault="0006322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из области медицине у трајању од најмање пет година по пропису који је уређивао високо образовање до 10. септембра 2005. године и завршена специјализација инфектологије у складу са Правилником о специјализацијама и ужим специјализацијама здравствених радника и здравствених сарадника;</w:t>
            </w:r>
          </w:p>
        </w:tc>
      </w:tr>
      <w:tr w:rsidR="00063221" w:rsidRPr="00E1142A" w:rsidTr="00E1142A">
        <w:tc>
          <w:tcPr>
            <w:tcW w:w="2138" w:type="dxa"/>
          </w:tcPr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15" w:type="dxa"/>
          </w:tcPr>
          <w:p w:rsidR="00063221" w:rsidRPr="00E1142A" w:rsidRDefault="00063221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063221" w:rsidRPr="00E1142A" w:rsidRDefault="00063221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063221" w:rsidRPr="00E1142A" w:rsidRDefault="00063221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специјалистички испит;</w:t>
            </w:r>
          </w:p>
          <w:p w:rsidR="00063221" w:rsidRPr="00E1142A" w:rsidRDefault="00063221" w:rsidP="00E1142A">
            <w:pPr>
              <w:numPr>
                <w:ilvl w:val="0"/>
                <w:numId w:val="37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Cs/>
                <w:sz w:val="20"/>
                <w:szCs w:val="20"/>
              </w:rPr>
              <w:t>најмање четири године и шест месеци радног искуства у звању доктора медицине</w:t>
            </w:r>
          </w:p>
        </w:tc>
      </w:tr>
      <w:tr w:rsidR="00063221" w:rsidRPr="00E1142A" w:rsidTr="00E1142A">
        <w:tc>
          <w:tcPr>
            <w:tcW w:w="2138" w:type="dxa"/>
          </w:tcPr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815" w:type="dxa"/>
          </w:tcPr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3</w:t>
            </w:r>
          </w:p>
        </w:tc>
      </w:tr>
    </w:tbl>
    <w:p w:rsidR="00063221" w:rsidRDefault="00063221" w:rsidP="00063221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962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38"/>
        <w:gridCol w:w="8824"/>
      </w:tblGrid>
      <w:tr w:rsidR="00063221" w:rsidRPr="00E1142A" w:rsidTr="00E1142A">
        <w:trPr>
          <w:trHeight w:val="526"/>
        </w:trPr>
        <w:tc>
          <w:tcPr>
            <w:tcW w:w="2138" w:type="dxa"/>
          </w:tcPr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24" w:type="dxa"/>
          </w:tcPr>
          <w:p w:rsidR="00063221" w:rsidRPr="00E1142A" w:rsidRDefault="00063221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ДОКТОР МЕДИЦИНЕ СПЕЦИЈАЛИСТА НА ИНФЕКТИВНОМ ОДЕЉЕЊУ </w:t>
            </w:r>
          </w:p>
        </w:tc>
      </w:tr>
      <w:tr w:rsidR="00D61779" w:rsidRPr="00E1142A" w:rsidTr="00E1142A">
        <w:trPr>
          <w:trHeight w:val="526"/>
        </w:trPr>
        <w:tc>
          <w:tcPr>
            <w:tcW w:w="2138" w:type="dxa"/>
          </w:tcPr>
          <w:p w:rsidR="00D61779" w:rsidRPr="00E1142A" w:rsidRDefault="00D6177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24" w:type="dxa"/>
          </w:tcPr>
          <w:p w:rsidR="00D61779" w:rsidRPr="00E1142A" w:rsidRDefault="00D6177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Z030119</w:t>
            </w:r>
          </w:p>
        </w:tc>
      </w:tr>
      <w:tr w:rsidR="00063221" w:rsidRPr="00E1142A" w:rsidTr="00E1142A">
        <w:trPr>
          <w:trHeight w:val="488"/>
        </w:trPr>
        <w:tc>
          <w:tcPr>
            <w:tcW w:w="2138" w:type="dxa"/>
          </w:tcPr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824" w:type="dxa"/>
          </w:tcPr>
          <w:p w:rsidR="00063221" w:rsidRPr="00E1142A" w:rsidRDefault="00063221" w:rsidP="00E1142A">
            <w:pPr>
              <w:tabs>
                <w:tab w:val="left" w:pos="98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ab/>
            </w:r>
          </w:p>
          <w:p w:rsidR="00063221" w:rsidRPr="00E1142A" w:rsidRDefault="0006322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063221" w:rsidRPr="00E1142A" w:rsidRDefault="0006322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Превенира, дијагностикује и лечи болести, повреде и друге физичке и менталне поремећаје коришћењем  специјализованих метода и техника, кроз примену принципа и процедура савремене медицине, о чему води прописану медицинску документацију; прегледа хоспитализоване и амбулантне пацијенте, врши пријем и отпуст болесника и издаје потребну документацију о резултатима лечења; реализује специјалистичке, дијагностичко-терапеутске интервенције; поставља дијагнозу, одређује терапију и води лечење; обавештава и саветује пацијента и породицу у вези са здравственим стањем и лечењем; обавља свакодневну визиту хоспитализованих пацијената, прати њихово стање, даје стручно упутство у вези дијагностике и лечења; врши пријем и збрињавање хитних пацијената; спроводи здравствену заштиту одређених категорија становништва, односно пацијената  оболелих од болести за чију превенцију, дијагностику и лечење је специјализован; обавља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друге послове из домена своје специјалности;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учествује у унапређењу квалитета здравствене заштите; обавља консултације са другим здравственим радницима и здравственим сарадницима; планира, надзире и евалуира спровођење здравствене заштите; спроводи активности стручног усавршавања у оквиру своје специјалности; утврђује време и узрок смрти; з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аједно са сарадницима одговоран је за исправност и правилно коришћење медицинске опреме;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правилно и уредно вођење медицинске документације;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чествује у здравственом васпитању и едукацији здравствених радника, лекара на специјализацији и приправника;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придржава се мера заштите на раду.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Пружа стручну пратњу приликом транспорта пацијента у здравствену установу вишег нивоа.</w:t>
            </w:r>
          </w:p>
          <w:p w:rsidR="00063221" w:rsidRPr="00E1142A" w:rsidRDefault="0006322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063221" w:rsidRPr="00E1142A" w:rsidRDefault="00063221" w:rsidP="00E1142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За свој рад одговоран је  начелнику одељења/шефу одсека и 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помоћнику директора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63221" w:rsidRPr="00E1142A" w:rsidRDefault="00063221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063221" w:rsidRPr="00E1142A" w:rsidTr="00E1142A">
        <w:tc>
          <w:tcPr>
            <w:tcW w:w="2138" w:type="dxa"/>
          </w:tcPr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24" w:type="dxa"/>
          </w:tcPr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Високо образовање: </w:t>
            </w:r>
          </w:p>
          <w:p w:rsidR="00063221" w:rsidRPr="00E1142A" w:rsidRDefault="0006322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интегрисаним академским студијама из области медицине,  по пропису који уређује високо образовање, почев од 10. септембра 2005. године и завршена специјализација из инфектологије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063221" w:rsidRPr="00E1142A" w:rsidRDefault="0006322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студијамаиз области медицине  у трајању од најмање пет година по пропису који је уређивао високо образовање до 10. септембра 2005. године и завршена специјализација из инфектологије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063221" w:rsidRPr="00E1142A" w:rsidRDefault="00063221" w:rsidP="00E1142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063221" w:rsidRPr="00E1142A" w:rsidTr="00E1142A">
        <w:tc>
          <w:tcPr>
            <w:tcW w:w="2138" w:type="dxa"/>
          </w:tcPr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24" w:type="dxa"/>
          </w:tcPr>
          <w:p w:rsidR="00063221" w:rsidRPr="00E1142A" w:rsidRDefault="00063221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063221" w:rsidRPr="00E1142A" w:rsidRDefault="00063221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</w:t>
            </w:r>
          </w:p>
          <w:p w:rsidR="00063221" w:rsidRPr="00E1142A" w:rsidRDefault="00063221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специјалистички испит</w:t>
            </w:r>
          </w:p>
          <w:p w:rsidR="00063221" w:rsidRPr="00E1142A" w:rsidRDefault="00063221" w:rsidP="00E1142A">
            <w:pPr>
              <w:pStyle w:val="ListParagraph"/>
              <w:numPr>
                <w:ilvl w:val="0"/>
                <w:numId w:val="31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три године и шест месеци радног искуства у звању доктора медицине</w:t>
            </w:r>
          </w:p>
          <w:p w:rsidR="00063221" w:rsidRPr="00E1142A" w:rsidRDefault="00063221" w:rsidP="00E1142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 шест месеци радног искуства у наведеном звању</w:t>
            </w: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063221" w:rsidRPr="00E1142A" w:rsidTr="00E1142A">
        <w:tc>
          <w:tcPr>
            <w:tcW w:w="2138" w:type="dxa"/>
          </w:tcPr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824" w:type="dxa"/>
          </w:tcPr>
          <w:p w:rsidR="00063221" w:rsidRPr="00E1142A" w:rsidRDefault="0006322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1</w:t>
            </w:r>
          </w:p>
        </w:tc>
      </w:tr>
    </w:tbl>
    <w:p w:rsidR="00063221" w:rsidRPr="00B74693" w:rsidRDefault="00063221" w:rsidP="00063221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10971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51"/>
        <w:gridCol w:w="8820"/>
      </w:tblGrid>
      <w:tr w:rsidR="00063221" w:rsidRPr="00E1142A" w:rsidTr="00F904A2">
        <w:trPr>
          <w:trHeight w:val="526"/>
        </w:trPr>
        <w:tc>
          <w:tcPr>
            <w:tcW w:w="2151" w:type="dxa"/>
          </w:tcPr>
          <w:p w:rsidR="00063221" w:rsidRPr="00B74693" w:rsidRDefault="00063221" w:rsidP="0006322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74693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063221" w:rsidRPr="00B74693" w:rsidRDefault="00063221" w:rsidP="0006322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20" w:type="dxa"/>
          </w:tcPr>
          <w:p w:rsidR="00063221" w:rsidRPr="00B74693" w:rsidRDefault="00063221" w:rsidP="000632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74693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МЕДИЦИНСКА СЕСТРА – ТЕХНИЧАР НА ИНФЕКТИВНОМ ОДЕЉЕЊУ </w:t>
            </w:r>
          </w:p>
          <w:p w:rsidR="00063221" w:rsidRPr="00B74693" w:rsidRDefault="00063221" w:rsidP="000632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74693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медицинска сестра-Главна сестра Инфективног одељења</w:t>
            </w:r>
          </w:p>
        </w:tc>
      </w:tr>
      <w:tr w:rsidR="00D61779" w:rsidRPr="00E1142A" w:rsidTr="00F904A2">
        <w:trPr>
          <w:trHeight w:val="526"/>
        </w:trPr>
        <w:tc>
          <w:tcPr>
            <w:tcW w:w="2151" w:type="dxa"/>
          </w:tcPr>
          <w:p w:rsidR="00D61779" w:rsidRPr="00D61779" w:rsidRDefault="00D61779" w:rsidP="0006322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20" w:type="dxa"/>
          </w:tcPr>
          <w:p w:rsidR="00D61779" w:rsidRPr="00D61779" w:rsidRDefault="00D61779" w:rsidP="00D617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Z031305</w:t>
            </w:r>
          </w:p>
        </w:tc>
      </w:tr>
      <w:tr w:rsidR="00063221" w:rsidRPr="00E1142A" w:rsidTr="00F904A2">
        <w:trPr>
          <w:trHeight w:val="488"/>
        </w:trPr>
        <w:tc>
          <w:tcPr>
            <w:tcW w:w="2151" w:type="dxa"/>
          </w:tcPr>
          <w:p w:rsidR="00063221" w:rsidRPr="00B74693" w:rsidRDefault="00063221" w:rsidP="0006322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63221" w:rsidRPr="00B74693" w:rsidRDefault="00063221" w:rsidP="000632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63221" w:rsidRPr="00B74693" w:rsidRDefault="00063221" w:rsidP="000632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63221" w:rsidRPr="00B74693" w:rsidRDefault="00063221" w:rsidP="000632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63221" w:rsidRPr="00B74693" w:rsidRDefault="00063221" w:rsidP="000632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63221" w:rsidRPr="00B74693" w:rsidRDefault="00063221" w:rsidP="000632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063221" w:rsidRPr="00B74693" w:rsidRDefault="00063221" w:rsidP="000632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4693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063221" w:rsidRPr="00B74693" w:rsidRDefault="00063221" w:rsidP="000632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4693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8820" w:type="dxa"/>
          </w:tcPr>
          <w:p w:rsidR="00063221" w:rsidRPr="00E1142A" w:rsidRDefault="000632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063221" w:rsidRPr="00E1142A" w:rsidRDefault="00063221" w:rsidP="00063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Организује и координира рад виших (високих) медицинских сестара и медицинских сестара/ техничара; организује и контролише негу болесника; контролише рационалност и благовременост давања терапије и стерилизације; врши требовање лекова, санитетског материјала и другог материјала потребног за рад одељења; организује И контролише спровођење личне И опште хигијене пацијената; стара се о требовању хране, правилној исхрани пацијенара И контролише поделу хране; води дневну евиденцију о доласку запослених на посао и дневну евиденцију о прековременом раду запослених; координира рад са начелником одељења, главном сестром болнице и главним сестрама других служби и одељења; преноси искуства на младје сестре и уводи у рад приправнике и новопримљене сестре; 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ради на свом стручном усавршавању;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ради на здравственом васпитању и подизању здравствене културе становништва, ради на унапредјењу и афирмацији одељења и запослених;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стара се да запослени у процесу рада примењују прописане мере за безбедан и здрав рад, да наменски користе средства за рад, да користе прописана средства и опрему за личну заштиту на раду и да са њима пажљиво рукују; 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уредност, тачност и за квалитет послова из делокруга свога рада;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дговоран је за правилно и уредно вођење и чување медицинске документације; стара се о уредном вођењу администартивних послова, као и послова финансијске природе ( наплата трошкова у лечењу, депоновање вредности од пацијената ).</w:t>
            </w:r>
          </w:p>
          <w:p w:rsidR="00063221" w:rsidRPr="00E1142A" w:rsidRDefault="000632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Планира и пружа услуге процеса здравствене неге и подршке пацијентима у складу са праксом и стандардима савремене здравствене неге, о чему води прописану медицинску документацију; планира и организује активности које је лекар ординирао у дијагностичко-терапијској листи; обавља сложене медицинске мере код болесника у поступку неге,  терапије, дијагностике и рехабилитације; примењује прописану терапију и контролише узимање лекова; врши припрему болесника и асистира лекару при интервенцијама које захтевају већу стручност и вештину; учествује у пријему болесника, визити, посматра пацијента и обавештава лекара о стању пацијента; прати опште стање пацијента, мери и евидентира виталне функције и друге показатеље; припрема простор, медицинску опрему, инструменте и материјал за рад; спроводи мере за спречавање интрахоспиталних инфекција; надгледа спровођење процеса здравствене неге, учествује у евалуирању процеса и на основу тога разматра наредне кораке у спровођењу истог; одлаже и уклања медицински отпад на прописани начин; припрема и прати пацијенте приликом специјалистичко-консултативних и других прегледа; прикупља материјал за лабораторијске и друге анализе; стара се о хигијенско-техничкој исправности просторија одељења,  води бригу о исправности медицинске опреме на одељењу и стара се о стерилности инструмената; п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рипрема пацијента за пријем посета и отпуста са одељења;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о спровођењу кућног реда;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бавља послове у амбуланти, уноси податке у здравствени информациони систем; води протокол лекара, амбулантни протокол и сл;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уредно води књигу примопредаје и исту потписује приликом примопредаје; п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ружа стручну пратњу приликом транспорта пацијента у здравствену установу вишег нивоа;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придржава се мера заштите на раду.</w:t>
            </w:r>
          </w:p>
          <w:p w:rsidR="00063221" w:rsidRPr="00E1142A" w:rsidRDefault="00063221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063221" w:rsidRPr="00B74693" w:rsidRDefault="00063221" w:rsidP="0006322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74693">
              <w:rPr>
                <w:rFonts w:ascii="Times New Roman" w:hAnsi="Times New Roman"/>
                <w:sz w:val="20"/>
                <w:szCs w:val="20"/>
              </w:rPr>
              <w:t>За свој рад одговоран је начелнику одељење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главној сестри ОЈ Оп</w:t>
            </w:r>
            <w:r w:rsidRPr="00B74693">
              <w:rPr>
                <w:rFonts w:ascii="Times New Roman" w:hAnsi="Times New Roman"/>
                <w:sz w:val="20"/>
                <w:szCs w:val="20"/>
              </w:rPr>
              <w:t>ште болнице Врање и главном сестри ЗЦ Врање.</w:t>
            </w:r>
          </w:p>
          <w:p w:rsidR="00063221" w:rsidRPr="00B74693" w:rsidRDefault="00063221" w:rsidP="00063221">
            <w:pPr>
              <w:pStyle w:val="NoSpacing"/>
              <w:ind w:left="72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63221" w:rsidRPr="00E1142A" w:rsidTr="00F904A2">
        <w:tc>
          <w:tcPr>
            <w:tcW w:w="2151" w:type="dxa"/>
          </w:tcPr>
          <w:p w:rsidR="00063221" w:rsidRPr="007F43B7" w:rsidRDefault="00063221" w:rsidP="0006322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20" w:type="dxa"/>
          </w:tcPr>
          <w:p w:rsidR="00063221" w:rsidRPr="00E1142A" w:rsidRDefault="00063221" w:rsidP="00FE3C5F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 студијама првог степена медицинске струке (основне струковне/академске студије) по пропису који уређује високо образовање, почев од 10. септембра 2005. године;</w:t>
            </w:r>
          </w:p>
          <w:p w:rsidR="00063221" w:rsidRPr="00E1142A" w:rsidRDefault="00063221" w:rsidP="00FE3C5F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 основним студијама медицинске струке  у трајању од најмање две године, по пропису који је уређивало високо образовање до 10. септембра 2005. године</w:t>
            </w:r>
          </w:p>
          <w:p w:rsidR="00063221" w:rsidRPr="007F43B7" w:rsidRDefault="00063221" w:rsidP="00063221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221" w:rsidRPr="00E1142A" w:rsidTr="00F904A2">
        <w:tc>
          <w:tcPr>
            <w:tcW w:w="2151" w:type="dxa"/>
          </w:tcPr>
          <w:p w:rsidR="00063221" w:rsidRPr="00FA5296" w:rsidRDefault="00063221" w:rsidP="0006322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A529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20" w:type="dxa"/>
          </w:tcPr>
          <w:p w:rsidR="00063221" w:rsidRPr="00E1142A" w:rsidRDefault="00063221" w:rsidP="00FE3C5F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063221" w:rsidRPr="00E1142A" w:rsidRDefault="00063221" w:rsidP="00FE3C5F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063221" w:rsidRPr="00E1142A" w:rsidRDefault="00063221" w:rsidP="00FE3C5F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 шест месеци радног искуства у наведеном звању.</w:t>
            </w:r>
            <w:r w:rsidRPr="00E1142A">
              <w:rPr>
                <w:rFonts w:ascii="Times New Roman" w:hAnsi="Times New Roman"/>
              </w:rPr>
              <w:t xml:space="preserve"> </w:t>
            </w:r>
          </w:p>
          <w:p w:rsidR="00063221" w:rsidRPr="007F43B7" w:rsidRDefault="00063221" w:rsidP="00063221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063221" w:rsidRPr="00E1142A" w:rsidTr="00F904A2">
        <w:tc>
          <w:tcPr>
            <w:tcW w:w="2151" w:type="dxa"/>
          </w:tcPr>
          <w:p w:rsidR="00063221" w:rsidRPr="007F43B7" w:rsidRDefault="00063221" w:rsidP="0006322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Број  извршилаца</w:t>
            </w:r>
          </w:p>
        </w:tc>
        <w:tc>
          <w:tcPr>
            <w:tcW w:w="8820" w:type="dxa"/>
          </w:tcPr>
          <w:p w:rsidR="00063221" w:rsidRPr="007F43B7" w:rsidRDefault="00063221" w:rsidP="0006322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063221" w:rsidRDefault="00063221" w:rsidP="00063221">
      <w:pPr>
        <w:spacing w:after="0" w:line="240" w:lineRule="auto"/>
        <w:rPr>
          <w:b/>
          <w:sz w:val="24"/>
          <w:u w:val="single"/>
        </w:rPr>
      </w:pPr>
    </w:p>
    <w:tbl>
      <w:tblPr>
        <w:tblW w:w="10998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60"/>
        <w:gridCol w:w="8838"/>
      </w:tblGrid>
      <w:tr w:rsidR="00063221" w:rsidRPr="00E1142A" w:rsidTr="00F904A2">
        <w:trPr>
          <w:trHeight w:val="526"/>
        </w:trPr>
        <w:tc>
          <w:tcPr>
            <w:tcW w:w="2160" w:type="dxa"/>
          </w:tcPr>
          <w:p w:rsidR="00063221" w:rsidRPr="000D1357" w:rsidRDefault="00063221" w:rsidP="00F904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Назив радног места</w:t>
            </w:r>
          </w:p>
          <w:p w:rsidR="00063221" w:rsidRPr="000D1357" w:rsidRDefault="00063221" w:rsidP="00F904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838" w:type="dxa"/>
          </w:tcPr>
          <w:p w:rsidR="00063221" w:rsidRPr="00FA5296" w:rsidRDefault="00063221" w:rsidP="000632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A529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МЕДИЦИНСКА СЕСТРА 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–</w:t>
            </w:r>
            <w:r w:rsidRPr="00FA529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ТЕХНИЧАР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НА ИНФЕКТИВНОМ ОДЕЉЕЊУ</w:t>
            </w:r>
            <w:r w:rsidRPr="00FA529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</w:p>
          <w:p w:rsidR="00063221" w:rsidRPr="00DA7F9A" w:rsidRDefault="00063221" w:rsidP="00063221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E07B0B" w:rsidRPr="00E1142A" w:rsidTr="00F904A2">
        <w:trPr>
          <w:trHeight w:val="526"/>
        </w:trPr>
        <w:tc>
          <w:tcPr>
            <w:tcW w:w="2160" w:type="dxa"/>
          </w:tcPr>
          <w:p w:rsidR="00E07B0B" w:rsidRPr="00E07B0B" w:rsidRDefault="00E07B0B" w:rsidP="00F904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Шифра радног места</w:t>
            </w:r>
          </w:p>
        </w:tc>
        <w:tc>
          <w:tcPr>
            <w:tcW w:w="8838" w:type="dxa"/>
          </w:tcPr>
          <w:p w:rsidR="00E07B0B" w:rsidRPr="00E07B0B" w:rsidRDefault="00E07B0B" w:rsidP="00BB117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Z032405</w:t>
            </w:r>
          </w:p>
        </w:tc>
      </w:tr>
      <w:tr w:rsidR="00063221" w:rsidRPr="00E1142A" w:rsidTr="00F904A2">
        <w:trPr>
          <w:trHeight w:val="488"/>
        </w:trPr>
        <w:tc>
          <w:tcPr>
            <w:tcW w:w="2160" w:type="dxa"/>
          </w:tcPr>
          <w:p w:rsidR="00063221" w:rsidRDefault="00063221" w:rsidP="0006322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F904A2" w:rsidRDefault="00F904A2" w:rsidP="0006322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F904A2" w:rsidRDefault="00F904A2" w:rsidP="0006322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F904A2" w:rsidRDefault="00F904A2" w:rsidP="0006322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F904A2" w:rsidRDefault="00F904A2" w:rsidP="0006322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F904A2" w:rsidRDefault="00F904A2" w:rsidP="0006322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F904A2" w:rsidRDefault="00F904A2" w:rsidP="0006322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F904A2" w:rsidRDefault="00F904A2" w:rsidP="0006322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F904A2" w:rsidRDefault="00F904A2" w:rsidP="0006322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F904A2" w:rsidRDefault="00F904A2" w:rsidP="0006322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F904A2" w:rsidRDefault="00F904A2" w:rsidP="0006322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F904A2" w:rsidRDefault="00F904A2" w:rsidP="0006322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F904A2" w:rsidRDefault="00F904A2" w:rsidP="0006322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F904A2" w:rsidRDefault="00F904A2" w:rsidP="0006322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F904A2" w:rsidRPr="00F904A2" w:rsidRDefault="00F904A2" w:rsidP="0006322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063221" w:rsidRPr="000D1357" w:rsidRDefault="00063221" w:rsidP="0006322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Општи типични</w:t>
            </w:r>
          </w:p>
          <w:p w:rsidR="00063221" w:rsidRPr="000D1357" w:rsidRDefault="00063221" w:rsidP="0006322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опис посла</w:t>
            </w:r>
          </w:p>
        </w:tc>
        <w:tc>
          <w:tcPr>
            <w:tcW w:w="8838" w:type="dxa"/>
          </w:tcPr>
          <w:p w:rsidR="00063221" w:rsidRPr="00F058EB" w:rsidRDefault="00063221" w:rsidP="00063221">
            <w:pPr>
              <w:pStyle w:val="BlockText"/>
              <w:ind w:left="0" w:right="1"/>
              <w:jc w:val="both"/>
              <w:rPr>
                <w:color w:val="auto"/>
                <w:sz w:val="20"/>
                <w:szCs w:val="20"/>
              </w:rPr>
            </w:pPr>
            <w:r w:rsidRPr="00F058EB">
              <w:rPr>
                <w:color w:val="auto"/>
                <w:sz w:val="20"/>
                <w:szCs w:val="20"/>
              </w:rPr>
              <w:t xml:space="preserve">Опис посла: </w:t>
            </w:r>
          </w:p>
          <w:p w:rsidR="00063221" w:rsidRPr="00E1142A" w:rsidRDefault="00063221" w:rsidP="007373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Планира и пружа услуге процеса здравствене неге и подршке пацијентима у складу са праксом и стандардима савремене здравствене неге, о чему води прописану медицинску документацију;обавља сложене медицинске мере код болесника у поступку неге, терапије, дијагностике и рехабилитације;примењује прописану терапију и контролише узимање лекова;врши припрему болесника и асистира лекару при интервенцијама;учествује у пријему болесника, визити, посматра пацијента и обавештава лекара о стању пацијента;прати опште стање пацијента, мери и евидентира виталне функције и друге показатеље;припрема простор, медицинску опрему, инструменте и материјал за рад;спроводи мере за спречавање интрахоспиталних инфекција;учествује у набавци потребног материјала;одлаже и уклања медицински отпад на прописани начин; припрема и прати пацијенте приликом специјалистичко-консултативних и других прегледа; прикупља материјал за лабораторијске и друге анализе; стара се о хигијенско-техничкој исправности просторија одељења,  води бригу о исправности медицинске опреме на одељењу и стара се о стерилности инструмената; 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прово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ди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личну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општ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хигијен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пацијената; 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о исхрани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пацијената; п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рипрема пацијента за пријем посета и отпуста са одељења;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о спровођењу кућног реда;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бавља послове у амбуланти, води протокол лекара, амбулантни протокол и сл;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арађује  и координира са другим здравственим радницима,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преноси искуства на младје сестре и уводи у рад приправнике и новопримљене сестре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; ради на свом стручном усавршавању;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ради на здравственом васпитању и подизању здравствене културе становништва, ради на унапредјењу и афирмацији одељења и запослених;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средства са којима рукује, за уредност, тачност и за квалитет послова из делокруга свога рада;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правилно и уредно вођење медицинске документације;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бавља административне послове;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уредно води књигу примопредаје и исту потписује приликом примопредаје; п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ружа стручну пратњу приликом транспорта пацијента у здравствену установу вишег </w:t>
            </w:r>
            <w:r w:rsidR="00737398"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ниво</w:t>
            </w:r>
            <w:r w:rsidR="00737398" w:rsidRPr="00E1142A">
              <w:rPr>
                <w:rFonts w:ascii="Times New Roman" w:hAnsi="Times New Roman"/>
                <w:sz w:val="20"/>
                <w:szCs w:val="20"/>
              </w:rPr>
              <w:t>а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За свој рад одговоран је начелнику одељења, главној сестри одељења,  главној сестри ОЈ Опште болнице Врање и главној сестри ЗЦ Врање.</w:t>
            </w:r>
          </w:p>
        </w:tc>
      </w:tr>
      <w:tr w:rsidR="00063221" w:rsidRPr="00E1142A" w:rsidTr="00F904A2">
        <w:tc>
          <w:tcPr>
            <w:tcW w:w="2160" w:type="dxa"/>
          </w:tcPr>
          <w:p w:rsidR="00063221" w:rsidRPr="000D1357" w:rsidRDefault="00063221" w:rsidP="0006322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Стручна спрема образовање</w:t>
            </w:r>
          </w:p>
        </w:tc>
        <w:tc>
          <w:tcPr>
            <w:tcW w:w="8838" w:type="dxa"/>
          </w:tcPr>
          <w:p w:rsidR="00063221" w:rsidRPr="00E1142A" w:rsidRDefault="00063221" w:rsidP="00FE3C5F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средње образовање медицинске струке</w:t>
            </w:r>
          </w:p>
          <w:p w:rsidR="00063221" w:rsidRPr="00DA7F9A" w:rsidRDefault="00063221" w:rsidP="00063221">
            <w:pPr>
              <w:pStyle w:val="NoSpacing"/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063221" w:rsidRPr="00E1142A" w:rsidTr="00F904A2">
        <w:tc>
          <w:tcPr>
            <w:tcW w:w="2160" w:type="dxa"/>
          </w:tcPr>
          <w:p w:rsidR="00063221" w:rsidRPr="00FA5296" w:rsidRDefault="00063221" w:rsidP="00063221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FA5296">
              <w:rPr>
                <w:rFonts w:ascii="Times New Roman" w:hAnsi="Times New Roman"/>
                <w:b/>
                <w:lang w:val="ru-RU"/>
              </w:rPr>
              <w:t>Додатна знања и испити/радно искуство</w:t>
            </w:r>
          </w:p>
        </w:tc>
        <w:tc>
          <w:tcPr>
            <w:tcW w:w="8838" w:type="dxa"/>
          </w:tcPr>
          <w:p w:rsidR="00063221" w:rsidRPr="00E1142A" w:rsidRDefault="00063221" w:rsidP="00FE3C5F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063221" w:rsidRPr="00E1142A" w:rsidRDefault="00063221" w:rsidP="00FE3C5F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063221" w:rsidRPr="00E1142A" w:rsidRDefault="00063221" w:rsidP="00737398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 шест месеци радног искуства у наведеном звању.</w:t>
            </w:r>
            <w:r w:rsidRPr="00E1142A">
              <w:rPr>
                <w:rFonts w:ascii="Times New Roman" w:hAnsi="Times New Roman"/>
              </w:rPr>
              <w:t xml:space="preserve"> </w:t>
            </w:r>
          </w:p>
        </w:tc>
      </w:tr>
      <w:tr w:rsidR="00063221" w:rsidRPr="00E1142A" w:rsidTr="00F904A2">
        <w:tc>
          <w:tcPr>
            <w:tcW w:w="2160" w:type="dxa"/>
          </w:tcPr>
          <w:p w:rsidR="00063221" w:rsidRPr="000D1357" w:rsidRDefault="00063221" w:rsidP="0006322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Број  извршилаца</w:t>
            </w:r>
          </w:p>
        </w:tc>
        <w:tc>
          <w:tcPr>
            <w:tcW w:w="8838" w:type="dxa"/>
          </w:tcPr>
          <w:p w:rsidR="00063221" w:rsidRPr="00DA7F9A" w:rsidRDefault="00063221" w:rsidP="00063221">
            <w:pPr>
              <w:spacing w:after="0" w:line="240" w:lineRule="auto"/>
              <w:rPr>
                <w:rFonts w:ascii="Times New Roman" w:hAnsi="Times New Roman"/>
                <w:b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8</w:t>
            </w:r>
          </w:p>
        </w:tc>
      </w:tr>
    </w:tbl>
    <w:p w:rsidR="007E6151" w:rsidRPr="00F64EBD" w:rsidRDefault="007E6151" w:rsidP="000E4D1A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998" w:type="dxa"/>
        <w:tblInd w:w="-2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3"/>
        <w:gridCol w:w="1818"/>
        <w:gridCol w:w="850"/>
        <w:gridCol w:w="1503"/>
        <w:gridCol w:w="5814"/>
      </w:tblGrid>
      <w:tr w:rsidR="003E249F" w:rsidRPr="00E1142A" w:rsidTr="000D1357">
        <w:trPr>
          <w:trHeight w:val="250"/>
        </w:trPr>
        <w:tc>
          <w:tcPr>
            <w:tcW w:w="10998" w:type="dxa"/>
            <w:gridSpan w:val="5"/>
            <w:shd w:val="clear" w:color="000000" w:fill="FFFF00"/>
            <w:noWrap/>
            <w:vAlign w:val="center"/>
            <w:hideMark/>
          </w:tcPr>
          <w:p w:rsidR="003E249F" w:rsidRPr="00E1142A" w:rsidRDefault="00063221" w:rsidP="000E4D1A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E1142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</w:t>
            </w:r>
            <w:r w:rsidR="0051202F" w:rsidRPr="00E1142A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  <w:r w:rsidRPr="00E1142A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="003E249F" w:rsidRPr="00E1142A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3E249F" w:rsidRPr="00E1142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Служба</w:t>
            </w:r>
            <w:r w:rsidR="003E249F" w:rsidRPr="00E1142A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за пнеумофтизиологију</w:t>
            </w:r>
          </w:p>
          <w:p w:rsidR="003E249F" w:rsidRPr="00E1142A" w:rsidRDefault="003E249F" w:rsidP="000E4D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BB117D" w:rsidRPr="00E1142A" w:rsidTr="00B2216E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0E4D1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Р.бр.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0E4D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Бр. изврш.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</w:t>
            </w:r>
          </w:p>
        </w:tc>
        <w:tc>
          <w:tcPr>
            <w:tcW w:w="5814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0E4D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Посебни услови</w:t>
            </w:r>
          </w:p>
          <w:p w:rsidR="00BB117D" w:rsidRPr="00E1142A" w:rsidRDefault="00BB117D" w:rsidP="000E4D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   Напомена</w:t>
            </w:r>
          </w:p>
        </w:tc>
      </w:tr>
      <w:tr w:rsidR="00BB117D" w:rsidRPr="00E1142A" w:rsidTr="00B2216E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0E4D1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 на болничком одељењу и у специјалистичкој амбуланти-Начелник службе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0E4D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7.степен - Мед.фак. </w:t>
            </w:r>
          </w:p>
        </w:tc>
        <w:tc>
          <w:tcPr>
            <w:tcW w:w="5814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BB117D" w:rsidRPr="00E1142A" w:rsidRDefault="00BB117D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BB117D" w:rsidRPr="00E1142A" w:rsidRDefault="00BB117D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пнеимофтизиологи, односно пнеумофтизиологије;</w:t>
            </w:r>
          </w:p>
          <w:p w:rsidR="00BB117D" w:rsidRPr="00E1142A" w:rsidRDefault="00BB117D" w:rsidP="000E4D1A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BB117D" w:rsidRPr="00E1142A" w:rsidTr="00B2216E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0E4D1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 на болничком одељењу и у специјалистичкој амбуланти-шеф одсека за функционалну дијагностику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0E4D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814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BB117D" w:rsidRPr="00E1142A" w:rsidRDefault="00BB117D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BB117D" w:rsidRPr="00E1142A" w:rsidRDefault="00BB117D" w:rsidP="000E4D1A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интерне медицине, односно пнеумофтизиологије;</w:t>
            </w:r>
          </w:p>
        </w:tc>
      </w:tr>
      <w:tr w:rsidR="00BB117D" w:rsidRPr="00E1142A" w:rsidTr="00B2216E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BB117D" w:rsidRPr="00E1142A" w:rsidRDefault="00F64EBD" w:rsidP="000E4D1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B276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 на болничком одељењу и у специјалистичкој амбуланти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B276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B276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814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B276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BB117D" w:rsidRPr="00E1142A" w:rsidRDefault="00BB117D" w:rsidP="00B276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BB117D" w:rsidRPr="00E1142A" w:rsidRDefault="00BB117D" w:rsidP="000E4D1A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интерне медицине, односно пнеумофтизиологије;</w:t>
            </w:r>
          </w:p>
        </w:tc>
      </w:tr>
      <w:tr w:rsidR="00BB117D" w:rsidRPr="00E1142A" w:rsidTr="00B2216E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BB117D" w:rsidRPr="00E1142A" w:rsidRDefault="00F64EBD" w:rsidP="000E4D1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4</w:t>
            </w:r>
            <w:r w:rsidR="00BB117D" w:rsidRPr="00E1142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0E4D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Главна сестра  службе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0E4D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6  степен - Виша мед.шк.</w:t>
            </w:r>
          </w:p>
        </w:tc>
        <w:tc>
          <w:tcPr>
            <w:tcW w:w="5814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BB117D" w:rsidRPr="00E1142A" w:rsidRDefault="00BB117D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</w:t>
            </w:r>
          </w:p>
          <w:p w:rsidR="00BB117D" w:rsidRPr="00E1142A" w:rsidRDefault="00BB117D" w:rsidP="000E4D1A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 три године радног искуства  у звању медицинске сестре / техничара звању више, односно струковне медицинске сестре.</w:t>
            </w:r>
          </w:p>
        </w:tc>
      </w:tr>
      <w:tr w:rsidR="00BB117D" w:rsidRPr="00E1142A" w:rsidTr="00B2216E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BB117D" w:rsidRPr="00E1142A" w:rsidRDefault="00F64EBD" w:rsidP="000E4D1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5</w:t>
            </w:r>
            <w:r w:rsidR="00BB117D" w:rsidRPr="00E1142A">
              <w:rPr>
                <w:sz w:val="20"/>
                <w:szCs w:val="20"/>
              </w:rPr>
              <w:t>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Медицинска сестра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0E4D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4.степен -Мед.школа</w:t>
            </w:r>
          </w:p>
        </w:tc>
        <w:tc>
          <w:tcPr>
            <w:tcW w:w="5814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BB117D" w:rsidRPr="00E1142A" w:rsidRDefault="00BB117D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BB117D" w:rsidRPr="00E1142A" w:rsidRDefault="00BB117D" w:rsidP="000E4D1A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медицинске сестре / техничара.</w:t>
            </w:r>
          </w:p>
        </w:tc>
      </w:tr>
    </w:tbl>
    <w:p w:rsidR="00B34C33" w:rsidRPr="000A42CD" w:rsidRDefault="00B34C33" w:rsidP="000E4D1A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1007" w:type="dxa"/>
        <w:tblInd w:w="-26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47"/>
        <w:gridCol w:w="8860"/>
      </w:tblGrid>
      <w:tr w:rsidR="000D1357" w:rsidRPr="00E1142A" w:rsidTr="00E1142A">
        <w:trPr>
          <w:trHeight w:val="526"/>
        </w:trPr>
        <w:tc>
          <w:tcPr>
            <w:tcW w:w="2147" w:type="dxa"/>
          </w:tcPr>
          <w:p w:rsidR="000D1357" w:rsidRPr="00E1142A" w:rsidRDefault="000D135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0D1357" w:rsidRPr="00E1142A" w:rsidRDefault="000D135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60" w:type="dxa"/>
          </w:tcPr>
          <w:p w:rsidR="00330FBF" w:rsidRPr="00E1142A" w:rsidRDefault="000D1357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ДОКТОР МЕДИЦИНЕ СПЕЦИЈАЛИСТА </w:t>
            </w:r>
            <w:r w:rsidR="00330FBF"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НА БОЛНИЧКОМ ОДЕЉЕЊУ И У СПЕЦИЈАЛИСТИЧКОЈ АМБУЛАНТИ  </w:t>
            </w:r>
          </w:p>
          <w:p w:rsidR="000D1357" w:rsidRPr="00E1142A" w:rsidRDefault="002F5F09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НАЧЕЛНИК СЛУЖБЕ ЗА ПНЕУМОФТИЗИОЛОГИЈУ</w:t>
            </w:r>
          </w:p>
        </w:tc>
      </w:tr>
      <w:tr w:rsidR="00BB117D" w:rsidRPr="00E1142A" w:rsidTr="00E1142A">
        <w:trPr>
          <w:trHeight w:val="526"/>
        </w:trPr>
        <w:tc>
          <w:tcPr>
            <w:tcW w:w="2147" w:type="dxa"/>
          </w:tcPr>
          <w:p w:rsidR="00BB117D" w:rsidRPr="00E1142A" w:rsidRDefault="00BB117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60" w:type="dxa"/>
          </w:tcPr>
          <w:p w:rsidR="00BB117D" w:rsidRPr="00E1142A" w:rsidRDefault="00BB117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Z30327</w:t>
            </w:r>
          </w:p>
        </w:tc>
      </w:tr>
      <w:tr w:rsidR="000D1357" w:rsidRPr="00E1142A" w:rsidTr="00E1142A">
        <w:trPr>
          <w:trHeight w:val="488"/>
        </w:trPr>
        <w:tc>
          <w:tcPr>
            <w:tcW w:w="2147" w:type="dxa"/>
          </w:tcPr>
          <w:p w:rsidR="000D1357" w:rsidRPr="00E1142A" w:rsidRDefault="000D135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Pr="00E1142A" w:rsidRDefault="00F904A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Pr="00E1142A" w:rsidRDefault="00F904A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Pr="00E1142A" w:rsidRDefault="00F904A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Pr="00E1142A" w:rsidRDefault="00F904A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Pr="00E1142A" w:rsidRDefault="00F904A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Pr="00E1142A" w:rsidRDefault="00F904A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Pr="00E1142A" w:rsidRDefault="00F904A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Pr="00E1142A" w:rsidRDefault="00F904A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Pr="00E1142A" w:rsidRDefault="00F904A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Pr="00E1142A" w:rsidRDefault="00F904A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Pr="00E1142A" w:rsidRDefault="00F904A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Pr="00E1142A" w:rsidRDefault="00F904A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Pr="00E1142A" w:rsidRDefault="00F904A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Pr="00E1142A" w:rsidRDefault="00F904A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Pr="00E1142A" w:rsidRDefault="00F904A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Pr="00E1142A" w:rsidRDefault="00F904A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Pr="00E1142A" w:rsidRDefault="00F904A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D1357" w:rsidRPr="00E1142A" w:rsidRDefault="000D1357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860" w:type="dxa"/>
          </w:tcPr>
          <w:p w:rsidR="007868E1" w:rsidRPr="00E1142A" w:rsidRDefault="007868E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Обавља послове из домена своје специјалности; организује и руководи радом своје организационе јединице; стара се и одговара за стручно, квалитетно и благовремено извршавање послова и задатака; одговоран је за стручни рад организационе јединице; стара се о извршењу Плана рада организационе јединице у свим његовим сегментима и предузима мере за његово спровођење; врши контролу спровођења Програма унапређења квалитета рада; организује и спроводи стручни надзор над радом здравствених и других радника организационе јединице; утврђује оперативни распоред рада: распоред дежурства, приправности, консултација, распоред запослених у сменском раду и др; предлаже годишњи план рада организационе јединице у свим сегментима плана, план стручног усавршавања, план коришћења годишњих одмора; даје сагласност на све захтеве запослених за остваривање права из радног односа; потписује захтеве за набавку основних средстава и инвентара, захтеве за текуће и инвестиционо одржавање објекта и опреме, требовање лекова, медицинског и другог потрошног материјала; учествује у раду стручног колегијума; </w:t>
            </w:r>
          </w:p>
          <w:p w:rsidR="007E6151" w:rsidRPr="00E1142A" w:rsidRDefault="007868E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по утврђеном распореду води главн</w:t>
            </w:r>
            <w:r w:rsidR="00BB117D" w:rsidRPr="00E1142A">
              <w:rPr>
                <w:rFonts w:ascii="Times New Roman" w:hAnsi="Times New Roman"/>
                <w:sz w:val="20"/>
                <w:szCs w:val="20"/>
              </w:rPr>
              <w:t>у визит</w:t>
            </w:r>
            <w:r w:rsidR="00B2216E" w:rsidRPr="00E1142A">
              <w:rPr>
                <w:rFonts w:ascii="Times New Roman" w:hAnsi="Times New Roman"/>
                <w:sz w:val="20"/>
                <w:szCs w:val="20"/>
              </w:rPr>
              <w:t>у</w:t>
            </w:r>
            <w:r w:rsidR="00BB117D" w:rsidRPr="00E1142A">
              <w:rPr>
                <w:rFonts w:ascii="Times New Roman" w:hAnsi="Times New Roman"/>
                <w:sz w:val="20"/>
                <w:szCs w:val="20"/>
              </w:rPr>
              <w:t>,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одговоран је за правилно и уредно вођење медицинске документације; координира рад одсека у оквиру своје организационе јединице; координира и утиче на развој добре сарадње са другим организационим јединицама</w:t>
            </w:r>
            <w:r w:rsidRPr="00E1142A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;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организује начин саопштавања потребних информација о стању пацијената; 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о спровођењу стручног рада у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својој организационој јединици; стара се да односи здравствених радника према корисницима услуга – пацијентима буду хумани и коректни; организује и контролише спровођење мера превенције од интрахоспиталних инфекција; саставља предлоге плана рада и плана набавки, одговоран је за спровођење и извршење утврђеног  плана рада и плана набавки; организује и контролише обуку приправника и специјализаната; брине о стручном усавршавању и континуираној едукацији запослених; стара се о спровођењу постојећих и увођењу нових дијагностичких и терапијских метода; стара се да запослени, у процесу рада, примењују прописане мере за безбедан и здрав рад, да наменски користе средства за рад, да користе прописана средства и опрему за личну заштиту на раду и да са њима пажљиво рукују; стара се о мерама извршења и показатељима квалитета заштите; спроводи утврђену пословну политику установе; одговоран је за спровођење Одлука, Наредби и Закључака стручних органа, органа управљања и директора установе; стара се о правилној примени прописа и општих аката и одговара за законитост рада своје организационе јединице; 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дговоран је за спровођење хигијенско – техничке заштите, санитарно – хигијенских и других прописа који се односе на организациону јединицу.</w:t>
            </w:r>
          </w:p>
          <w:p w:rsidR="007E6151" w:rsidRPr="00E1142A" w:rsidRDefault="007E615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Превенира, дијагностикује и лечи болести, повреде и друге физичке и менталне поремећаје коришћењем  специјализованих метода и техника, кроз примену принципа и процедура савремене медицине, о чему води прописану медицинску документацију; прегледа хоспитализоване и амбулантне пацијенте, врши пријем и отпуст болесника и издаје потребну документацију о резултатима лечења; реализује специјалистичке, дијагностичко-терапеутске интервенције; поставља дијагнозу, одређује терапију и води лечење; обавештава и саветује пацијента и породицу у вези са здравственим стањем и лечењем; обавља свакодневну визиту хоспитализованих пацијената, прати њихово стање, даје стручно упутство у вези дијагностике и лечења; врши пријем и збрињавање хитних пацијената; спроводи здравствену заштиту одређених категорија становништва, односно пацијената  оболелих од болести за чију превенцију, дијагностику и лечење је специјализован; обавља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друге послове из домена своје специјалности;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учествује у унапређењу квалитета здравствене заштите; обавља консултације са другим здравственим радницима и здравственим сарадницима; планира, надзире и евалуира спровођење здравствене заштите; спроводи активности стручног усавршавања у оквиру своје специјалности; утврђује време и узрок смрти; з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аједно са сарадницима одговоран је за исправност и правилно коришћење медицинске опреме;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правилно и уредно вођење медицинске документације;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чествује у здравственом васпитању и едукацији здравствених радника, лекара на специјализацији и приправника;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придржава се мера заштите на раду.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Пружа стручну пратњу приликом транспорта пацијента у здравствену установу вишег нивоа.</w:t>
            </w:r>
          </w:p>
          <w:p w:rsidR="007868E1" w:rsidRPr="00E1142A" w:rsidRDefault="007868E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2F5F09" w:rsidRPr="00E1142A" w:rsidRDefault="002F5F09" w:rsidP="000E4D1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За свој рад одговоран је  Управнику ОЈ Опште болнице Врање   и директору</w:t>
            </w:r>
            <w:r w:rsidR="000E4D1A"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Здравственог центра Врање</w:t>
            </w:r>
          </w:p>
        </w:tc>
      </w:tr>
      <w:tr w:rsidR="000D1357" w:rsidRPr="00E1142A" w:rsidTr="00E1142A">
        <w:tc>
          <w:tcPr>
            <w:tcW w:w="2147" w:type="dxa"/>
          </w:tcPr>
          <w:p w:rsidR="000D1357" w:rsidRPr="00E1142A" w:rsidRDefault="000D1357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60" w:type="dxa"/>
          </w:tcPr>
          <w:p w:rsidR="000D1357" w:rsidRPr="00E1142A" w:rsidRDefault="000D1357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Високо образовање: </w:t>
            </w:r>
          </w:p>
          <w:p w:rsidR="000D1357" w:rsidRPr="00E1142A" w:rsidRDefault="000D1357" w:rsidP="00E1142A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на интегрисаним академским студијама, по пропису који уређује високо образовање, почев од 10. септембра 2005.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F92B5C" w:rsidRPr="00E1142A" w:rsidRDefault="000D1357" w:rsidP="00E1142A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на основним студијама у трајању од најмање пет година по пропису који је уређивао високо образовање до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сарадника.</w:t>
            </w:r>
          </w:p>
        </w:tc>
      </w:tr>
      <w:tr w:rsidR="000D1357" w:rsidRPr="00E1142A" w:rsidTr="00E1142A">
        <w:tc>
          <w:tcPr>
            <w:tcW w:w="2147" w:type="dxa"/>
          </w:tcPr>
          <w:p w:rsidR="000D1357" w:rsidRPr="00E1142A" w:rsidRDefault="000D1357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60" w:type="dxa"/>
          </w:tcPr>
          <w:p w:rsidR="000D1357" w:rsidRPr="00E1142A" w:rsidRDefault="000D1357" w:rsidP="00E1142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стручни испит; </w:t>
            </w:r>
          </w:p>
          <w:p w:rsidR="000D1357" w:rsidRPr="00E1142A" w:rsidRDefault="000D1357" w:rsidP="00E1142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лиценца; </w:t>
            </w:r>
          </w:p>
          <w:p w:rsidR="000D1357" w:rsidRPr="00E1142A" w:rsidRDefault="000D1357" w:rsidP="00E1142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специјалистички испит</w:t>
            </w:r>
            <w:r w:rsidR="007868E1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0D1357" w:rsidRPr="00E1142A" w:rsidRDefault="000D1357" w:rsidP="00E1142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најмање три године и шест месеци радног искуства у звању доктора медицине.</w:t>
            </w:r>
          </w:p>
        </w:tc>
      </w:tr>
      <w:tr w:rsidR="000D1357" w:rsidRPr="00E1142A" w:rsidTr="00E1142A">
        <w:tc>
          <w:tcPr>
            <w:tcW w:w="2147" w:type="dxa"/>
          </w:tcPr>
          <w:p w:rsidR="000D1357" w:rsidRPr="00E1142A" w:rsidRDefault="000D135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860" w:type="dxa"/>
          </w:tcPr>
          <w:p w:rsidR="000D1357" w:rsidRPr="00E1142A" w:rsidRDefault="0012444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BB117D" w:rsidRPr="007E6151" w:rsidRDefault="00BB117D" w:rsidP="000E4D1A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1025" w:type="dxa"/>
        <w:tblInd w:w="-2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74"/>
        <w:gridCol w:w="8851"/>
      </w:tblGrid>
      <w:tr w:rsidR="005B0E47" w:rsidRPr="00E1142A" w:rsidTr="00E1142A">
        <w:trPr>
          <w:trHeight w:val="526"/>
        </w:trPr>
        <w:tc>
          <w:tcPr>
            <w:tcW w:w="2174" w:type="dxa"/>
          </w:tcPr>
          <w:p w:rsidR="005B0E47" w:rsidRPr="00E1142A" w:rsidRDefault="005B0E4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5B0E47" w:rsidRPr="00E1142A" w:rsidRDefault="005B0E4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51" w:type="dxa"/>
          </w:tcPr>
          <w:p w:rsidR="00330FBF" w:rsidRPr="00E1142A" w:rsidRDefault="00330FBF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ДОКТОР МЕДИЦИНЕ СПЕЦИЈАЛИСТА  НА БОЛНИЧКОМ ОДЕЉЕЊУ И У СПЕЦИЈАЛИСТИЧКОЈ АМБУЛАНТИ  </w:t>
            </w:r>
          </w:p>
          <w:p w:rsidR="005B0E47" w:rsidRPr="00E1142A" w:rsidRDefault="005B0E47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-ШЕФ ОДСЕКА</w:t>
            </w:r>
          </w:p>
        </w:tc>
      </w:tr>
      <w:tr w:rsidR="00BB117D" w:rsidRPr="00E1142A" w:rsidTr="00E1142A">
        <w:trPr>
          <w:trHeight w:val="526"/>
        </w:trPr>
        <w:tc>
          <w:tcPr>
            <w:tcW w:w="2174" w:type="dxa"/>
          </w:tcPr>
          <w:p w:rsidR="00BB117D" w:rsidRPr="00E1142A" w:rsidRDefault="00BB117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51" w:type="dxa"/>
          </w:tcPr>
          <w:p w:rsidR="00BB117D" w:rsidRPr="00E1142A" w:rsidRDefault="00BB117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Z30327</w:t>
            </w:r>
          </w:p>
        </w:tc>
      </w:tr>
      <w:tr w:rsidR="005B0E47" w:rsidRPr="00E1142A" w:rsidTr="00E1142A">
        <w:trPr>
          <w:trHeight w:val="488"/>
        </w:trPr>
        <w:tc>
          <w:tcPr>
            <w:tcW w:w="2174" w:type="dxa"/>
          </w:tcPr>
          <w:p w:rsidR="005B0E47" w:rsidRPr="00E1142A" w:rsidRDefault="005B0E4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750F8" w:rsidRPr="00E1142A" w:rsidRDefault="00D750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750F8" w:rsidRPr="00E1142A" w:rsidRDefault="00D750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750F8" w:rsidRPr="00E1142A" w:rsidRDefault="00D750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750F8" w:rsidRPr="00E1142A" w:rsidRDefault="00D750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750F8" w:rsidRPr="00E1142A" w:rsidRDefault="00D750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750F8" w:rsidRPr="00E1142A" w:rsidRDefault="00D750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750F8" w:rsidRPr="00E1142A" w:rsidRDefault="00D750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750F8" w:rsidRPr="00E1142A" w:rsidRDefault="00D750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750F8" w:rsidRPr="00E1142A" w:rsidRDefault="00D750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750F8" w:rsidRPr="00E1142A" w:rsidRDefault="00D750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750F8" w:rsidRPr="00E1142A" w:rsidRDefault="00D750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750F8" w:rsidRPr="00E1142A" w:rsidRDefault="00D750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750F8" w:rsidRPr="00E1142A" w:rsidRDefault="00D750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750F8" w:rsidRPr="00E1142A" w:rsidRDefault="00D750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750F8" w:rsidRPr="00E1142A" w:rsidRDefault="00D750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750F8" w:rsidRPr="00E1142A" w:rsidRDefault="00D750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B0E47" w:rsidRPr="00E1142A" w:rsidRDefault="005B0E47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851" w:type="dxa"/>
          </w:tcPr>
          <w:p w:rsidR="007868E1" w:rsidRPr="00E1142A" w:rsidRDefault="007868E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7868E1" w:rsidRPr="00E1142A" w:rsidRDefault="007868E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Превенира, дијагностикује и лечи болести, повреде и друге физичке и менталне поремећаје коришћењем  специјализованих метода и техника, кроз примену принципа и процедура савремене медицине, о чему води прописану медицинску документацију; прегледа хоспитализоване и амбулантне пацијенте, врши пријем и отпуст болесника и издаје потребну документацију о резултатима лечења; реализује специјалистичке, дијагностичко-терапеутске интервенције; поставља дијагнозу, одређује терапију и води лечење; обавештава и саветује пацијента и породицу у вези са здравственим стањем и лечењем; обавља свакодневну визиту хоспитализованих пацијената, прати њихово стање, даје стручно упутство у вези дијагностике и лечења; врши пријем и збрињавање хитних пацијената; спроводи здравствену заштиту одређених категорија становништва, односно пацијената  оболелих од болести за чију превенцију, дијагностику и лечење је специјализован; обавља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друге послове из домена своје специјалности;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учествује у унапређењу квалитета здравствене заштите; обавља консултације са другим здравственим радницима и здравственим сарадницима; планира, надзире и евалуира спровођење здравствене заштите; спроводи активности стручног усавршавања у оквиру своје специјалности; утврђује време и узрок смрти; з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аједно са сарадницима одговоран је за исправност и правилно коришћење медицинске опреме;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правилно и уредно вођење медицинске документације;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чествује у здравственом васпитању и едукацији здравствених радника, лекара на специјализацији и приправника;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придржава се мера заштите на раду.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Пружа стручну пратњу приликом транспорта пацијента у здравствену установу вишег нивоа.</w:t>
            </w:r>
          </w:p>
          <w:p w:rsidR="007868E1" w:rsidRPr="00E1142A" w:rsidRDefault="007868E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5B0E47" w:rsidRPr="00E1142A" w:rsidRDefault="005B0E4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B0E47" w:rsidRPr="00E1142A" w:rsidRDefault="005B0E47" w:rsidP="00E1142A">
            <w:pPr>
              <w:pStyle w:val="NoSpacing"/>
              <w:ind w:left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За свој рад одговоран је   Наче</w:t>
            </w:r>
            <w:r w:rsidR="007868E1" w:rsidRPr="00E1142A">
              <w:rPr>
                <w:rFonts w:ascii="Times New Roman" w:hAnsi="Times New Roman"/>
                <w:sz w:val="20"/>
                <w:szCs w:val="20"/>
              </w:rPr>
              <w:t>лнику Одељења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,Управнику ОЈ Опште болнице Врање   и директору Здравственог центра Врање</w:t>
            </w:r>
          </w:p>
          <w:p w:rsidR="005B0E47" w:rsidRPr="00E1142A" w:rsidRDefault="005B0E4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B0E47" w:rsidRPr="00E1142A" w:rsidTr="00E1142A">
        <w:tc>
          <w:tcPr>
            <w:tcW w:w="2174" w:type="dxa"/>
          </w:tcPr>
          <w:p w:rsidR="00D750F8" w:rsidRPr="00E1142A" w:rsidRDefault="00D750F8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750F8" w:rsidRPr="00E1142A" w:rsidRDefault="00D750F8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750F8" w:rsidRPr="00E1142A" w:rsidRDefault="00D750F8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B0E47" w:rsidRPr="00E1142A" w:rsidRDefault="005B0E47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51" w:type="dxa"/>
          </w:tcPr>
          <w:p w:rsidR="005B0E47" w:rsidRPr="00E1142A" w:rsidRDefault="005B0E47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Високо образовање: </w:t>
            </w:r>
          </w:p>
          <w:p w:rsidR="005B0E47" w:rsidRPr="00E1142A" w:rsidRDefault="005B0E47" w:rsidP="00E1142A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на интегрисаним академским студијама, по пропису који уређује високо образовање, почев од 10. септембра 2005.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5B0E47" w:rsidRPr="00E1142A" w:rsidRDefault="005B0E47" w:rsidP="00E1142A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на основним студијама у трајању од најмање пет година по пропису који је уређивао високо образовање до 10. септембра 2005. године и завршена специјализа</w:t>
            </w:r>
            <w:r w:rsidR="001069D7" w:rsidRPr="00E1142A">
              <w:rPr>
                <w:rFonts w:ascii="Times New Roman" w:hAnsi="Times New Roman"/>
                <w:sz w:val="20"/>
                <w:szCs w:val="20"/>
                <w:lang w:val="ru-RU"/>
              </w:rPr>
              <w:t>ција из пнеумофтизиологије</w:t>
            </w: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, у складу са Правилником о специјализацијама и ужим специјализацијама здравствених радника и здравствених сарадника.</w:t>
            </w:r>
          </w:p>
        </w:tc>
      </w:tr>
      <w:tr w:rsidR="005B0E47" w:rsidRPr="00E1142A" w:rsidTr="00E1142A">
        <w:tc>
          <w:tcPr>
            <w:tcW w:w="2174" w:type="dxa"/>
          </w:tcPr>
          <w:p w:rsidR="005B0E47" w:rsidRPr="00E1142A" w:rsidRDefault="005B0E4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51" w:type="dxa"/>
          </w:tcPr>
          <w:p w:rsidR="005B0E47" w:rsidRPr="00E1142A" w:rsidRDefault="005B0E47" w:rsidP="00E1142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стручни испит; </w:t>
            </w:r>
          </w:p>
          <w:p w:rsidR="005B0E47" w:rsidRPr="00E1142A" w:rsidRDefault="005B0E47" w:rsidP="00E1142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лиценца; </w:t>
            </w:r>
          </w:p>
          <w:p w:rsidR="005B0E47" w:rsidRPr="00E1142A" w:rsidRDefault="005B0E47" w:rsidP="00E1142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специјалистички испит; </w:t>
            </w:r>
          </w:p>
          <w:p w:rsidR="005B0E47" w:rsidRPr="00E1142A" w:rsidRDefault="001069D7" w:rsidP="00E1142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најмање четири</w:t>
            </w:r>
            <w:r w:rsidR="005B0E47"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године и шест месеци радног искуства у звању доктора медицине.</w:t>
            </w:r>
          </w:p>
        </w:tc>
      </w:tr>
      <w:tr w:rsidR="005B0E47" w:rsidRPr="00E1142A" w:rsidTr="00E1142A">
        <w:tc>
          <w:tcPr>
            <w:tcW w:w="2174" w:type="dxa"/>
          </w:tcPr>
          <w:p w:rsidR="005B0E47" w:rsidRPr="00E1142A" w:rsidRDefault="005B0E4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851" w:type="dxa"/>
          </w:tcPr>
          <w:p w:rsidR="005B0E47" w:rsidRPr="00E1142A" w:rsidRDefault="0012444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7E6151" w:rsidRPr="00833D7C" w:rsidRDefault="007E6151" w:rsidP="000E4D1A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1016" w:type="dxa"/>
        <w:tblInd w:w="-2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56"/>
        <w:gridCol w:w="8860"/>
      </w:tblGrid>
      <w:tr w:rsidR="002F5F09" w:rsidRPr="00E1142A" w:rsidTr="00E1142A">
        <w:trPr>
          <w:trHeight w:val="526"/>
        </w:trPr>
        <w:tc>
          <w:tcPr>
            <w:tcW w:w="2156" w:type="dxa"/>
          </w:tcPr>
          <w:p w:rsidR="002F5F09" w:rsidRPr="00E1142A" w:rsidRDefault="002F5F0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2F5F09" w:rsidRPr="00E1142A" w:rsidRDefault="002F5F0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60" w:type="dxa"/>
          </w:tcPr>
          <w:p w:rsidR="00330FBF" w:rsidRPr="00E1142A" w:rsidRDefault="00330FBF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ДОКТОР МЕДИЦИНЕ СПЕЦИЈАЛИСТА  НА БОЛНИЧКОМ ОДЕЉЕЊУ И У СПЕЦИЈАЛИСТИЧКОЈ АМБУЛАНТИ  НА ПНЕУМОФТИЗИОЛОШКОМ ОДЕЉЕЊУ</w:t>
            </w:r>
          </w:p>
          <w:p w:rsidR="002F5F09" w:rsidRPr="00E1142A" w:rsidRDefault="002F5F09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BB117D" w:rsidRPr="00E1142A" w:rsidTr="00E1142A">
        <w:trPr>
          <w:trHeight w:val="526"/>
        </w:trPr>
        <w:tc>
          <w:tcPr>
            <w:tcW w:w="2156" w:type="dxa"/>
          </w:tcPr>
          <w:p w:rsidR="00BB117D" w:rsidRPr="00E1142A" w:rsidRDefault="00BB117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60" w:type="dxa"/>
          </w:tcPr>
          <w:p w:rsidR="00BB117D" w:rsidRPr="00E1142A" w:rsidRDefault="00BB117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Z30327</w:t>
            </w:r>
          </w:p>
        </w:tc>
      </w:tr>
      <w:tr w:rsidR="002F5F09" w:rsidRPr="00E1142A" w:rsidTr="00E1142A">
        <w:trPr>
          <w:trHeight w:val="488"/>
        </w:trPr>
        <w:tc>
          <w:tcPr>
            <w:tcW w:w="2156" w:type="dxa"/>
          </w:tcPr>
          <w:p w:rsidR="002F5F09" w:rsidRPr="00E1142A" w:rsidRDefault="002F5F0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F5F09" w:rsidRPr="00E1142A" w:rsidRDefault="002F5F0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860" w:type="dxa"/>
          </w:tcPr>
          <w:p w:rsidR="007868E1" w:rsidRPr="00E1142A" w:rsidRDefault="007868E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7868E1" w:rsidRPr="00E1142A" w:rsidRDefault="007868E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Превенира, дијагностикује и лечи болести, повреде и друге физичке и менталне поремећаје коришћењем  специјализованих метода и техника, кроз примену принципа и процедура савремене медицине, о чему води прописану медицинску документацију; прегледа хоспитализоване и амбулантне пацијенте, врши пријем и отпуст болесника и издаје потребну документацију о резултатима лечења; реализује специјалистичке, дијагностичко-терапеутске интервенције; поставља дијагнозу, одређује терапију и води лечење; обавештава и саветује пацијента и породицу у вези са здравственим стањем и лечењем; обавља свакодневну визиту хоспитализованих пацијената, прати њихово стање, даје стручно упутство у вези дијагностике и лечења; врши пријем и збрињавање хитних пацијената; спроводи здравствену заштиту одређених категорија становништва, односно пацијената  оболелих од болести за чију превенцију, дијагностику и лечење је специјализован; обавља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друге послове из домена своје специјалности;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учествује у унапређењу квалитета здравствене заштите; обавља консултације са другим здравственим радницима и здравственим сарадницима; планира, надзире и евалуира спровођење здравствене заштите; спроводи активности стручног усавршавања у оквиру своје специјалности; утврђује време и узрок смрти; з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аједно са сарадницима одговоран је за исправност и правилно коришћење медицинске опреме;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правилно и уредно вођење медицинске документације;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чествује у здравственом васпитању и едукацији здравствених радника, лекара на специјализацији и приправника;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придржава се мера заштите на раду.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Пружа стручну пратњу приликом транспорта пацијента у здравствену установу вишег нивоа.</w:t>
            </w:r>
          </w:p>
          <w:p w:rsidR="007868E1" w:rsidRPr="00E1142A" w:rsidRDefault="007868E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2F5F09" w:rsidRPr="00E1142A" w:rsidRDefault="007868E1" w:rsidP="00E1142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За свој рад одговоран је  начелнику одељења/шефу одсеka</w:t>
            </w:r>
          </w:p>
        </w:tc>
      </w:tr>
      <w:tr w:rsidR="002F5F09" w:rsidRPr="00E1142A" w:rsidTr="00E1142A">
        <w:tc>
          <w:tcPr>
            <w:tcW w:w="2156" w:type="dxa"/>
          </w:tcPr>
          <w:p w:rsidR="002F5F09" w:rsidRPr="00E1142A" w:rsidRDefault="002F5F09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60" w:type="dxa"/>
          </w:tcPr>
          <w:p w:rsidR="002F5F09" w:rsidRPr="00E1142A" w:rsidRDefault="002F5F09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Високо образовање: </w:t>
            </w:r>
          </w:p>
          <w:p w:rsidR="002F5F09" w:rsidRPr="00E1142A" w:rsidRDefault="002F5F09" w:rsidP="00E1142A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на интегрисаним академским студијама, по пропису који уређује високо образовање, почев од 10. септембра 2005.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2F5F09" w:rsidRPr="00E1142A" w:rsidRDefault="002F5F09" w:rsidP="00E1142A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на основним студијама у трајању од најмање пет година по пропису који је уређивао високо образовање до 10. септембра 2005. године и завршена специјализа</w:t>
            </w:r>
            <w:r w:rsidR="001069D7" w:rsidRPr="00E1142A">
              <w:rPr>
                <w:rFonts w:ascii="Times New Roman" w:hAnsi="Times New Roman"/>
                <w:sz w:val="20"/>
                <w:szCs w:val="20"/>
                <w:lang w:val="ru-RU"/>
              </w:rPr>
              <w:t>ција из пнеумофтизиологије</w:t>
            </w: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, у складу са Правилником о специјализацијама и ужим специјализацијама здравствених радника и здравствених сарадника.</w:t>
            </w:r>
          </w:p>
        </w:tc>
      </w:tr>
      <w:tr w:rsidR="002F5F09" w:rsidRPr="00E1142A" w:rsidTr="00E1142A">
        <w:tc>
          <w:tcPr>
            <w:tcW w:w="2156" w:type="dxa"/>
          </w:tcPr>
          <w:p w:rsidR="002F5F09" w:rsidRPr="00E1142A" w:rsidRDefault="002F5F0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60" w:type="dxa"/>
          </w:tcPr>
          <w:p w:rsidR="002F5F09" w:rsidRPr="00E1142A" w:rsidRDefault="002F5F09" w:rsidP="00E1142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стручни испит; </w:t>
            </w:r>
          </w:p>
          <w:p w:rsidR="002F5F09" w:rsidRPr="00E1142A" w:rsidRDefault="002F5F09" w:rsidP="00E1142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лиценца; </w:t>
            </w:r>
          </w:p>
          <w:p w:rsidR="002F5F09" w:rsidRPr="00E1142A" w:rsidRDefault="002F5F09" w:rsidP="00E1142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специјалистички испит; </w:t>
            </w:r>
          </w:p>
          <w:p w:rsidR="002F5F09" w:rsidRPr="00E1142A" w:rsidRDefault="001069D7" w:rsidP="00E1142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најмање четири</w:t>
            </w:r>
            <w:r w:rsidR="002F5F09"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године и шест месеци радног искуства у звању доктора медицине.</w:t>
            </w:r>
          </w:p>
        </w:tc>
      </w:tr>
      <w:tr w:rsidR="002F5F09" w:rsidRPr="00E1142A" w:rsidTr="00E1142A">
        <w:tc>
          <w:tcPr>
            <w:tcW w:w="2156" w:type="dxa"/>
          </w:tcPr>
          <w:p w:rsidR="002F5F09" w:rsidRPr="00E1142A" w:rsidRDefault="00BB117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 Б</w:t>
            </w:r>
            <w:r w:rsidR="002F5F09" w:rsidRPr="00E1142A">
              <w:rPr>
                <w:rFonts w:ascii="Times New Roman" w:hAnsi="Times New Roman"/>
                <w:b/>
                <w:sz w:val="20"/>
                <w:szCs w:val="20"/>
              </w:rPr>
              <w:t>рој  извршилаца</w:t>
            </w:r>
          </w:p>
        </w:tc>
        <w:tc>
          <w:tcPr>
            <w:tcW w:w="8860" w:type="dxa"/>
          </w:tcPr>
          <w:p w:rsidR="002F5F09" w:rsidRPr="00E1142A" w:rsidRDefault="0012444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0D1357" w:rsidRPr="00BB117D" w:rsidRDefault="000D1357" w:rsidP="000E4D1A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1043" w:type="dxa"/>
        <w:tblInd w:w="-2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96"/>
        <w:gridCol w:w="8847"/>
      </w:tblGrid>
      <w:tr w:rsidR="000D1357" w:rsidRPr="00E1142A" w:rsidTr="003E4475">
        <w:trPr>
          <w:trHeight w:val="526"/>
        </w:trPr>
        <w:tc>
          <w:tcPr>
            <w:tcW w:w="2196" w:type="dxa"/>
          </w:tcPr>
          <w:p w:rsidR="000D1357" w:rsidRPr="007F43B7" w:rsidRDefault="000D1357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0D1357" w:rsidRPr="007F43B7" w:rsidRDefault="000D1357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47" w:type="dxa"/>
          </w:tcPr>
          <w:p w:rsidR="000D1357" w:rsidRPr="00FA5296" w:rsidRDefault="000D1357" w:rsidP="000E4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A529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МЕДИЦИНСКА СЕСТРА - ТЕХНИЧАР </w:t>
            </w:r>
            <w:r w:rsidR="00330FBF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 ОСТАЛИМ БОЛНИЧКИМ ОДЕЉЕЊИМА</w:t>
            </w:r>
          </w:p>
          <w:p w:rsidR="000D1357" w:rsidRPr="00330FBF" w:rsidRDefault="000D1357" w:rsidP="000E4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A529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-главна сестра </w:t>
            </w:r>
            <w:r w:rsidR="007868E1">
              <w:rPr>
                <w:rFonts w:ascii="Times New Roman" w:hAnsi="Times New Roman"/>
                <w:b/>
                <w:sz w:val="20"/>
                <w:szCs w:val="20"/>
              </w:rPr>
              <w:t xml:space="preserve"> Пнеумофтизиолошког </w:t>
            </w:r>
            <w:r w:rsidR="007868E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одељења</w:t>
            </w:r>
          </w:p>
        </w:tc>
      </w:tr>
      <w:tr w:rsidR="007E6151" w:rsidRPr="00E1142A" w:rsidTr="003E4475">
        <w:trPr>
          <w:trHeight w:val="526"/>
        </w:trPr>
        <w:tc>
          <w:tcPr>
            <w:tcW w:w="2196" w:type="dxa"/>
          </w:tcPr>
          <w:p w:rsidR="007E6151" w:rsidRPr="007E6151" w:rsidRDefault="007E6151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47" w:type="dxa"/>
          </w:tcPr>
          <w:p w:rsidR="007E6151" w:rsidRPr="007E6151" w:rsidRDefault="007E6151" w:rsidP="007E61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ZO31317</w:t>
            </w:r>
          </w:p>
        </w:tc>
      </w:tr>
      <w:tr w:rsidR="000D1357" w:rsidRPr="00E1142A" w:rsidTr="003E4475">
        <w:trPr>
          <w:trHeight w:val="488"/>
        </w:trPr>
        <w:tc>
          <w:tcPr>
            <w:tcW w:w="2196" w:type="dxa"/>
          </w:tcPr>
          <w:p w:rsidR="000D1357" w:rsidRDefault="000D1357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Default="00F904A2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Default="00F904A2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Default="00F904A2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Default="00F904A2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Default="00F904A2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Default="00F904A2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Default="00F904A2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Default="00F904A2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Default="00F904A2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Default="00F904A2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Default="00F904A2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Pr="00F904A2" w:rsidRDefault="00F904A2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D1357" w:rsidRPr="007F43B7" w:rsidRDefault="000D1357" w:rsidP="000E4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0D1357" w:rsidRPr="007F43B7" w:rsidRDefault="000D1357" w:rsidP="000E4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8847" w:type="dxa"/>
          </w:tcPr>
          <w:p w:rsidR="007868E1" w:rsidRPr="00E1142A" w:rsidRDefault="007868E1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7868E1" w:rsidRPr="00E1142A" w:rsidRDefault="007868E1" w:rsidP="000E4D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Организује и координира рад  медицинских сестара/ техничара; организује и контролише негу болесника; контролише рационалност и благовременост давања терапије и стерилизације; врши требовање лекова, санитетског материјала и другог материјала потребног за рад одељења; организује И контролише спровођење личне И опште хигијене пацијената; стара се о требовању хране, правилној исхрани пацијенара И контролише поделу хране; води дневну евиденцију о доласку запослених на посао и дневну евиденцију о прековременом раду запослених; координира рад са начелником одељења, главном сестром болнице и главним сестрама других служби и одељења; преноси искуства на младје сестре и уводи у рад приправнике и новопримљене сестре; 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ради на свом стручном усавршавању;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ради на здравственом васпитању и подизању здравствене културе становништва, ради на унапредјењу и афирмацији одељења и запослених;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стара се да запослени у процесу рада примењују прописане мере за безбедан и здрав рад, да наменски користе средства за рад, да користе прописана средства и опрему за личну заштиту на раду и да са њима пажљиво рукују; 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уредност, тачност и за квалитет послова из делокруга свога рада;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дговоран је за правилно и уредно вођење и чување медицинске документације; стара се о уредном вођењу администартивних послова, као и послова финансијске природе ( наплата трошкова у лечењу, депоновање вредности од пацијената ).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ab/>
            </w:r>
          </w:p>
          <w:p w:rsidR="007868E1" w:rsidRPr="00E1142A" w:rsidRDefault="007868E1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Планира и пружа услуге процеса здравствене неге и подршке пацијентима у складу са праксом и стандардима савремене здравствене неге, о чему води прописану медицинску документацију;обавља сложене медицинске мере код болесника у поступку неге, терапије, дијагностике и рехабилитације; примењује прописану терапију и контролише узимање лекова;врши припрему болесника и асистира лекару при интервенцијама;учествује у пријему болесника, визити, посматра пацијента и обавештава лекара о стању пацијента;прати опште стање пацијента, мери и евидентира виталне функције и друге показатеље;припрема простор, медицинску опрему, инструменте и материјал за рад;спроводи мере за спречавање интрахоспиталних инфекција; одлаже и уклања медицински отпад на прописани начин; припрема и прати пацијенте приликом специјалистичко-консултативних и других прегледа; прикупља материјал за лабораторијске и друге анализе; стара се о хигијенско-техничкој исправности просторија службе,  води бригу о исправности медицинске опреме на одељењу и стара се о стерилности инструмената; п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рипрема пацијента за пријем посета и отпуста са одељења;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о спровођењу кућног реда;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бавља послове у амбуланти, води протокол лекара, амбулантни протокол и сл;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уредно води књигу примопредаје и исту потписује приликом примопредаје; п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ружа стручну пратњу приликом транспорта пацијента у здравствену установу вишег нивоа;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придржава се мера заштите на раду.</w:t>
            </w:r>
          </w:p>
          <w:p w:rsidR="007868E1" w:rsidRPr="00E1142A" w:rsidRDefault="007868E1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7868E1" w:rsidRPr="000D42D1" w:rsidRDefault="007868E1" w:rsidP="000E4D1A">
            <w:pPr>
              <w:pStyle w:val="NormalStefbullets1"/>
              <w:ind w:left="0"/>
              <w:jc w:val="both"/>
            </w:pPr>
            <w:r>
              <w:t>За</w:t>
            </w:r>
            <w:r w:rsidRPr="000D42D1">
              <w:t xml:space="preserve"> </w:t>
            </w:r>
            <w:r>
              <w:t>свој</w:t>
            </w:r>
            <w:r w:rsidRPr="000D42D1">
              <w:t xml:space="preserve"> </w:t>
            </w:r>
            <w:r>
              <w:t>рад</w:t>
            </w:r>
            <w:r w:rsidRPr="000D42D1">
              <w:t xml:space="preserve"> </w:t>
            </w:r>
            <w:r>
              <w:t>одговоран</w:t>
            </w:r>
            <w:r w:rsidRPr="000D42D1">
              <w:t xml:space="preserve"> </w:t>
            </w:r>
            <w:r>
              <w:t>је</w:t>
            </w:r>
            <w:r w:rsidRPr="000D42D1">
              <w:t xml:space="preserve"> </w:t>
            </w:r>
            <w:r>
              <w:t>главној</w:t>
            </w:r>
            <w:r w:rsidRPr="000D42D1">
              <w:t xml:space="preserve"> </w:t>
            </w:r>
            <w:r>
              <w:t>медицинској</w:t>
            </w:r>
            <w:r w:rsidRPr="000D42D1">
              <w:t xml:space="preserve"> </w:t>
            </w:r>
            <w:r>
              <w:t>сестри</w:t>
            </w:r>
            <w:r w:rsidRPr="000D42D1">
              <w:t xml:space="preserve"> / </w:t>
            </w:r>
            <w:r>
              <w:t>техничару</w:t>
            </w:r>
            <w:r w:rsidRPr="000D42D1">
              <w:t xml:space="preserve"> </w:t>
            </w:r>
            <w:r>
              <w:t>службе</w:t>
            </w:r>
            <w:r w:rsidRPr="000D42D1">
              <w:t xml:space="preserve">/ </w:t>
            </w:r>
            <w:r>
              <w:t>и</w:t>
            </w:r>
            <w:r w:rsidRPr="000D42D1">
              <w:t xml:space="preserve"> </w:t>
            </w:r>
            <w:r>
              <w:t>начелнику</w:t>
            </w:r>
            <w:r w:rsidRPr="000D42D1">
              <w:t xml:space="preserve"> </w:t>
            </w:r>
            <w:r>
              <w:t>службе</w:t>
            </w:r>
            <w:r w:rsidRPr="000D42D1">
              <w:t>.</w:t>
            </w:r>
          </w:p>
          <w:p w:rsidR="000D1357" w:rsidRPr="007F43B7" w:rsidRDefault="000D1357" w:rsidP="000E4D1A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D1357" w:rsidRPr="00E1142A" w:rsidTr="003E4475">
        <w:tc>
          <w:tcPr>
            <w:tcW w:w="2196" w:type="dxa"/>
          </w:tcPr>
          <w:p w:rsidR="000D1357" w:rsidRPr="007F43B7" w:rsidRDefault="000D1357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47" w:type="dxa"/>
          </w:tcPr>
          <w:p w:rsidR="00BB117D" w:rsidRPr="00BB117D" w:rsidRDefault="00BB117D" w:rsidP="00BB117D">
            <w:pPr>
              <w:pStyle w:val="Default"/>
              <w:jc w:val="both"/>
              <w:rPr>
                <w:sz w:val="20"/>
                <w:szCs w:val="20"/>
              </w:rPr>
            </w:pPr>
            <w:r w:rsidRPr="00BB117D">
              <w:rPr>
                <w:sz w:val="20"/>
                <w:szCs w:val="20"/>
              </w:rPr>
              <w:t xml:space="preserve">Високо образовање: </w:t>
            </w:r>
          </w:p>
          <w:p w:rsidR="00BB117D" w:rsidRPr="00BB117D" w:rsidRDefault="00BB117D" w:rsidP="00BB117D">
            <w:pPr>
              <w:pStyle w:val="Default"/>
              <w:jc w:val="both"/>
              <w:rPr>
                <w:sz w:val="20"/>
                <w:szCs w:val="20"/>
              </w:rPr>
            </w:pPr>
            <w:r w:rsidRPr="00BB117D">
              <w:rPr>
                <w:sz w:val="20"/>
                <w:szCs w:val="20"/>
              </w:rPr>
              <w:t xml:space="preserve">– на студијама првог степена (основне струковне/академске студије) по пропису који уређује високо образовање, почев од 10. септембра 2005. године; </w:t>
            </w:r>
          </w:p>
          <w:p w:rsidR="000D1357" w:rsidRPr="007F43B7" w:rsidRDefault="00BB117D" w:rsidP="00BB117D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117D">
              <w:rPr>
                <w:rFonts w:ascii="Times New Roman" w:hAnsi="Times New Roman"/>
                <w:sz w:val="20"/>
                <w:szCs w:val="20"/>
              </w:rPr>
              <w:t>– на основним студијама у трајању од најмање две године, по пропису који је уређивао високо образовање до 10. септембра 2005. године.</w:t>
            </w:r>
            <w:r>
              <w:rPr>
                <w:sz w:val="23"/>
                <w:szCs w:val="23"/>
              </w:rPr>
              <w:t xml:space="preserve"> </w:t>
            </w:r>
          </w:p>
        </w:tc>
      </w:tr>
      <w:tr w:rsidR="000D1357" w:rsidRPr="00E1142A" w:rsidTr="003E4475">
        <w:tc>
          <w:tcPr>
            <w:tcW w:w="2196" w:type="dxa"/>
          </w:tcPr>
          <w:p w:rsidR="000D1357" w:rsidRPr="00FA5296" w:rsidRDefault="000D1357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A529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47" w:type="dxa"/>
          </w:tcPr>
          <w:p w:rsidR="00BB117D" w:rsidRPr="00BB117D" w:rsidRDefault="00BB117D" w:rsidP="00BB117D">
            <w:pPr>
              <w:pStyle w:val="Default"/>
              <w:jc w:val="both"/>
              <w:rPr>
                <w:sz w:val="20"/>
                <w:szCs w:val="20"/>
              </w:rPr>
            </w:pPr>
            <w:r w:rsidRPr="00BB117D">
              <w:rPr>
                <w:sz w:val="20"/>
                <w:szCs w:val="20"/>
              </w:rPr>
              <w:t xml:space="preserve">стручни испит; </w:t>
            </w:r>
          </w:p>
          <w:p w:rsidR="00BB117D" w:rsidRPr="00BB117D" w:rsidRDefault="00BB117D" w:rsidP="00BB117D">
            <w:pPr>
              <w:pStyle w:val="Default"/>
              <w:jc w:val="both"/>
              <w:rPr>
                <w:sz w:val="20"/>
                <w:szCs w:val="20"/>
              </w:rPr>
            </w:pPr>
            <w:r w:rsidRPr="00BB117D">
              <w:rPr>
                <w:sz w:val="20"/>
                <w:szCs w:val="20"/>
              </w:rPr>
              <w:t xml:space="preserve">– лиценца; </w:t>
            </w:r>
          </w:p>
          <w:p w:rsidR="000D1357" w:rsidRPr="007F43B7" w:rsidRDefault="00BB117D" w:rsidP="00BB117D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B117D">
              <w:rPr>
                <w:rFonts w:ascii="Times New Roman" w:hAnsi="Times New Roman"/>
                <w:sz w:val="20"/>
                <w:szCs w:val="20"/>
              </w:rPr>
              <w:t>– најмање шест месеци радног искуства у наведеном звању</w:t>
            </w:r>
            <w:r>
              <w:rPr>
                <w:sz w:val="23"/>
                <w:szCs w:val="23"/>
              </w:rPr>
              <w:t xml:space="preserve">. </w:t>
            </w:r>
          </w:p>
        </w:tc>
      </w:tr>
      <w:tr w:rsidR="000D1357" w:rsidRPr="00E1142A" w:rsidTr="003E4475">
        <w:tc>
          <w:tcPr>
            <w:tcW w:w="2196" w:type="dxa"/>
          </w:tcPr>
          <w:p w:rsidR="000D1357" w:rsidRPr="007F43B7" w:rsidRDefault="000D1357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Број  извршилаца</w:t>
            </w:r>
          </w:p>
        </w:tc>
        <w:tc>
          <w:tcPr>
            <w:tcW w:w="8847" w:type="dxa"/>
          </w:tcPr>
          <w:p w:rsidR="000D1357" w:rsidRPr="007F43B7" w:rsidRDefault="000D1357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0D1357" w:rsidRDefault="000D1357" w:rsidP="000E4D1A">
      <w:pPr>
        <w:spacing w:after="0" w:line="240" w:lineRule="auto"/>
        <w:rPr>
          <w:b/>
          <w:sz w:val="24"/>
          <w:u w:val="single"/>
        </w:rPr>
      </w:pPr>
    </w:p>
    <w:tbl>
      <w:tblPr>
        <w:tblW w:w="11142" w:type="dxa"/>
        <w:tblInd w:w="-3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50"/>
        <w:gridCol w:w="8892"/>
      </w:tblGrid>
      <w:tr w:rsidR="00F92B5C" w:rsidRPr="00E1142A" w:rsidTr="00F64EBD">
        <w:trPr>
          <w:trHeight w:val="526"/>
        </w:trPr>
        <w:tc>
          <w:tcPr>
            <w:tcW w:w="2250" w:type="dxa"/>
          </w:tcPr>
          <w:p w:rsidR="00F92B5C" w:rsidRPr="00F904A2" w:rsidRDefault="00F92B5C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04A2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F92B5C" w:rsidRPr="00F904A2" w:rsidRDefault="00F92B5C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92" w:type="dxa"/>
          </w:tcPr>
          <w:p w:rsidR="00330FBF" w:rsidRDefault="00330FBF" w:rsidP="000E4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A529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МЕДИЦИНСКА СЕСТРА - ТЕХНИЧАР 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 ОСТАЛИМ БОЛНИЧКИМ ОДЕЉЕЊИМА</w:t>
            </w:r>
          </w:p>
          <w:p w:rsidR="00F92B5C" w:rsidRPr="006B2BA0" w:rsidRDefault="00330FBF" w:rsidP="000E4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-Медицинска сестра у Служби за Пнеумофтизиологију</w:t>
            </w:r>
          </w:p>
        </w:tc>
      </w:tr>
      <w:tr w:rsidR="007E6151" w:rsidRPr="00E1142A" w:rsidTr="00F64EBD">
        <w:trPr>
          <w:trHeight w:val="526"/>
        </w:trPr>
        <w:tc>
          <w:tcPr>
            <w:tcW w:w="2250" w:type="dxa"/>
          </w:tcPr>
          <w:p w:rsidR="007E6151" w:rsidRPr="00F904A2" w:rsidRDefault="007E6151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04A2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92" w:type="dxa"/>
          </w:tcPr>
          <w:p w:rsidR="007E6151" w:rsidRPr="007E6151" w:rsidRDefault="007E6151" w:rsidP="007E61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ZO32417</w:t>
            </w:r>
          </w:p>
        </w:tc>
      </w:tr>
      <w:tr w:rsidR="00F92B5C" w:rsidRPr="00E1142A" w:rsidTr="00F64EBD">
        <w:trPr>
          <w:trHeight w:val="488"/>
        </w:trPr>
        <w:tc>
          <w:tcPr>
            <w:tcW w:w="2250" w:type="dxa"/>
          </w:tcPr>
          <w:p w:rsidR="00F92B5C" w:rsidRPr="00F904A2" w:rsidRDefault="00F92B5C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Pr="00F904A2" w:rsidRDefault="00F904A2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Pr="00F904A2" w:rsidRDefault="00F904A2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Pr="00F904A2" w:rsidRDefault="00F904A2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Pr="00F904A2" w:rsidRDefault="00F904A2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Pr="00F904A2" w:rsidRDefault="00F904A2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Pr="00F904A2" w:rsidRDefault="00F904A2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Pr="00F904A2" w:rsidRDefault="00F904A2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04A2" w:rsidRPr="00F904A2" w:rsidRDefault="00F904A2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2B5C" w:rsidRPr="00F904A2" w:rsidRDefault="00F92B5C" w:rsidP="000E4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04A2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F92B5C" w:rsidRPr="00F904A2" w:rsidRDefault="00F92B5C" w:rsidP="000E4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04A2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8892" w:type="dxa"/>
          </w:tcPr>
          <w:p w:rsidR="007F43B7" w:rsidRPr="00F058EB" w:rsidRDefault="007F43B7" w:rsidP="000E4D1A">
            <w:pPr>
              <w:pStyle w:val="BlockText"/>
              <w:ind w:left="0" w:right="1"/>
              <w:jc w:val="both"/>
              <w:rPr>
                <w:color w:val="auto"/>
                <w:sz w:val="20"/>
                <w:szCs w:val="20"/>
              </w:rPr>
            </w:pPr>
            <w:r w:rsidRPr="00F058EB">
              <w:rPr>
                <w:color w:val="auto"/>
                <w:sz w:val="20"/>
                <w:szCs w:val="20"/>
              </w:rPr>
              <w:t xml:space="preserve">Опис посла: </w:t>
            </w:r>
          </w:p>
          <w:p w:rsidR="00F3428D" w:rsidRPr="00E1142A" w:rsidRDefault="00854B54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Планира и пружа услуге процеса здравствене неге и подршке пацијентима у складу са праксом и стандардима савремене здравствене неге, о чему води прописану медицинску документацију;</w:t>
            </w:r>
          </w:p>
          <w:p w:rsidR="00F3428D" w:rsidRPr="00E1142A" w:rsidRDefault="00854B54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обавља сложене медицинске мере код болесника у поступку неге, терапије, дијагностике и рехабилитације;</w:t>
            </w:r>
          </w:p>
          <w:p w:rsidR="00F3428D" w:rsidRPr="00E1142A" w:rsidRDefault="00854B54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примењује прописану терапију и контролише узимање лекова;</w:t>
            </w:r>
          </w:p>
          <w:p w:rsidR="00F3428D" w:rsidRPr="00E1142A" w:rsidRDefault="00854B54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врши припрему болесника и асистира лекару при интервенцијама;</w:t>
            </w:r>
          </w:p>
          <w:p w:rsidR="00F3428D" w:rsidRPr="00E1142A" w:rsidRDefault="00854B54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учествује у пријему болесника, визити, посматра пацијента и обавештава лекара о стању пацијента;прати опште стање пацијента, мери и евидентира виталне функције и друге показатеље;</w:t>
            </w:r>
          </w:p>
          <w:p w:rsidR="00F3428D" w:rsidRPr="00E1142A" w:rsidRDefault="00854B54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припрема простор, медицинску опрему, инструменте и материјал за рад;</w:t>
            </w:r>
          </w:p>
          <w:p w:rsidR="00F3428D" w:rsidRPr="00E1142A" w:rsidRDefault="00854B54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спроводи мере за спречавање интрахоспиталних инфекција;</w:t>
            </w:r>
          </w:p>
          <w:p w:rsidR="00F3428D" w:rsidRPr="00E1142A" w:rsidRDefault="00854B54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учествује у набавци потребног материјала;</w:t>
            </w:r>
          </w:p>
          <w:p w:rsidR="00F3428D" w:rsidRPr="00E1142A" w:rsidRDefault="00854B54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одлаже и уклања медицински отпад на прописани начин; </w:t>
            </w:r>
          </w:p>
          <w:p w:rsidR="00F3428D" w:rsidRPr="00E1142A" w:rsidRDefault="00854B54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припрема и прати пацијенте приликом специјалистичко-консултативних и других прегледа; </w:t>
            </w:r>
          </w:p>
          <w:p w:rsidR="00F3428D" w:rsidRPr="00E1142A" w:rsidRDefault="00854B54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прикупља материјал за лабораторијске и друге анализе;</w:t>
            </w:r>
          </w:p>
          <w:p w:rsidR="00F3428D" w:rsidRPr="00E1142A" w:rsidRDefault="00854B54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стара се о хигијенско-техничкој исправности просторија службе,  води бригу о исправности медицинске опреме на одељењу и стара се о стерилности инструмената;</w:t>
            </w:r>
          </w:p>
          <w:p w:rsidR="00F3428D" w:rsidRPr="00E1142A" w:rsidRDefault="00854B54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прово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ди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личну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општ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хигијен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пацијената; </w:t>
            </w:r>
          </w:p>
          <w:p w:rsidR="00F3428D" w:rsidRPr="00E1142A" w:rsidRDefault="00854B54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о исхрани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пацијената; </w:t>
            </w:r>
          </w:p>
          <w:p w:rsidR="00F3428D" w:rsidRPr="00E1142A" w:rsidRDefault="00854B54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рипрема пацијента за пријем посета и отпуста са одељења; </w:t>
            </w:r>
          </w:p>
          <w:p w:rsidR="00F3428D" w:rsidRPr="00E1142A" w:rsidRDefault="00854B54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о спровођењу кућног реда;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бавља послове у амбуланти, води протокол лекара, амбулантни протокол и сл; </w:t>
            </w:r>
          </w:p>
          <w:p w:rsidR="00F3428D" w:rsidRPr="00E1142A" w:rsidRDefault="00854B54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арађује  и координира са другим здравственим радницима,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преноси искуства на </w:t>
            </w:r>
            <w:r w:rsidR="00F3428D" w:rsidRPr="00E1142A">
              <w:rPr>
                <w:rFonts w:ascii="Times New Roman" w:hAnsi="Times New Roman"/>
                <w:sz w:val="20"/>
                <w:szCs w:val="20"/>
              </w:rPr>
              <w:t>млађ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е сестре и уводи у рад приправнике и новопримљене сестре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; ради на свом стручном усавршавању;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ради на здравственом васпитању и подизању здравствене културе становништва, ради на унапредјењу и афирмацији одељења и запослених;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</w:p>
          <w:p w:rsidR="00F3428D" w:rsidRPr="00E1142A" w:rsidRDefault="00854B54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средства са којима рукује, за уредност, тачност и за квалитет послова из делокруга свога рада;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дговоран је за правилно и уредно вођење медицинске документације;</w:t>
            </w:r>
          </w:p>
          <w:p w:rsidR="00F3428D" w:rsidRPr="00E1142A" w:rsidRDefault="00854B54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бавља административне послове</w:t>
            </w:r>
          </w:p>
          <w:p w:rsidR="00F3428D" w:rsidRPr="00E1142A" w:rsidRDefault="00854B54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уредно води књигу примопредаје и исту потписује приликом примопредаје; </w:t>
            </w:r>
          </w:p>
          <w:p w:rsidR="00854B54" w:rsidRPr="00E1142A" w:rsidRDefault="00854B54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ружа стручну пратњу приликом транспорта пацијента у здравствену установу вишег нивоа;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придржава се мера заштите на раду.</w:t>
            </w:r>
          </w:p>
          <w:p w:rsidR="007F43B7" w:rsidRPr="00E1142A" w:rsidRDefault="00854B54" w:rsidP="00BB11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F92B5C" w:rsidRPr="00F3428D" w:rsidRDefault="007F43B7" w:rsidP="000E4D1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B0E47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="00F92B5C" w:rsidRPr="005B0E47">
              <w:rPr>
                <w:rFonts w:ascii="Times New Roman" w:hAnsi="Times New Roman"/>
                <w:sz w:val="20"/>
                <w:szCs w:val="20"/>
              </w:rPr>
              <w:t>За свој рад одговоран је начелнику службе</w:t>
            </w:r>
            <w:r w:rsidRPr="005B0E47">
              <w:rPr>
                <w:rFonts w:ascii="Times New Roman" w:hAnsi="Times New Roman"/>
                <w:sz w:val="20"/>
                <w:szCs w:val="20"/>
              </w:rPr>
              <w:t xml:space="preserve">, главној сестри службе, </w:t>
            </w:r>
            <w:r w:rsidR="00F92B5C" w:rsidRPr="005B0E47">
              <w:rPr>
                <w:rFonts w:ascii="Times New Roman" w:hAnsi="Times New Roman"/>
                <w:sz w:val="20"/>
                <w:szCs w:val="20"/>
              </w:rPr>
              <w:t xml:space="preserve"> главној сестри</w:t>
            </w:r>
            <w:r w:rsidR="00F342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B0E47">
              <w:rPr>
                <w:rFonts w:ascii="Times New Roman" w:hAnsi="Times New Roman"/>
                <w:sz w:val="20"/>
                <w:szCs w:val="20"/>
              </w:rPr>
              <w:t>ОЈ Оп</w:t>
            </w:r>
            <w:r w:rsidR="00F92B5C" w:rsidRPr="005B0E47">
              <w:rPr>
                <w:rFonts w:ascii="Times New Roman" w:hAnsi="Times New Roman"/>
                <w:sz w:val="20"/>
                <w:szCs w:val="20"/>
              </w:rPr>
              <w:t>ште болн</w:t>
            </w:r>
            <w:r w:rsidRPr="005B0E47">
              <w:rPr>
                <w:rFonts w:ascii="Times New Roman" w:hAnsi="Times New Roman"/>
                <w:sz w:val="20"/>
                <w:szCs w:val="20"/>
              </w:rPr>
              <w:t>ице Вр</w:t>
            </w:r>
            <w:r w:rsidR="00F3428D">
              <w:rPr>
                <w:rFonts w:ascii="Times New Roman" w:hAnsi="Times New Roman"/>
                <w:sz w:val="20"/>
                <w:szCs w:val="20"/>
              </w:rPr>
              <w:t>ање</w:t>
            </w:r>
          </w:p>
          <w:p w:rsidR="00F92B5C" w:rsidRPr="000D1357" w:rsidRDefault="00F92B5C" w:rsidP="000E4D1A">
            <w:pPr>
              <w:pStyle w:val="NoSpacing"/>
              <w:ind w:left="720"/>
              <w:jc w:val="both"/>
              <w:rPr>
                <w:rFonts w:ascii="Times New Roman" w:hAnsi="Times New Roman"/>
                <w:b/>
              </w:rPr>
            </w:pPr>
          </w:p>
        </w:tc>
      </w:tr>
      <w:tr w:rsidR="00F92B5C" w:rsidRPr="00E1142A" w:rsidTr="00F64EBD">
        <w:tc>
          <w:tcPr>
            <w:tcW w:w="2250" w:type="dxa"/>
          </w:tcPr>
          <w:p w:rsidR="00F92B5C" w:rsidRPr="000D1357" w:rsidRDefault="00F92B5C" w:rsidP="000E4D1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Стручна спрема образовање</w:t>
            </w:r>
          </w:p>
        </w:tc>
        <w:tc>
          <w:tcPr>
            <w:tcW w:w="8892" w:type="dxa"/>
          </w:tcPr>
          <w:p w:rsidR="00854B54" w:rsidRPr="00E1142A" w:rsidRDefault="00BB117D" w:rsidP="00BB1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средње образовање.</w:t>
            </w:r>
          </w:p>
          <w:p w:rsidR="00F92B5C" w:rsidRPr="00BB117D" w:rsidRDefault="00F92B5C" w:rsidP="000E4D1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2B5C" w:rsidRPr="00E1142A" w:rsidTr="00F64EBD">
        <w:tc>
          <w:tcPr>
            <w:tcW w:w="2250" w:type="dxa"/>
          </w:tcPr>
          <w:p w:rsidR="00F92B5C" w:rsidRPr="00FA5296" w:rsidRDefault="00F92B5C" w:rsidP="000E4D1A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FA5296">
              <w:rPr>
                <w:rFonts w:ascii="Times New Roman" w:hAnsi="Times New Roman"/>
                <w:b/>
                <w:lang w:val="ru-RU"/>
              </w:rPr>
              <w:t>Додатна знања и испити/радно искуство</w:t>
            </w:r>
          </w:p>
        </w:tc>
        <w:tc>
          <w:tcPr>
            <w:tcW w:w="8892" w:type="dxa"/>
          </w:tcPr>
          <w:p w:rsidR="00BB117D" w:rsidRPr="00E1142A" w:rsidRDefault="00BB117D" w:rsidP="00BB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BB117D" w:rsidRPr="00E1142A" w:rsidRDefault="00BB117D" w:rsidP="00BB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лиценца;</w:t>
            </w:r>
          </w:p>
          <w:p w:rsidR="00BB117D" w:rsidRPr="00E1142A" w:rsidRDefault="00BB117D" w:rsidP="00BB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најмање шест месеци радног искуства у наведеном звању.</w:t>
            </w:r>
          </w:p>
          <w:p w:rsidR="00F92B5C" w:rsidRPr="00E1142A" w:rsidRDefault="00F92B5C" w:rsidP="00BB117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2B5C" w:rsidRPr="00E1142A" w:rsidTr="00F64EBD">
        <w:tc>
          <w:tcPr>
            <w:tcW w:w="2250" w:type="dxa"/>
          </w:tcPr>
          <w:p w:rsidR="00F92B5C" w:rsidRPr="000D1357" w:rsidRDefault="00F92B5C" w:rsidP="000E4D1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Број  извршилаца</w:t>
            </w:r>
          </w:p>
        </w:tc>
        <w:tc>
          <w:tcPr>
            <w:tcW w:w="8892" w:type="dxa"/>
          </w:tcPr>
          <w:p w:rsidR="00F92B5C" w:rsidRPr="003E4475" w:rsidRDefault="003E4475" w:rsidP="000E4D1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</w:tr>
    </w:tbl>
    <w:p w:rsidR="00C917F6" w:rsidRPr="00833D7C" w:rsidRDefault="00C917F6" w:rsidP="000E4D1A">
      <w:pPr>
        <w:spacing w:after="0" w:line="240" w:lineRule="auto"/>
        <w:rPr>
          <w:b/>
          <w:sz w:val="24"/>
          <w:u w:val="single"/>
        </w:rPr>
      </w:pPr>
    </w:p>
    <w:tbl>
      <w:tblPr>
        <w:tblW w:w="11133" w:type="dxa"/>
        <w:tblInd w:w="-3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58"/>
        <w:gridCol w:w="1940"/>
        <w:gridCol w:w="850"/>
        <w:gridCol w:w="1792"/>
        <w:gridCol w:w="5493"/>
      </w:tblGrid>
      <w:tr w:rsidR="001C4CF7" w:rsidRPr="00E1142A" w:rsidTr="00F64EBD">
        <w:trPr>
          <w:trHeight w:val="250"/>
        </w:trPr>
        <w:tc>
          <w:tcPr>
            <w:tcW w:w="11133" w:type="dxa"/>
            <w:gridSpan w:val="5"/>
            <w:tcBorders>
              <w:right w:val="double" w:sz="4" w:space="0" w:color="auto"/>
            </w:tcBorders>
            <w:shd w:val="clear" w:color="000000" w:fill="FFFF00"/>
            <w:noWrap/>
            <w:vAlign w:val="center"/>
            <w:hideMark/>
          </w:tcPr>
          <w:p w:rsidR="001C4CF7" w:rsidRPr="00E1142A" w:rsidRDefault="001C4CF7" w:rsidP="00465374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  <w:lang w:val="sr-Cyrl-CS"/>
              </w:rPr>
            </w:pPr>
            <w:r w:rsidRPr="00E1142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     </w:t>
            </w:r>
            <w:r w:rsidR="0051202F" w:rsidRPr="00E1142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2.</w:t>
            </w:r>
            <w:r w:rsidRPr="00E1142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5.</w:t>
            </w:r>
            <w:r w:rsidRPr="00E1142A"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  <w:t>Служба за општу хирургију</w:t>
            </w:r>
          </w:p>
          <w:p w:rsidR="001C4CF7" w:rsidRPr="00E1142A" w:rsidRDefault="001C4CF7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</w:p>
        </w:tc>
      </w:tr>
      <w:tr w:rsidR="00BB117D" w:rsidRPr="00E1142A" w:rsidTr="00F64EBD">
        <w:trPr>
          <w:trHeight w:val="250"/>
        </w:trPr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  Р.бр.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Назив радног места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Бр. изврш.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Стручна спрема</w:t>
            </w:r>
          </w:p>
        </w:tc>
        <w:tc>
          <w:tcPr>
            <w:tcW w:w="5493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                           Посебни услови</w:t>
            </w:r>
          </w:p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BB117D" w:rsidRPr="00E1142A" w:rsidTr="00F64EBD">
        <w:trPr>
          <w:trHeight w:val="250"/>
        </w:trPr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1.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у операционим салама  -Начелник службе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7.степен - Мед.фак. </w:t>
            </w:r>
          </w:p>
        </w:tc>
        <w:tc>
          <w:tcPr>
            <w:tcW w:w="5493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опште хирургије</w:t>
            </w:r>
          </w:p>
          <w:p w:rsidR="00BB117D" w:rsidRPr="00E1142A" w:rsidRDefault="00BB117D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BB117D" w:rsidRPr="00E1142A" w:rsidTr="00F64EBD">
        <w:trPr>
          <w:trHeight w:val="250"/>
        </w:trPr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BB117D" w:rsidRPr="00E1142A" w:rsidRDefault="00B2216E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Доктор медицине специјалиста у операционим  салама- шеф одсека операционог блока са интезивном негом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color w:val="00000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color w:val="000000"/>
                <w:sz w:val="20"/>
                <w:szCs w:val="20"/>
              </w:rPr>
              <w:t>7.степен - Мед.фак.</w:t>
            </w:r>
          </w:p>
        </w:tc>
        <w:tc>
          <w:tcPr>
            <w:tcW w:w="5493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 стручни испит;</w:t>
            </w:r>
          </w:p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 лиценца;</w:t>
            </w:r>
          </w:p>
          <w:p w:rsidR="00BB117D" w:rsidRPr="00E1142A" w:rsidRDefault="00BB117D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 специјалистички испит из опште хирургије и субспецијалистички испит из абдоминалне хирургије</w:t>
            </w:r>
          </w:p>
        </w:tc>
      </w:tr>
      <w:tr w:rsidR="00BB117D" w:rsidRPr="00E1142A" w:rsidTr="00F64EBD">
        <w:trPr>
          <w:trHeight w:val="250"/>
        </w:trPr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BB117D" w:rsidRPr="00E1142A" w:rsidRDefault="00B2216E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у операционим салама - шеф одсека за специјалистичко консултативну делатност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493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BB117D" w:rsidRPr="00E1142A" w:rsidRDefault="00BB117D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-специјалистички испит из опште хирургије </w:t>
            </w:r>
          </w:p>
        </w:tc>
      </w:tr>
      <w:tr w:rsidR="00BB117D" w:rsidRPr="00E1142A" w:rsidTr="00F64EBD">
        <w:trPr>
          <w:trHeight w:val="250"/>
        </w:trPr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BB117D" w:rsidRPr="00E1142A" w:rsidRDefault="00B2216E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субспецијалиста у операционим  салама- шеф одсека ангиологију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493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BB117D" w:rsidRPr="00E1142A" w:rsidRDefault="00BB117D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опште хирургије и субспецијалистички испит из васкуларне хирургије</w:t>
            </w:r>
          </w:p>
        </w:tc>
      </w:tr>
      <w:tr w:rsidR="00BB117D" w:rsidRPr="00E1142A" w:rsidTr="00F64EBD">
        <w:trPr>
          <w:trHeight w:val="250"/>
        </w:trPr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BB117D" w:rsidRPr="00E1142A" w:rsidRDefault="00B2216E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у операционим  салама - шеф одсека за опекотине и политрауму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493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BB117D" w:rsidRPr="00E1142A" w:rsidRDefault="00BB117D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-специјалистички испит из опште хирургије </w:t>
            </w:r>
          </w:p>
        </w:tc>
      </w:tr>
      <w:tr w:rsidR="00BB117D" w:rsidRPr="00E1142A" w:rsidTr="00F64EBD">
        <w:trPr>
          <w:trHeight w:val="250"/>
        </w:trPr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BB117D" w:rsidRPr="00E1142A" w:rsidRDefault="00B2216E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у операционим  салама - шеф одсека за онколошку хирургију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7.степен - </w:t>
            </w:r>
            <w:r w:rsidR="00B44057" w:rsidRPr="00E1142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Мед.фак.</w:t>
            </w:r>
          </w:p>
        </w:tc>
        <w:tc>
          <w:tcPr>
            <w:tcW w:w="5493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BB117D" w:rsidRPr="00E1142A" w:rsidRDefault="00BB117D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опште хирургије</w:t>
            </w:r>
          </w:p>
        </w:tc>
      </w:tr>
      <w:tr w:rsidR="00BB117D" w:rsidRPr="00E1142A" w:rsidTr="00F64EBD">
        <w:trPr>
          <w:trHeight w:val="250"/>
        </w:trPr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BB117D" w:rsidRPr="00E1142A" w:rsidRDefault="00B2216E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Доктор медицине субспецијалиста у операционим салама  - шеф одсека за колоректалну хирургију са протоколом</w:t>
            </w:r>
          </w:p>
          <w:p w:rsidR="00B2216E" w:rsidRPr="00E1142A" w:rsidRDefault="00B2216E" w:rsidP="004653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val="sr-Cyrl-CS"/>
              </w:rPr>
            </w:pPr>
            <w:r w:rsidRPr="00E1142A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</w:pPr>
            <w:r w:rsidRPr="00E1142A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7.степен - Мед.фак.</w:t>
            </w:r>
          </w:p>
        </w:tc>
        <w:tc>
          <w:tcPr>
            <w:tcW w:w="5493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val="ru-RU"/>
              </w:rPr>
            </w:pPr>
            <w:r w:rsidRPr="00E1142A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val="ru-RU"/>
              </w:rPr>
              <w:t>- стручни испит;</w:t>
            </w:r>
          </w:p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val="ru-RU"/>
              </w:rPr>
            </w:pPr>
            <w:r w:rsidRPr="00E1142A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val="ru-RU"/>
              </w:rPr>
              <w:t>- лиценца;</w:t>
            </w:r>
          </w:p>
          <w:p w:rsidR="00BB117D" w:rsidRPr="00E1142A" w:rsidRDefault="00BB117D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val="ru-RU"/>
              </w:rPr>
              <w:t>- специјалистички испит из опште хирургије и субспецијалистички испит из абдоминалне хирургије</w:t>
            </w:r>
          </w:p>
        </w:tc>
      </w:tr>
      <w:tr w:rsidR="00BB117D" w:rsidRPr="00E1142A" w:rsidTr="00F64EBD">
        <w:trPr>
          <w:trHeight w:val="250"/>
        </w:trPr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BB117D" w:rsidRPr="00E1142A" w:rsidRDefault="00B2216E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у операционим  салама - шеф одсека за гастроинтестиналну хирургију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493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-специјалистички испит из опште хирургије</w:t>
            </w:r>
          </w:p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BB117D" w:rsidRPr="00E1142A" w:rsidRDefault="00BB117D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BB117D" w:rsidRPr="00E1142A" w:rsidTr="00F64EBD">
        <w:trPr>
          <w:trHeight w:val="250"/>
        </w:trPr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BB117D" w:rsidRPr="00E1142A" w:rsidRDefault="00B2216E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у операционим  салама - шеф дневне хируршке болнице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493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BB117D" w:rsidRPr="00E1142A" w:rsidRDefault="00BB117D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-специјалистички испит из опште хирургије</w:t>
            </w:r>
          </w:p>
        </w:tc>
      </w:tr>
      <w:tr w:rsidR="00BB117D" w:rsidRPr="00E1142A" w:rsidTr="00F64EBD">
        <w:trPr>
          <w:trHeight w:val="250"/>
        </w:trPr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BB117D" w:rsidRPr="00E1142A" w:rsidRDefault="00B2216E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10.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Доктор медицине специјалиста у операционим – салама -Управник  ОЈ Опште болнице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493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BB117D" w:rsidRPr="00E1142A" w:rsidRDefault="00BB117D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-специјалистички испит из опште хирургије </w:t>
            </w:r>
          </w:p>
        </w:tc>
      </w:tr>
      <w:tr w:rsidR="00BB117D" w:rsidRPr="00E1142A" w:rsidTr="00F64EBD">
        <w:trPr>
          <w:trHeight w:val="250"/>
        </w:trPr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BB117D" w:rsidRPr="00E1142A" w:rsidRDefault="00B2216E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11.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Доктор медицине специјалиста у операционим – салама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493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BB117D" w:rsidRPr="00E1142A" w:rsidRDefault="00BB117D" w:rsidP="00465374">
            <w:pPr>
              <w:spacing w:after="0" w:line="240" w:lineRule="auto"/>
              <w:jc w:val="both"/>
              <w:rPr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-специјалистички испит из опште хирургије </w:t>
            </w:r>
          </w:p>
        </w:tc>
      </w:tr>
      <w:tr w:rsidR="00BB117D" w:rsidRPr="00E1142A" w:rsidTr="00F64EBD">
        <w:trPr>
          <w:trHeight w:val="250"/>
        </w:trPr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BB117D" w:rsidRPr="00E1142A" w:rsidRDefault="001A0D21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2</w:t>
            </w:r>
            <w:r w:rsidR="00B2216E"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Доктор медицине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B117D" w:rsidRPr="00E1142A" w:rsidRDefault="001A0D21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493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BB117D" w:rsidRPr="00E1142A" w:rsidRDefault="000A42CD" w:rsidP="0046537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  <w:lang w:val="ru-RU"/>
              </w:rPr>
              <w:t>-</w:t>
            </w:r>
            <w:r w:rsidR="008F056B" w:rsidRPr="00E1142A">
              <w:rPr>
                <w:sz w:val="20"/>
                <w:szCs w:val="20"/>
              </w:rPr>
              <w:t xml:space="preserve"> </w:t>
            </w:r>
            <w:r w:rsidR="008F056B" w:rsidRPr="00E1142A">
              <w:rPr>
                <w:rFonts w:ascii="Times New Roman" w:hAnsi="Times New Roman"/>
                <w:sz w:val="20"/>
                <w:szCs w:val="20"/>
              </w:rPr>
              <w:t>најмање шест месеци радног искуства у звању доктора медицине;</w:t>
            </w:r>
          </w:p>
        </w:tc>
      </w:tr>
      <w:tr w:rsidR="00BB117D" w:rsidRPr="00E1142A" w:rsidTr="00F64EBD">
        <w:trPr>
          <w:trHeight w:val="250"/>
        </w:trPr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BB117D" w:rsidRPr="00E1142A" w:rsidRDefault="001A0D21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3</w:t>
            </w:r>
            <w:r w:rsidR="00B2216E" w:rsidRPr="00E1142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Главна сестра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техничар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 службе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4 степен средња мед.школа</w:t>
            </w:r>
          </w:p>
        </w:tc>
        <w:tc>
          <w:tcPr>
            <w:tcW w:w="5493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стручни испит;</w:t>
            </w:r>
          </w:p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BB117D" w:rsidRPr="00E1142A" w:rsidRDefault="00BB117D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медицинске сестре / техничара.</w:t>
            </w:r>
          </w:p>
        </w:tc>
      </w:tr>
      <w:tr w:rsidR="00BB117D" w:rsidRPr="00E1142A" w:rsidTr="00F64EBD">
        <w:trPr>
          <w:trHeight w:val="250"/>
        </w:trPr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BB117D" w:rsidRPr="00E1142A" w:rsidRDefault="001A0D21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4</w:t>
            </w:r>
            <w:r w:rsidR="00B2216E" w:rsidRPr="00E1142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Виша медицинска сестра техничар – инструментар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.степен –Виша мед.школа</w:t>
            </w:r>
          </w:p>
        </w:tc>
        <w:tc>
          <w:tcPr>
            <w:tcW w:w="5493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BB117D" w:rsidRPr="00E1142A" w:rsidRDefault="00BB117D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више медицинске сестре / техничара.</w:t>
            </w:r>
          </w:p>
        </w:tc>
      </w:tr>
      <w:tr w:rsidR="00BB117D" w:rsidRPr="00E1142A" w:rsidTr="00F64EBD">
        <w:trPr>
          <w:trHeight w:val="250"/>
        </w:trPr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BB117D" w:rsidRPr="00E1142A" w:rsidRDefault="001A0D21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5</w:t>
            </w:r>
            <w:r w:rsidR="00B2216E" w:rsidRPr="00E1142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color w:val="000000"/>
                <w:sz w:val="20"/>
                <w:szCs w:val="20"/>
                <w:lang w:val="sr-Cyrl-CS"/>
              </w:rPr>
              <w:t>Медицинска сестра техничар</w:t>
            </w:r>
            <w:r w:rsidR="000A42CD" w:rsidRPr="00E1142A">
              <w:rPr>
                <w:rFonts w:ascii="Times New Roman" w:hAnsi="Times New Roman"/>
                <w:color w:val="000000"/>
                <w:sz w:val="20"/>
                <w:szCs w:val="20"/>
                <w:lang w:val="sr-Cyrl-CS"/>
              </w:rPr>
              <w:t xml:space="preserve"> у операционој сали</w:t>
            </w:r>
            <w:r w:rsidRPr="00E1142A">
              <w:rPr>
                <w:rFonts w:ascii="Times New Roman" w:hAnsi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color w:val="000000"/>
                <w:sz w:val="20"/>
                <w:szCs w:val="20"/>
                <w:lang w:val="sr-Cyrl-CS"/>
              </w:rPr>
              <w:t>8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color w:val="000000"/>
                <w:sz w:val="20"/>
                <w:szCs w:val="20"/>
                <w:lang w:val="sr-Cyrl-CS"/>
              </w:rPr>
              <w:t>4</w:t>
            </w:r>
            <w:r w:rsidRPr="00E1142A">
              <w:rPr>
                <w:rFonts w:ascii="Times New Roman" w:hAnsi="Times New Roman"/>
                <w:color w:val="000000"/>
                <w:sz w:val="20"/>
                <w:szCs w:val="20"/>
              </w:rPr>
              <w:t>.степен -Мед.школа</w:t>
            </w:r>
          </w:p>
        </w:tc>
        <w:tc>
          <w:tcPr>
            <w:tcW w:w="5493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 стручни испит;</w:t>
            </w:r>
          </w:p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 лиценца;</w:t>
            </w:r>
          </w:p>
          <w:p w:rsidR="00BB117D" w:rsidRPr="00E1142A" w:rsidRDefault="00BB117D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 најмање шест месеци радног искуства у звању медицинске сестре / техничара.</w:t>
            </w:r>
          </w:p>
        </w:tc>
      </w:tr>
      <w:tr w:rsidR="00BB117D" w:rsidRPr="00E1142A" w:rsidTr="00F64EBD">
        <w:trPr>
          <w:trHeight w:val="250"/>
        </w:trPr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BB117D" w:rsidRPr="00E1142A" w:rsidRDefault="001A0D21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6</w:t>
            </w:r>
            <w:r w:rsidR="00B2216E" w:rsidRPr="00E1142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Медицинска сестра техничар – инструментар  главна сестра за интрахоспиталне инфекције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.степен -Мед.школа</w:t>
            </w:r>
          </w:p>
        </w:tc>
        <w:tc>
          <w:tcPr>
            <w:tcW w:w="5493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BB117D" w:rsidRPr="00E1142A" w:rsidRDefault="00BB117D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медицинске сестре / техничара.</w:t>
            </w:r>
          </w:p>
        </w:tc>
      </w:tr>
      <w:tr w:rsidR="00BB117D" w:rsidRPr="00E1142A" w:rsidTr="00F64EBD">
        <w:trPr>
          <w:trHeight w:val="250"/>
        </w:trPr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BB117D" w:rsidRPr="00E1142A" w:rsidRDefault="001A0D21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7</w:t>
            </w:r>
            <w:r w:rsidR="00B2216E" w:rsidRPr="00E1142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Виша медицинска сестра техничар </w:t>
            </w:r>
            <w:r w:rsidR="000A42CD"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на осталим болничким одељењима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.степен –Виша мед.школа</w:t>
            </w:r>
          </w:p>
        </w:tc>
        <w:tc>
          <w:tcPr>
            <w:tcW w:w="5493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BB117D" w:rsidRPr="00E1142A" w:rsidRDefault="00BB117D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више медицинске сестре / техничара.</w:t>
            </w:r>
          </w:p>
        </w:tc>
      </w:tr>
      <w:tr w:rsidR="00BB117D" w:rsidRPr="00E1142A" w:rsidTr="00F64EBD">
        <w:trPr>
          <w:trHeight w:val="250"/>
        </w:trPr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BB117D" w:rsidRPr="00E1142A" w:rsidRDefault="001A0D21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8</w:t>
            </w:r>
            <w:r w:rsidR="00B2216E" w:rsidRPr="00E1142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Медицинска сестра техничар</w:t>
            </w:r>
            <w:r w:rsidR="000A42CD"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на осталим болничким одељењима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24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.степен -Мед.школа</w:t>
            </w:r>
          </w:p>
        </w:tc>
        <w:tc>
          <w:tcPr>
            <w:tcW w:w="5493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BB117D" w:rsidRPr="00E1142A" w:rsidRDefault="00BB117D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медицинске сестре / техничара.</w:t>
            </w:r>
          </w:p>
        </w:tc>
      </w:tr>
      <w:tr w:rsidR="00BB117D" w:rsidRPr="00E1142A" w:rsidTr="00F64EBD">
        <w:trPr>
          <w:trHeight w:val="250"/>
        </w:trPr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BB117D" w:rsidRPr="00E1142A" w:rsidRDefault="001A0D21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19</w:t>
            </w:r>
            <w:r w:rsidR="00BB117D" w:rsidRPr="00E1142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BB117D" w:rsidRPr="00E1142A" w:rsidRDefault="00582184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Помоћни радник на нези болесника на осталим болничким одељењима-болничар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2  степен средња школа</w:t>
            </w:r>
          </w:p>
        </w:tc>
        <w:tc>
          <w:tcPr>
            <w:tcW w:w="5493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BB117D" w:rsidRPr="00E1142A" w:rsidRDefault="00BB117D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</w:tbl>
    <w:p w:rsidR="00C917F6" w:rsidRPr="00833D7C" w:rsidRDefault="00C917F6" w:rsidP="001C4CF7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1160" w:type="dxa"/>
        <w:tblInd w:w="-3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10"/>
        <w:gridCol w:w="8950"/>
      </w:tblGrid>
      <w:tr w:rsidR="001C4CF7" w:rsidRPr="00E1142A" w:rsidTr="00E1142A">
        <w:trPr>
          <w:trHeight w:val="526"/>
        </w:trPr>
        <w:tc>
          <w:tcPr>
            <w:tcW w:w="2210" w:type="dxa"/>
          </w:tcPr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50" w:type="dxa"/>
          </w:tcPr>
          <w:p w:rsidR="001C4CF7" w:rsidRPr="00E1142A" w:rsidRDefault="001C4CF7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ДОКТОР МЕДИЦИНЕ СПЕЦИЈАЛИСТА У</w:t>
            </w: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ОПЕРАЦИОНИМ САЛАМА</w:t>
            </w: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–</w:t>
            </w:r>
          </w:p>
          <w:p w:rsidR="001C4CF7" w:rsidRPr="00E1142A" w:rsidRDefault="001C4CF7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начелник службе</w:t>
            </w:r>
          </w:p>
          <w:p w:rsidR="001C4CF7" w:rsidRPr="00E1142A" w:rsidRDefault="001C4CF7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7E6151" w:rsidRPr="00E1142A" w:rsidTr="00E1142A">
        <w:trPr>
          <w:trHeight w:val="526"/>
        </w:trPr>
        <w:tc>
          <w:tcPr>
            <w:tcW w:w="2210" w:type="dxa"/>
          </w:tcPr>
          <w:p w:rsidR="007E6151" w:rsidRPr="00E1142A" w:rsidRDefault="007E615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950" w:type="dxa"/>
          </w:tcPr>
          <w:p w:rsidR="007E6151" w:rsidRPr="00E1142A" w:rsidRDefault="007F478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ZO30303</w:t>
            </w:r>
          </w:p>
        </w:tc>
      </w:tr>
      <w:tr w:rsidR="001C4CF7" w:rsidRPr="00E1142A" w:rsidTr="00E1142A">
        <w:trPr>
          <w:trHeight w:val="488"/>
        </w:trPr>
        <w:tc>
          <w:tcPr>
            <w:tcW w:w="2210" w:type="dxa"/>
          </w:tcPr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950" w:type="dxa"/>
          </w:tcPr>
          <w:p w:rsidR="001C4CF7" w:rsidRPr="00E1142A" w:rsidRDefault="001C4CF7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C4CF7" w:rsidRPr="00E1142A" w:rsidRDefault="001C4CF7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7E6151" w:rsidRPr="00E1142A" w:rsidRDefault="007E615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Обавља послове из домена своје специјалности; организује и руководи радом своје организационе јединице; стара се и одговара за стручно, квалитетно и благовремено извршавање послова и задатака; одговоран је за стручни рад организационе јединице; стара се о извршењу Плана рада организационе јединице у свим његовим сегментима и предузима мере за његово спровођење; врши контролу спровођења Програма унапређења квалитета рада; организује и спроводи стручни надзор над радом здравствених и других радника организационе јединице; утврђује оперативни распоред рада: распоред дежурства, приправности, консултација, распоред запослених у сменском раду и др; предлаже годишњи план рада организационе јединице у свим сегментима плана, план стручног усавршавања, план коришћења годишњих одмора; даје сагласност на све захтеве запослених за остваривање права из радног односа; потписује захтеве за набавку основних средстава и инвентара, захтеве за текуће и инвестиционо одржавање објекта и опреме, требовање лекова, медицинског и другог потрошног материјала; учествује у раду стручног колегијума; </w:t>
            </w:r>
          </w:p>
          <w:p w:rsidR="007E6151" w:rsidRPr="00E1142A" w:rsidRDefault="007E615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по утврђеном распореду води главну визиту,одговоран је за правилно и уредно вођење медицинске документације; координира рад одсека у оквиру своје организационе јединице; координира и утиче на развој добре сарадње са другим организационим јединицама</w:t>
            </w:r>
            <w:r w:rsidRPr="00E1142A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;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организује начин саопштавања потребних информација о стању пацијената; 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о спровођењу стручног рада у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својој организационој јединици; стара се да односи здравствених радника према корисницима услуга – пацијентима буду хумани и коректни; организује и контролише спровођење мера превенције од интрахоспиталних инфекција; саставља предлоге плана рада и плана набавки, одговоран је за спровођење и извршење утврђеног  плана рада и плана набавки; организује и контролише обуку приправника и специјализаната; брине о стручном усавршавању и континуираној едукацији запослених; стара се о спровођењу постојећих и увођењу нових дијагностичких и терапијских метода; стара се да запослени, у процесу рада, примењују прописане мере за безбедан и здрав рад, да наменски користе средства за рад, да користе прописана средства и опрему за личну заштиту на раду и да са њима пажљиво рукују; стара се о мерама извршења и показатељима квалитета заштите; спроводи утврђену пословну политику установе; одговоран је за спровођење Одлука, Наредби и Закључака стручних органа, органа управљања и директора установе; стара се о правилној примени прописа и општих аката и одговара за законитост рада своје организационе јединице; 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дговоран је за спровођење хигијенско – техничке заштите, санитарно – хигијенских и других прописа који се односе на организациону јединицу.</w:t>
            </w:r>
          </w:p>
          <w:p w:rsidR="007E6151" w:rsidRPr="00E1142A" w:rsidRDefault="007E615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Превенира, дијагностикује и лечи болести, повреде и друге физичке и менталне поремећаје коришћењем  специјализованих метода и техника, кроз примену принципа и процедура савремене медицине, о чему води прописану медицинску документацију; прегледа хоспитализоване и амбулантне пацијенте, врши пријем и отпуст болесника и издаје потребну документацију о резултатима лечења; реализује специјалистичке, дијагностичко-терапеутске интервенције; поставља дијагнозу, одређује терапију и води лечење; обавештава и саветује пацијента и породицу у вези са здравственим стањем и лечењем; обавља свакодневну визиту хоспитализованих пацијената, прати њихово стање, даје стручно упутство у вези дијагностике и лечења; врши пријем и збрињавање хитних пацијената; спроводи здравствену заштиту одређених категорија становништва, односно пацијената  оболелих од болести за чију превенцију, дијагностику и лечење је специјализован; обавља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друге послове из домена своје специјалности;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учествује у унапређењу квалитета здравствене заштите; обавља консултације са другим здравственим радницима и здравственим сарадницима; планира, надзире и евалуира спровођење здравствене заштите; спроводи активности стручног усавршавања у оквиру своје специјалности; утврђује време и узрок смрти; з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аједно са сарадницима одговоран је за исправност и правилно коришћење медицинске опреме;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правилно и уредно вођење медицинске документације;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чествује у здравственом васпитању и едукацији здравствених радника, лекара на специјализацији и приправника;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придржава се мера заштите на раду.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Пружа стручну пратњу приликом транспорта пацијента у здравствену установу вишег нивоа.</w:t>
            </w:r>
          </w:p>
          <w:p w:rsidR="007E6151" w:rsidRPr="00E1142A" w:rsidRDefault="007E615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1C4CF7" w:rsidRPr="00E1142A" w:rsidRDefault="007E615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За свој рад одговоран је  Управнику ОЈ Опште болнице Врање   и директору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З.Ц Врање</w:t>
            </w:r>
          </w:p>
        </w:tc>
      </w:tr>
      <w:tr w:rsidR="001C4CF7" w:rsidRPr="00E1142A" w:rsidTr="00E1142A">
        <w:tc>
          <w:tcPr>
            <w:tcW w:w="2210" w:type="dxa"/>
          </w:tcPr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950" w:type="dxa"/>
          </w:tcPr>
          <w:p w:rsidR="001C4CF7" w:rsidRPr="00E1142A" w:rsidRDefault="001C4CF7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образовање:</w:t>
            </w:r>
          </w:p>
          <w:p w:rsidR="001C4CF7" w:rsidRPr="00E1142A" w:rsidRDefault="001C4CF7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интегрисаним академским студијама из области медицине  по пропису који уређује високо образовање, почев од 10. септембра 2005. године и завршена специјализација из опште хирургије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1C4CF7" w:rsidRPr="00E1142A" w:rsidRDefault="001C4CF7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 из области медицине у трајању од најмање пет година по пропису који је уређивао високо образовање до 10. септембра 2005. године и завршена специјализација  из опште хирургије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1C4CF7" w:rsidRPr="00E1142A" w:rsidRDefault="001C4CF7" w:rsidP="00E1142A">
            <w:pPr>
              <w:pStyle w:val="ListParagraph"/>
              <w:spacing w:after="0" w:line="240" w:lineRule="auto"/>
              <w:ind w:left="756"/>
              <w:jc w:val="right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1C4CF7" w:rsidRPr="00E1142A" w:rsidTr="00E1142A">
        <w:tc>
          <w:tcPr>
            <w:tcW w:w="2210" w:type="dxa"/>
          </w:tcPr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950" w:type="dxa"/>
          </w:tcPr>
          <w:p w:rsidR="001C4CF7" w:rsidRPr="00E1142A" w:rsidRDefault="001C4CF7" w:rsidP="00E1142A">
            <w:pPr>
              <w:numPr>
                <w:ilvl w:val="0"/>
                <w:numId w:val="46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1C4CF7" w:rsidRPr="00E1142A" w:rsidRDefault="001C4CF7" w:rsidP="00E1142A">
            <w:pPr>
              <w:numPr>
                <w:ilvl w:val="0"/>
                <w:numId w:val="46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1C4CF7" w:rsidRPr="00E1142A" w:rsidRDefault="001C4CF7" w:rsidP="00E1142A">
            <w:pPr>
              <w:numPr>
                <w:ilvl w:val="0"/>
                <w:numId w:val="46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специјалистички испит;</w:t>
            </w:r>
          </w:p>
          <w:p w:rsidR="001C4CF7" w:rsidRPr="00E1142A" w:rsidRDefault="001C4CF7" w:rsidP="00E1142A">
            <w:pPr>
              <w:numPr>
                <w:ilvl w:val="0"/>
                <w:numId w:val="47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четири године и шест месеци радног искуства у звању доктора медицине</w:t>
            </w:r>
          </w:p>
          <w:p w:rsidR="001C4CF7" w:rsidRPr="00E1142A" w:rsidRDefault="001C4CF7" w:rsidP="00E1142A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</w:tr>
      <w:tr w:rsidR="001C4CF7" w:rsidRPr="00E1142A" w:rsidTr="00E1142A">
        <w:tc>
          <w:tcPr>
            <w:tcW w:w="2210" w:type="dxa"/>
          </w:tcPr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950" w:type="dxa"/>
          </w:tcPr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7F4783" w:rsidRPr="00F904A2" w:rsidRDefault="007F4783" w:rsidP="001C4CF7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1133" w:type="dxa"/>
        <w:tblInd w:w="-3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01"/>
        <w:gridCol w:w="8932"/>
      </w:tblGrid>
      <w:tr w:rsidR="007F4783" w:rsidRPr="00E1142A" w:rsidTr="00E1142A">
        <w:trPr>
          <w:trHeight w:val="526"/>
        </w:trPr>
        <w:tc>
          <w:tcPr>
            <w:tcW w:w="2201" w:type="dxa"/>
          </w:tcPr>
          <w:p w:rsidR="007F4783" w:rsidRPr="00E1142A" w:rsidRDefault="007F478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7F4783" w:rsidRPr="00E1142A" w:rsidRDefault="007F478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32" w:type="dxa"/>
          </w:tcPr>
          <w:p w:rsidR="007F4783" w:rsidRPr="00E1142A" w:rsidRDefault="007F4783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ДОКТОР МЕДИЦИНЕ СУБСПЕЦИЈАЛИСТА У</w:t>
            </w: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ОПЕРАЦИОНИМ САЛАМА</w:t>
            </w: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7F4783" w:rsidRPr="00E1142A" w:rsidRDefault="007F4783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-шеф одсека операционог блока са интензивном негом;</w:t>
            </w:r>
          </w:p>
          <w:p w:rsidR="007F4783" w:rsidRPr="00E1142A" w:rsidRDefault="007F4783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-шеф одсека за ангиологијУ</w:t>
            </w:r>
          </w:p>
          <w:p w:rsidR="007F4783" w:rsidRPr="00E1142A" w:rsidRDefault="007F4783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-шеф одсека за колоректалну хирургију са проктологијом;</w:t>
            </w:r>
          </w:p>
          <w:p w:rsidR="007F4783" w:rsidRPr="00E1142A" w:rsidRDefault="007F4783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-шеф одсека за гастроинтестиналну хирургију;</w:t>
            </w:r>
          </w:p>
        </w:tc>
      </w:tr>
      <w:tr w:rsidR="007F4783" w:rsidRPr="00E1142A" w:rsidTr="00E1142A">
        <w:trPr>
          <w:trHeight w:val="526"/>
        </w:trPr>
        <w:tc>
          <w:tcPr>
            <w:tcW w:w="2201" w:type="dxa"/>
          </w:tcPr>
          <w:p w:rsidR="007F4783" w:rsidRPr="00E1142A" w:rsidRDefault="007F478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932" w:type="dxa"/>
          </w:tcPr>
          <w:p w:rsidR="007F4783" w:rsidRPr="00E1142A" w:rsidRDefault="007F478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Z030102</w:t>
            </w:r>
          </w:p>
        </w:tc>
      </w:tr>
      <w:tr w:rsidR="007F4783" w:rsidRPr="00E1142A" w:rsidTr="00E1142A">
        <w:trPr>
          <w:trHeight w:val="488"/>
        </w:trPr>
        <w:tc>
          <w:tcPr>
            <w:tcW w:w="2201" w:type="dxa"/>
          </w:tcPr>
          <w:p w:rsidR="007F4783" w:rsidRPr="00E1142A" w:rsidRDefault="007F478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7F4783" w:rsidRPr="00E1142A" w:rsidRDefault="007F478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7F4783" w:rsidRPr="00E1142A" w:rsidRDefault="007F478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7F4783" w:rsidRPr="00E1142A" w:rsidRDefault="007F478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7F4783" w:rsidRPr="00E1142A" w:rsidRDefault="007F478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7F4783" w:rsidRPr="00E1142A" w:rsidRDefault="007F478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7F4783" w:rsidRPr="00E1142A" w:rsidRDefault="007F478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7F4783" w:rsidRPr="00E1142A" w:rsidRDefault="007F478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7F4783" w:rsidRPr="00E1142A" w:rsidRDefault="007F478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7F4783" w:rsidRPr="00E1142A" w:rsidRDefault="007F478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7F4783" w:rsidRPr="00E1142A" w:rsidRDefault="007F478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7F4783" w:rsidRPr="00E1142A" w:rsidRDefault="007F478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7F4783" w:rsidRPr="00E1142A" w:rsidRDefault="007F478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7F4783" w:rsidRPr="00E1142A" w:rsidRDefault="007F478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7F4783" w:rsidRPr="00E1142A" w:rsidRDefault="007F478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7F4783" w:rsidRPr="00E1142A" w:rsidRDefault="007F478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7F4783" w:rsidRPr="00E1142A" w:rsidRDefault="007F478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7F4783" w:rsidRPr="00E1142A" w:rsidRDefault="007F478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7F4783" w:rsidRPr="00E1142A" w:rsidRDefault="007F478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7F4783" w:rsidRPr="00E1142A" w:rsidRDefault="007F478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7F4783" w:rsidRPr="00E1142A" w:rsidRDefault="007F478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7F4783" w:rsidRPr="00E1142A" w:rsidRDefault="007F478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7F4783" w:rsidRPr="00E1142A" w:rsidRDefault="007F478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7F4783" w:rsidRPr="00E1142A" w:rsidRDefault="007F4783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932" w:type="dxa"/>
          </w:tcPr>
          <w:p w:rsidR="007F4783" w:rsidRPr="00E1142A" w:rsidRDefault="007F4783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7F4783" w:rsidRPr="00E1142A" w:rsidRDefault="007F4783" w:rsidP="007F478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7F4783" w:rsidRPr="00E1142A" w:rsidRDefault="007F4783" w:rsidP="007F478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Руководи стручним и организационим пословима одсека, односно организује и координира рад одсека и стара се о извршењу послова и задатака у оквиру одсека.</w:t>
            </w:r>
          </w:p>
          <w:p w:rsidR="007F4783" w:rsidRPr="00E1142A" w:rsidRDefault="007F4783" w:rsidP="007F478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Координира дијагностички и терапијски рад одсека, врши распоред лекара и осталих радника на послове и радне задатке у оквиру одсека. </w:t>
            </w:r>
          </w:p>
          <w:p w:rsidR="007F4783" w:rsidRPr="00E1142A" w:rsidRDefault="007F4783" w:rsidP="007F478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Организује стручно методолошки рад одсека. </w:t>
            </w:r>
          </w:p>
          <w:p w:rsidR="007F4783" w:rsidRPr="00E1142A" w:rsidRDefault="007F4783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7F4783" w:rsidRPr="00E1142A" w:rsidRDefault="007F4783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За свој рад одговоран је  начелнику службе/шефу одсека и 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помоћнику директора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За свој рад одговоран је  начелнику службе и 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помоћнику директора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F4783" w:rsidRPr="00E1142A" w:rsidRDefault="007F478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превенира, дијагностикује и лечи болести, повреде и друге физичке и менталне поремећаје коришћењем високо специјализованих метода и техника, кроз примену принципа и процедура савремене медицине, о чему води прописану медицинску документацију; </w:t>
            </w:r>
          </w:p>
          <w:p w:rsidR="007F4783" w:rsidRPr="00E1142A" w:rsidRDefault="007F4783" w:rsidP="007F4783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прегледа хоспитализоване и амбулантне пацијенте, врши пријем и отпуст болесника и издаје потребну документацију о резултатима лечења; </w:t>
            </w:r>
          </w:p>
          <w:p w:rsidR="007F4783" w:rsidRPr="00E1142A" w:rsidRDefault="007F4783" w:rsidP="007F4783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реализује субспецијалистичке, дијагностичко–терапеутске интервенције; </w:t>
            </w:r>
          </w:p>
          <w:p w:rsidR="007F4783" w:rsidRPr="00E1142A" w:rsidRDefault="007F4783" w:rsidP="007F4783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поставља дијагнозу, одређује терапију и води лечење; </w:t>
            </w:r>
          </w:p>
          <w:p w:rsidR="007F4783" w:rsidRPr="00E1142A" w:rsidRDefault="007F4783" w:rsidP="007F4783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обавештава и саветује пацијента и породицу у вези са здравственим стањем и лечењем; </w:t>
            </w:r>
          </w:p>
          <w:p w:rsidR="007F4783" w:rsidRPr="00E1142A" w:rsidRDefault="007F4783" w:rsidP="007F4783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обавља свакодневну визиту хоспитализованих пацијената, прати њихово стање, даје стручно упутство у вези дијагностике и лечења; </w:t>
            </w:r>
          </w:p>
          <w:p w:rsidR="007F4783" w:rsidRPr="00E1142A" w:rsidRDefault="007F4783" w:rsidP="007F4783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врши пријем и збрињавање хитних пацијената; </w:t>
            </w:r>
          </w:p>
          <w:p w:rsidR="007F4783" w:rsidRPr="00E1142A" w:rsidRDefault="007F4783" w:rsidP="007F4783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спроводи здравствену заштиту одређених категорија становништва, односно пацијената оболелих од болести за чију превенцију, дијагностику и лечење је уже специјализован; ; </w:t>
            </w:r>
          </w:p>
          <w:p w:rsidR="007F4783" w:rsidRPr="00E1142A" w:rsidRDefault="007F4783" w:rsidP="007F4783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учествује у унапређењу квалитета здравствене заштите; </w:t>
            </w:r>
          </w:p>
          <w:p w:rsidR="007F4783" w:rsidRPr="00E1142A" w:rsidRDefault="007F4783" w:rsidP="007F4783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обавља консултације са другим здравственим радницима и здравственим сарадницима; </w:t>
            </w:r>
          </w:p>
          <w:p w:rsidR="007F4783" w:rsidRPr="00E1142A" w:rsidRDefault="007F4783" w:rsidP="007F4783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планира, надзире и евалуира спровођење здравствене заштите;</w:t>
            </w:r>
          </w:p>
          <w:p w:rsidR="007F4783" w:rsidRPr="00E1142A" w:rsidRDefault="007F478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F4783" w:rsidRPr="00E1142A" w:rsidTr="00E1142A">
        <w:tc>
          <w:tcPr>
            <w:tcW w:w="2201" w:type="dxa"/>
          </w:tcPr>
          <w:p w:rsidR="007F4783" w:rsidRPr="00E1142A" w:rsidRDefault="007F4783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7F4783" w:rsidRPr="00E1142A" w:rsidRDefault="007F4783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7F4783" w:rsidRPr="00E1142A" w:rsidRDefault="007F4783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7F4783" w:rsidRPr="00E1142A" w:rsidRDefault="007F4783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932" w:type="dxa"/>
          </w:tcPr>
          <w:p w:rsidR="007F4783" w:rsidRPr="00E1142A" w:rsidRDefault="007F4783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Високо образовање: </w:t>
            </w:r>
          </w:p>
          <w:p w:rsidR="007F4783" w:rsidRPr="00E1142A" w:rsidRDefault="007F4783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на интегрисаним академским студијама, по пропису који уређује високо образовање, почев од 10. септембра 2005. године и завршена специјализација и ужа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сарадника; </w:t>
            </w:r>
          </w:p>
          <w:p w:rsidR="007F4783" w:rsidRPr="00E1142A" w:rsidRDefault="007F4783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на основним студијама у трајању од најмање пет година по пропису који је уређивао високо образовање до 10. септембра 2005. године и завршена специјализација и ужа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сарадника. </w:t>
            </w:r>
          </w:p>
        </w:tc>
      </w:tr>
      <w:tr w:rsidR="007F4783" w:rsidRPr="00E1142A" w:rsidTr="00E1142A">
        <w:tc>
          <w:tcPr>
            <w:tcW w:w="2201" w:type="dxa"/>
          </w:tcPr>
          <w:p w:rsidR="007F4783" w:rsidRPr="00E1142A" w:rsidRDefault="007F478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932" w:type="dxa"/>
          </w:tcPr>
          <w:p w:rsidR="007F4783" w:rsidRPr="007F4783" w:rsidRDefault="007F4783" w:rsidP="00E1142A">
            <w:pPr>
              <w:pStyle w:val="NormalStefbullets1"/>
              <w:numPr>
                <w:ilvl w:val="0"/>
                <w:numId w:val="0"/>
              </w:numPr>
            </w:pPr>
            <w:r>
              <w:t>-</w:t>
            </w:r>
            <w:r w:rsidRPr="007F4783">
              <w:t xml:space="preserve">стручни испит; </w:t>
            </w:r>
          </w:p>
          <w:p w:rsidR="007F4783" w:rsidRPr="00E1142A" w:rsidRDefault="007F4783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лиценца; </w:t>
            </w:r>
          </w:p>
          <w:p w:rsidR="007F4783" w:rsidRPr="00E1142A" w:rsidRDefault="007F4783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специјалистички испит; </w:t>
            </w:r>
          </w:p>
          <w:p w:rsidR="007F4783" w:rsidRPr="00E1142A" w:rsidRDefault="007F4783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испит/рад из уже специјализације; </w:t>
            </w:r>
          </w:p>
          <w:p w:rsidR="007F4783" w:rsidRPr="00E1142A" w:rsidRDefault="007F4783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најмање четири године и шест месеци радног искуства у звању доктора медицине. </w:t>
            </w:r>
          </w:p>
        </w:tc>
      </w:tr>
      <w:tr w:rsidR="007F4783" w:rsidRPr="00E1142A" w:rsidTr="00E1142A">
        <w:tc>
          <w:tcPr>
            <w:tcW w:w="2201" w:type="dxa"/>
          </w:tcPr>
          <w:p w:rsidR="007F4783" w:rsidRPr="00E1142A" w:rsidRDefault="007F478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932" w:type="dxa"/>
          </w:tcPr>
          <w:p w:rsidR="007F4783" w:rsidRPr="00E1142A" w:rsidRDefault="00541B4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4</w:t>
            </w:r>
          </w:p>
        </w:tc>
      </w:tr>
    </w:tbl>
    <w:p w:rsidR="007F4783" w:rsidRPr="007F4783" w:rsidRDefault="007F4783" w:rsidP="001C4CF7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1133" w:type="dxa"/>
        <w:tblInd w:w="-3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01"/>
        <w:gridCol w:w="8932"/>
      </w:tblGrid>
      <w:tr w:rsidR="001C4CF7" w:rsidRPr="00E1142A" w:rsidTr="00E1142A">
        <w:trPr>
          <w:trHeight w:val="526"/>
        </w:trPr>
        <w:tc>
          <w:tcPr>
            <w:tcW w:w="2201" w:type="dxa"/>
          </w:tcPr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32" w:type="dxa"/>
          </w:tcPr>
          <w:p w:rsidR="007E6151" w:rsidRPr="00E1142A" w:rsidRDefault="001C4CF7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ДОКТОР МЕДИЦИНЕ СПЕЦИЈАЛИСТА У</w:t>
            </w: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ОПЕРАЦИОНИМ САЛАМА</w:t>
            </w: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7E6151" w:rsidRPr="00E1142A" w:rsidRDefault="007E6151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-шеф одсека за специјалистичко косултативну делатност;</w:t>
            </w:r>
          </w:p>
          <w:p w:rsidR="007E6151" w:rsidRPr="00E1142A" w:rsidRDefault="007E6151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-шеф одсека за опекотине и политрауму;</w:t>
            </w:r>
          </w:p>
          <w:p w:rsidR="007E6151" w:rsidRPr="00E1142A" w:rsidRDefault="007E6151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-шеф одсека за онколошку хирургију;</w:t>
            </w:r>
          </w:p>
          <w:p w:rsidR="007E6151" w:rsidRPr="00E1142A" w:rsidRDefault="007E6151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-дневна хируршка болница;</w:t>
            </w:r>
          </w:p>
        </w:tc>
      </w:tr>
      <w:tr w:rsidR="007E6151" w:rsidRPr="00E1142A" w:rsidTr="00E1142A">
        <w:trPr>
          <w:trHeight w:val="526"/>
        </w:trPr>
        <w:tc>
          <w:tcPr>
            <w:tcW w:w="2201" w:type="dxa"/>
          </w:tcPr>
          <w:p w:rsidR="007E6151" w:rsidRPr="00E1142A" w:rsidRDefault="007F478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932" w:type="dxa"/>
          </w:tcPr>
          <w:p w:rsidR="007E6151" w:rsidRPr="00E1142A" w:rsidRDefault="007F478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Z030303</w:t>
            </w:r>
          </w:p>
        </w:tc>
      </w:tr>
      <w:tr w:rsidR="001C4CF7" w:rsidRPr="00E1142A" w:rsidTr="00E1142A">
        <w:trPr>
          <w:trHeight w:val="488"/>
        </w:trPr>
        <w:tc>
          <w:tcPr>
            <w:tcW w:w="2201" w:type="dxa"/>
          </w:tcPr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932" w:type="dxa"/>
          </w:tcPr>
          <w:p w:rsidR="001C4CF7" w:rsidRPr="00E1142A" w:rsidRDefault="001C4CF7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1C4CF7" w:rsidRPr="00E1142A" w:rsidRDefault="001C4CF7" w:rsidP="00465374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Руководи стручним и организационим пословима одсека, односно организује и координира рад одсека и стара се о извршењу послова и задатака у оквиру одсека.</w:t>
            </w:r>
          </w:p>
          <w:p w:rsidR="001C4CF7" w:rsidRPr="00E1142A" w:rsidRDefault="001C4CF7" w:rsidP="00465374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Координира дијагностички и терапијски рад одсека, врши распоред лекара и осталих радника на послове и радне задатке у оквиру одсека. </w:t>
            </w:r>
          </w:p>
          <w:p w:rsidR="001C4CF7" w:rsidRPr="00E1142A" w:rsidRDefault="001C4CF7" w:rsidP="00465374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Организује стручно методолошки рад одсека. </w:t>
            </w:r>
          </w:p>
          <w:p w:rsidR="007E6151" w:rsidRPr="00E1142A" w:rsidRDefault="001C4CF7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Превенира, дијагностикује и лечи болести, повреде и друге физичке и менталне поремећаје коришћењем  специјализованих метода и техника, кроз примену принципа и процедура савремене медицине, о чему води прописану медицинску документацију; прегледа хоспитализоване и амбулантне пацијенте, врши пријем и отпуст болесника и издаје потребну документацију о резултатима лечења; реализује специјалистичке, дијагностичко-терапеутске интервенције; хируршке интервенције;  поставља дијагнозу, одређује терапију и води лечење; обавештава и саветује пацијента и породицу у вези са здравственим стањем и лечењем; обавља свакодневну визиту хоспитализованих пацијената, прати њихово стање, даје стручно упутство у вези дијагностике и лечења; врши пријем и збрињавање хитних пацијената; спроводи здравствену заштиту одређених категорија становништва, односно пацијената  оболелих од болести за чију превенцију, дијагностику и лечење је специјализован; обавља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друге послове из домена своје специјалности;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учествује у унапређењу квалитета здравствене заштите; обавља консултације са другим здравственим радницима и здравственим сарадницима; планира, надзире и евалуира спровођење здравствене заштите; спроводи активности стручног усавршавања у оквиру своје специјалности; утврђује време и узрок смрти; з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аједно са сарадницима одговоран је за исправност и правилно коришћење медицинске опреме;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правилно и уредно вођење медицинске документације;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чествује у здравственом васпитању и едукацији здравствених радника, лекара на специјализацији и приправника;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придржава се мера заштите на раду.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Пружа стручну пратњу приликом транспорта пацијента у здравствену установу вишег нивоа.</w:t>
            </w:r>
          </w:p>
          <w:p w:rsidR="001C4CF7" w:rsidRPr="00E1142A" w:rsidRDefault="001C4CF7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1C4CF7" w:rsidRPr="00E1142A" w:rsidRDefault="001C4CF7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За свој рад одговоран је  начелнику службе/шефу одсека и 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помоћнику директора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За свој рад одговоран је  начелнику службе и 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помоћнику директора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</w:tr>
      <w:tr w:rsidR="001C4CF7" w:rsidRPr="00E1142A" w:rsidTr="00E1142A">
        <w:tc>
          <w:tcPr>
            <w:tcW w:w="2201" w:type="dxa"/>
          </w:tcPr>
          <w:p w:rsidR="001C4CF7" w:rsidRPr="00E1142A" w:rsidRDefault="001C4CF7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932" w:type="dxa"/>
          </w:tcPr>
          <w:p w:rsidR="001C4CF7" w:rsidRPr="00E1142A" w:rsidRDefault="001C4CF7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образовање:</w:t>
            </w:r>
          </w:p>
          <w:p w:rsidR="001C4CF7" w:rsidRPr="00E1142A" w:rsidRDefault="001C4CF7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интегрисаним академским студијама из области медицине  по пропису који уређује високо образовање, почев од 10. септембра 2005. године и завршена специјализација из опште хирургије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1C4CF7" w:rsidRPr="00E1142A" w:rsidRDefault="001C4CF7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из области медицине у трајању од најмање пет година по пропису који је уређивао високо образовање до 10. септембра 2005. године и завршена специјализација из опште хирургије у складу са Правилником о специјализацијама и ужим специјализацијама здравствених радника и здравствених сарадника;</w:t>
            </w:r>
          </w:p>
        </w:tc>
      </w:tr>
      <w:tr w:rsidR="001C4CF7" w:rsidRPr="00E1142A" w:rsidTr="00E1142A">
        <w:tc>
          <w:tcPr>
            <w:tcW w:w="2201" w:type="dxa"/>
          </w:tcPr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932" w:type="dxa"/>
          </w:tcPr>
          <w:p w:rsidR="001C4CF7" w:rsidRPr="00E1142A" w:rsidRDefault="001C4CF7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1C4CF7" w:rsidRPr="00E1142A" w:rsidRDefault="001C4CF7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1C4CF7" w:rsidRPr="00E1142A" w:rsidRDefault="001C4CF7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специјалистички испит;</w:t>
            </w:r>
          </w:p>
          <w:p w:rsidR="001C4CF7" w:rsidRPr="00E1142A" w:rsidRDefault="001C4CF7" w:rsidP="00E1142A">
            <w:pPr>
              <w:numPr>
                <w:ilvl w:val="0"/>
                <w:numId w:val="39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три године и шест месеци радног искуства у звању доктора медицине</w:t>
            </w:r>
          </w:p>
          <w:p w:rsidR="001C4CF7" w:rsidRPr="00E1142A" w:rsidRDefault="001C4CF7" w:rsidP="00E1142A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</w:tr>
      <w:tr w:rsidR="001C4CF7" w:rsidRPr="00E1142A" w:rsidTr="00E1142A">
        <w:tc>
          <w:tcPr>
            <w:tcW w:w="2201" w:type="dxa"/>
          </w:tcPr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932" w:type="dxa"/>
          </w:tcPr>
          <w:p w:rsidR="001C4CF7" w:rsidRPr="00E1142A" w:rsidRDefault="00541B4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4</w:t>
            </w:r>
          </w:p>
        </w:tc>
      </w:tr>
    </w:tbl>
    <w:p w:rsidR="001C4CF7" w:rsidRDefault="001C4CF7" w:rsidP="001C4CF7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tbl>
      <w:tblPr>
        <w:tblW w:w="11142" w:type="dxa"/>
        <w:tblInd w:w="-3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92"/>
        <w:gridCol w:w="8950"/>
      </w:tblGrid>
      <w:tr w:rsidR="001C4CF7" w:rsidRPr="00E1142A" w:rsidTr="00E1142A">
        <w:trPr>
          <w:trHeight w:val="526"/>
        </w:trPr>
        <w:tc>
          <w:tcPr>
            <w:tcW w:w="2192" w:type="dxa"/>
          </w:tcPr>
          <w:p w:rsidR="001C4CF7" w:rsidRPr="00E1142A" w:rsidRDefault="001C4CF7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50" w:type="dxa"/>
          </w:tcPr>
          <w:p w:rsidR="00541B40" w:rsidRPr="00E1142A" w:rsidRDefault="00541B40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ДОКТОР МЕДИЦИНЕ СПЕЦИЈАЛИСТА У</w:t>
            </w: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ОПЕРАЦИОНИМ САЛАМА</w:t>
            </w: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1C4CF7" w:rsidRPr="00E1142A" w:rsidRDefault="001C4CF7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УПРАВНИК ОЈ ОПШТЕ БОЛНИЦЕ</w:t>
            </w:r>
          </w:p>
        </w:tc>
      </w:tr>
      <w:tr w:rsidR="00541B40" w:rsidRPr="00E1142A" w:rsidTr="00E1142A">
        <w:trPr>
          <w:trHeight w:val="526"/>
        </w:trPr>
        <w:tc>
          <w:tcPr>
            <w:tcW w:w="2192" w:type="dxa"/>
          </w:tcPr>
          <w:p w:rsidR="00541B40" w:rsidRPr="00E1142A" w:rsidRDefault="00541B40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950" w:type="dxa"/>
          </w:tcPr>
          <w:p w:rsidR="00541B40" w:rsidRPr="00E1142A" w:rsidRDefault="00541B4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Z030303</w:t>
            </w:r>
          </w:p>
        </w:tc>
      </w:tr>
      <w:tr w:rsidR="001C4CF7" w:rsidRPr="00E1142A" w:rsidTr="00E1142A">
        <w:trPr>
          <w:trHeight w:val="488"/>
        </w:trPr>
        <w:tc>
          <w:tcPr>
            <w:tcW w:w="2192" w:type="dxa"/>
          </w:tcPr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950" w:type="dxa"/>
          </w:tcPr>
          <w:p w:rsidR="001C4CF7" w:rsidRPr="00E1142A" w:rsidRDefault="001C4CF7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="00541B40" w:rsidRPr="00E1142A">
              <w:rPr>
                <w:rFonts w:ascii="Times New Roman" w:hAnsi="Times New Roman"/>
                <w:sz w:val="20"/>
                <w:szCs w:val="20"/>
              </w:rPr>
              <w:t>Превенира, дијагностикује и лечи болести, повреде и друге физичке и менталне поремећаје коришћењем  специјализованих метода и техника, кроз примену принципа и процедура савремене медицине, о чему води прописану медицинску документацију; прегледа хоспитализоване и амбулантне пацијенте, врши пријем и отпуст болесника и издаје потребну документацију о резултатима лечења; реализује специјалистичке, дијагностичко-терапеутске интервенције; хируршке интервенције;  поставља дијагнозу, одређује терапију и води лечење; обавештава и саветује пацијента и породицу у вези са здравственим стањем и лечењем; обавља свакодневну визиту хоспитализованих пацијената, прати њихово стање, даје стручно упутство у вези дијагностике и лечења; врши пријем и збрињавање хитних пацијената; спроводи здравствену заштиту одређених категорија становништва, односно пацијената  оболелих од болести за чију превенцију, дијагностику и лечење је специјализован; обавља</w:t>
            </w:r>
            <w:r w:rsidR="00541B40"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друге послове из домена своје специјалности; </w:t>
            </w:r>
            <w:r w:rsidR="00541B40" w:rsidRPr="00E1142A">
              <w:rPr>
                <w:rFonts w:ascii="Times New Roman" w:hAnsi="Times New Roman"/>
                <w:sz w:val="20"/>
                <w:szCs w:val="20"/>
              </w:rPr>
              <w:t>учествује у унапређењу квалитета здравствене заштите; обавља консултације са другим здравственим радницима и здравственим сарадницима; планира, надзире и евалуира спровођење здравствене заштите; спроводи активности стручног усавршавања у оквиру своје специјалности; утврђује време и узрок смрти; з</w:t>
            </w:r>
            <w:r w:rsidR="00541B40"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аједно са сарадницима одговоран је за исправност и правилно коришћење медицинске опреме; </w:t>
            </w:r>
            <w:r w:rsidR="00541B40"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="00541B40"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правилно и уредно вођење медицинске документације; </w:t>
            </w:r>
            <w:r w:rsidR="00541B40" w:rsidRPr="00E1142A">
              <w:rPr>
                <w:rFonts w:ascii="Times New Roman" w:hAnsi="Times New Roman"/>
                <w:sz w:val="20"/>
                <w:szCs w:val="20"/>
              </w:rPr>
              <w:t>у</w:t>
            </w:r>
            <w:r w:rsidR="00541B40"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чествује у здравственом васпитању и едукацији здравствених радника, лекара на специјализацији и приправника; </w:t>
            </w:r>
            <w:r w:rsidR="00541B40" w:rsidRPr="00E1142A">
              <w:rPr>
                <w:rFonts w:ascii="Times New Roman" w:hAnsi="Times New Roman"/>
                <w:sz w:val="20"/>
                <w:szCs w:val="20"/>
              </w:rPr>
              <w:t>придржава се мера заштите на раду.</w:t>
            </w:r>
            <w:r w:rsidR="00541B40"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Пружа стручну пратњу приликом транспорта пацијента у здравствену установу вишег нивоа.</w:t>
            </w:r>
          </w:p>
        </w:tc>
      </w:tr>
      <w:tr w:rsidR="00541B40" w:rsidRPr="00E1142A" w:rsidTr="00E1142A">
        <w:tc>
          <w:tcPr>
            <w:tcW w:w="2192" w:type="dxa"/>
          </w:tcPr>
          <w:p w:rsidR="00541B40" w:rsidRPr="00E1142A" w:rsidRDefault="00541B40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41B40" w:rsidRPr="00E1142A" w:rsidRDefault="00541B40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41B40" w:rsidRPr="00E1142A" w:rsidRDefault="00541B40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41B40" w:rsidRPr="00E1142A" w:rsidRDefault="00541B40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950" w:type="dxa"/>
          </w:tcPr>
          <w:p w:rsidR="00541B40" w:rsidRPr="00E1142A" w:rsidRDefault="00541B40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образовање:</w:t>
            </w:r>
          </w:p>
          <w:p w:rsidR="00541B40" w:rsidRPr="00E1142A" w:rsidRDefault="00541B40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интегрисаним академским студијама из области медицине  по пропису који уређује високо образовање, почев од 10. септембра 2005. године и завршена специјализација</w:t>
            </w:r>
            <w:r w:rsidR="008F056B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541B40" w:rsidRPr="00E1142A" w:rsidRDefault="00541B40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из области медицине у трајању од најмање пет година по пропису који је уређивао високо образовање до 10. септембра 2005. године и завршена специјализација у складу са Правилником о специјализацијама и ужим специјализацијама здравствених радника и здравствених сарадника;</w:t>
            </w:r>
          </w:p>
        </w:tc>
      </w:tr>
      <w:tr w:rsidR="00541B40" w:rsidRPr="00E1142A" w:rsidTr="00E1142A">
        <w:tc>
          <w:tcPr>
            <w:tcW w:w="2192" w:type="dxa"/>
          </w:tcPr>
          <w:p w:rsidR="00541B40" w:rsidRPr="00E1142A" w:rsidRDefault="00541B4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950" w:type="dxa"/>
          </w:tcPr>
          <w:p w:rsidR="00541B40" w:rsidRPr="00E1142A" w:rsidRDefault="00541B40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541B40" w:rsidRPr="00E1142A" w:rsidRDefault="00541B40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541B40" w:rsidRPr="00E1142A" w:rsidRDefault="00541B40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специјалистички испит;</w:t>
            </w:r>
          </w:p>
          <w:p w:rsidR="00541B40" w:rsidRPr="00E1142A" w:rsidRDefault="00541B40" w:rsidP="00E1142A">
            <w:pPr>
              <w:numPr>
                <w:ilvl w:val="0"/>
                <w:numId w:val="39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три године и шест месеци радног искуства у звању доктора медицине</w:t>
            </w:r>
          </w:p>
        </w:tc>
      </w:tr>
      <w:tr w:rsidR="001C4CF7" w:rsidRPr="00E1142A" w:rsidTr="00E1142A">
        <w:tc>
          <w:tcPr>
            <w:tcW w:w="2192" w:type="dxa"/>
          </w:tcPr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950" w:type="dxa"/>
          </w:tcPr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1</w:t>
            </w:r>
          </w:p>
        </w:tc>
      </w:tr>
    </w:tbl>
    <w:p w:rsidR="001C4CF7" w:rsidRPr="00D55994" w:rsidRDefault="001C4CF7" w:rsidP="001C4CF7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1133" w:type="dxa"/>
        <w:tblInd w:w="-29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83"/>
        <w:gridCol w:w="8950"/>
      </w:tblGrid>
      <w:tr w:rsidR="001C4CF7" w:rsidRPr="00E1142A" w:rsidTr="00E1142A">
        <w:trPr>
          <w:trHeight w:val="526"/>
        </w:trPr>
        <w:tc>
          <w:tcPr>
            <w:tcW w:w="2183" w:type="dxa"/>
          </w:tcPr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50" w:type="dxa"/>
          </w:tcPr>
          <w:p w:rsidR="001C4CF7" w:rsidRPr="00E1142A" w:rsidRDefault="00D02543" w:rsidP="00E1142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</w:t>
            </w:r>
            <w:r w:rsidR="005E26A1" w:rsidRPr="00E114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                          </w:t>
            </w:r>
            <w:r w:rsidR="008F056B" w:rsidRPr="00E114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</w:t>
            </w:r>
            <w:r w:rsidR="005E26A1" w:rsidRPr="00E114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ДОКТОР МЕДИЦИНЕ</w:t>
            </w:r>
            <w:r w:rsidR="001C4CF7" w:rsidRPr="00E1142A">
              <w:rPr>
                <w:rFonts w:ascii="Times New Roman" w:hAnsi="Times New Roman"/>
                <w:b/>
                <w:bCs/>
                <w:sz w:val="20"/>
                <w:szCs w:val="20"/>
                <w:lang w:val="sr-Latn-CS"/>
              </w:rPr>
              <w:t xml:space="preserve"> </w:t>
            </w:r>
          </w:p>
          <w:p w:rsidR="001C4CF7" w:rsidRPr="00E1142A" w:rsidRDefault="001C4CF7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02543" w:rsidRPr="00E1142A" w:rsidTr="00E1142A">
        <w:trPr>
          <w:trHeight w:val="526"/>
        </w:trPr>
        <w:tc>
          <w:tcPr>
            <w:tcW w:w="2183" w:type="dxa"/>
          </w:tcPr>
          <w:p w:rsidR="00D02543" w:rsidRPr="00E1142A" w:rsidRDefault="00D0254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950" w:type="dxa"/>
          </w:tcPr>
          <w:p w:rsidR="00D02543" w:rsidRPr="00E1142A" w:rsidRDefault="00D02543" w:rsidP="00E1142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bCs/>
                <w:sz w:val="20"/>
                <w:szCs w:val="20"/>
              </w:rPr>
              <w:t>Z030800</w:t>
            </w:r>
          </w:p>
        </w:tc>
      </w:tr>
      <w:tr w:rsidR="001C4CF7" w:rsidRPr="00E1142A" w:rsidTr="00E1142A">
        <w:trPr>
          <w:trHeight w:val="488"/>
        </w:trPr>
        <w:tc>
          <w:tcPr>
            <w:tcW w:w="2183" w:type="dxa"/>
          </w:tcPr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950" w:type="dxa"/>
          </w:tcPr>
          <w:p w:rsidR="001C4CF7" w:rsidRPr="00E1142A" w:rsidRDefault="001C4CF7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  <w:r w:rsidR="00D02543" w:rsidRPr="00E1142A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02543" w:rsidRPr="00E1142A" w:rsidRDefault="00D02543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-превенира, дијагностикује и лечи болести, повреде и друге </w:t>
            </w:r>
          </w:p>
          <w:p w:rsidR="00D02543" w:rsidRPr="00E1142A" w:rsidRDefault="00D02543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физичке и менталне поремећаје коришћењем одговарајућих метода и техника, кроз примену принципа и процедура савремене медицине, о чему води прописану медицинску документацију, односно обавља послове у оквиру своје стручне спреме под надзором доктора медицине, специјалисте или субспецијалисте; </w:t>
            </w:r>
          </w:p>
          <w:p w:rsidR="00D02543" w:rsidRPr="00E1142A" w:rsidRDefault="00D02543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спроводи здравствену заштиту становништва; </w:t>
            </w:r>
          </w:p>
          <w:p w:rsidR="00D02543" w:rsidRPr="00E1142A" w:rsidRDefault="00D02543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учествује у унапређењу квалитета здравствене заштите; </w:t>
            </w:r>
          </w:p>
          <w:p w:rsidR="00D02543" w:rsidRPr="00E1142A" w:rsidRDefault="00D02543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обавља консултације са другим здравственим радницима и здравственим сарадницима; </w:t>
            </w:r>
          </w:p>
          <w:p w:rsidR="00D02543" w:rsidRPr="00E1142A" w:rsidRDefault="00D02543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планира, надзире и евалуира спровођење здравствене заштите; </w:t>
            </w:r>
          </w:p>
          <w:p w:rsidR="00D02543" w:rsidRPr="00E1142A" w:rsidRDefault="00D02543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утврђује време и узрок смрти. </w:t>
            </w:r>
          </w:p>
          <w:p w:rsidR="001C4CF7" w:rsidRPr="00E1142A" w:rsidRDefault="001C4CF7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За свој рад одговоран је начелнику службе/одељења или шефу одсека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1C4CF7" w:rsidRPr="00E1142A" w:rsidTr="00E1142A">
        <w:tc>
          <w:tcPr>
            <w:tcW w:w="2183" w:type="dxa"/>
          </w:tcPr>
          <w:p w:rsidR="001C4CF7" w:rsidRPr="00E1142A" w:rsidRDefault="001C4CF7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D0254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r w:rsidR="001C4CF7"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950" w:type="dxa"/>
          </w:tcPr>
          <w:p w:rsidR="00D02543" w:rsidRPr="00E1142A" w:rsidRDefault="00D02543" w:rsidP="00D02543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Високо образовање: </w:t>
            </w:r>
          </w:p>
          <w:p w:rsidR="00D02543" w:rsidRPr="00E1142A" w:rsidRDefault="00D02543" w:rsidP="00D02543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на интегрисаним академским студијама, по пропису који уређује високо образовање, почев од 10. септембра 2005. године; </w:t>
            </w:r>
          </w:p>
          <w:p w:rsidR="001C4CF7" w:rsidRPr="00E1142A" w:rsidRDefault="00D0254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на основним студијама у трајању од најмање пет година, по пропису који је уређивао високо образовање до 10. септембра 2005. године. </w:t>
            </w:r>
          </w:p>
        </w:tc>
      </w:tr>
      <w:tr w:rsidR="00D02543" w:rsidRPr="00E1142A" w:rsidTr="00E1142A">
        <w:tc>
          <w:tcPr>
            <w:tcW w:w="2183" w:type="dxa"/>
          </w:tcPr>
          <w:p w:rsidR="00D02543" w:rsidRPr="00E1142A" w:rsidRDefault="00D0254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950" w:type="dxa"/>
          </w:tcPr>
          <w:p w:rsidR="00D02543" w:rsidRPr="00E1142A" w:rsidRDefault="00D02543">
            <w:pPr>
              <w:pStyle w:val="Default"/>
              <w:rPr>
                <w:sz w:val="20"/>
                <w:szCs w:val="20"/>
              </w:rPr>
            </w:pPr>
            <w:r>
              <w:t>-</w:t>
            </w:r>
            <w:r w:rsidRPr="00E1142A">
              <w:rPr>
                <w:sz w:val="20"/>
                <w:szCs w:val="20"/>
              </w:rPr>
              <w:t xml:space="preserve">стручни испит; </w:t>
            </w:r>
          </w:p>
          <w:p w:rsidR="00D02543" w:rsidRPr="00E1142A" w:rsidRDefault="00D02543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лиценца; </w:t>
            </w:r>
          </w:p>
          <w:p w:rsidR="00D02543" w:rsidRPr="00E1142A" w:rsidRDefault="00D02543">
            <w:pPr>
              <w:pStyle w:val="Default"/>
              <w:rPr>
                <w:sz w:val="23"/>
                <w:szCs w:val="23"/>
              </w:rPr>
            </w:pPr>
            <w:r w:rsidRPr="00E1142A">
              <w:rPr>
                <w:sz w:val="20"/>
                <w:szCs w:val="20"/>
              </w:rPr>
              <w:t>– најмање шест месеци радног искуства у звању доктора медицине.</w:t>
            </w:r>
            <w:r w:rsidRPr="00E1142A">
              <w:rPr>
                <w:sz w:val="23"/>
                <w:szCs w:val="23"/>
              </w:rPr>
              <w:t xml:space="preserve"> </w:t>
            </w:r>
          </w:p>
        </w:tc>
      </w:tr>
      <w:tr w:rsidR="00D02543" w:rsidRPr="00E1142A" w:rsidTr="00E1142A">
        <w:tc>
          <w:tcPr>
            <w:tcW w:w="2183" w:type="dxa"/>
          </w:tcPr>
          <w:p w:rsidR="00D02543" w:rsidRPr="00E1142A" w:rsidRDefault="00D0254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950" w:type="dxa"/>
          </w:tcPr>
          <w:p w:rsidR="00D02543" w:rsidRPr="00E1142A" w:rsidRDefault="00D0254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</w:tbl>
    <w:p w:rsidR="001C4CF7" w:rsidRDefault="001C4CF7" w:rsidP="001C4CF7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37398" w:rsidRPr="00737398" w:rsidRDefault="00737398" w:rsidP="001C4CF7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818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0"/>
        <w:gridCol w:w="8838"/>
      </w:tblGrid>
      <w:tr w:rsidR="001C4CF7" w:rsidRPr="00E1142A" w:rsidTr="00F904A2">
        <w:trPr>
          <w:trHeight w:val="526"/>
        </w:trPr>
        <w:tc>
          <w:tcPr>
            <w:tcW w:w="1980" w:type="dxa"/>
          </w:tcPr>
          <w:p w:rsidR="001C4CF7" w:rsidRPr="007F43B7" w:rsidRDefault="001C4CF7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1C4CF7" w:rsidRPr="007F43B7" w:rsidRDefault="001C4CF7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38" w:type="dxa"/>
          </w:tcPr>
          <w:p w:rsidR="001C4CF7" w:rsidRPr="00E1142A" w:rsidRDefault="001C4CF7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МЕДИЦИНСКА СЕСТРА / ТЕХНИЧАР НА ОСТАЛИМ БОЛНИЧКИМ  ОДЕЉЕЊИМА</w:t>
            </w:r>
          </w:p>
          <w:p w:rsidR="001C4CF7" w:rsidRPr="00E1142A" w:rsidRDefault="001C4CF7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главна сестра Службе опште хирургије</w:t>
            </w:r>
          </w:p>
          <w:p w:rsidR="001C4CF7" w:rsidRPr="00FA5296" w:rsidRDefault="001C4CF7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FA5296" w:rsidRDefault="001C4CF7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B6450F" w:rsidRPr="00E1142A" w:rsidTr="00F904A2">
        <w:trPr>
          <w:trHeight w:val="526"/>
        </w:trPr>
        <w:tc>
          <w:tcPr>
            <w:tcW w:w="1980" w:type="dxa"/>
          </w:tcPr>
          <w:p w:rsidR="00B6450F" w:rsidRPr="00B6450F" w:rsidRDefault="00B6450F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38" w:type="dxa"/>
          </w:tcPr>
          <w:p w:rsidR="00B6450F" w:rsidRPr="00E1142A" w:rsidRDefault="00B6450F" w:rsidP="00B6450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ZO32417</w:t>
            </w:r>
          </w:p>
        </w:tc>
      </w:tr>
      <w:tr w:rsidR="001C4CF7" w:rsidRPr="00E1142A" w:rsidTr="00F904A2">
        <w:trPr>
          <w:trHeight w:val="488"/>
        </w:trPr>
        <w:tc>
          <w:tcPr>
            <w:tcW w:w="1980" w:type="dxa"/>
          </w:tcPr>
          <w:p w:rsidR="001C4CF7" w:rsidRPr="00FA5296" w:rsidRDefault="001C4CF7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Default="001C4CF7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1C4CF7" w:rsidRDefault="001C4CF7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1C4CF7" w:rsidRDefault="001C4CF7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1C4CF7" w:rsidRDefault="001C4CF7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D5C45" w:rsidRDefault="004D5C45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D5C45" w:rsidRDefault="004D5C45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D5C45" w:rsidRDefault="004D5C45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D5C45" w:rsidRDefault="004D5C45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D5C45" w:rsidRDefault="004D5C45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D5C45" w:rsidRDefault="004D5C45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D5C45" w:rsidRDefault="004D5C45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1C4CF7" w:rsidRDefault="001C4CF7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1C4CF7" w:rsidRPr="007F43B7" w:rsidRDefault="001C4CF7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1C4CF7" w:rsidRPr="007F43B7" w:rsidRDefault="001C4CF7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8838" w:type="dxa"/>
          </w:tcPr>
          <w:p w:rsidR="001C4CF7" w:rsidRPr="00E1142A" w:rsidRDefault="001C4CF7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4D5C45" w:rsidRPr="00E1142A" w:rsidRDefault="001C4CF7" w:rsidP="004D5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Организује и координира рад виших (високих) медицинских сестара и медицинских сестара/ техничара;</w:t>
            </w:r>
          </w:p>
          <w:p w:rsidR="004D5C45" w:rsidRPr="00E1142A" w:rsidRDefault="001C4CF7" w:rsidP="004D5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организује и контролише негу болесника; </w:t>
            </w:r>
          </w:p>
          <w:p w:rsidR="004D5C45" w:rsidRPr="00E1142A" w:rsidRDefault="001C4CF7" w:rsidP="004D5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контролише рационалност, благовременост и начин примене терапије и стерилизације; </w:t>
            </w:r>
          </w:p>
          <w:p w:rsidR="004D5C45" w:rsidRPr="00E1142A" w:rsidRDefault="001C4CF7" w:rsidP="004D5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врши требовање лекова, санитетског материјала и другог материјала потребног за рад службе; </w:t>
            </w:r>
          </w:p>
          <w:p w:rsidR="004D5C45" w:rsidRPr="00E1142A" w:rsidRDefault="001C4CF7" w:rsidP="004D5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организује </w:t>
            </w:r>
            <w:r w:rsidR="004D5C45" w:rsidRPr="00E1142A">
              <w:rPr>
                <w:rFonts w:ascii="Times New Roman" w:hAnsi="Times New Roman"/>
                <w:sz w:val="20"/>
                <w:szCs w:val="20"/>
              </w:rPr>
              <w:t>и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контролише спровођење личне </w:t>
            </w:r>
            <w:r w:rsidR="004D5C45" w:rsidRPr="00E1142A">
              <w:rPr>
                <w:rFonts w:ascii="Times New Roman" w:hAnsi="Times New Roman"/>
                <w:sz w:val="20"/>
                <w:szCs w:val="20"/>
              </w:rPr>
              <w:t>и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опште хигијене пацијената; стара се о требовању хране, правилној исхрани пацијенара </w:t>
            </w:r>
            <w:r w:rsidR="004D5C45" w:rsidRPr="00E1142A">
              <w:rPr>
                <w:rFonts w:ascii="Times New Roman" w:hAnsi="Times New Roman"/>
                <w:sz w:val="20"/>
                <w:szCs w:val="20"/>
              </w:rPr>
              <w:t>и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контролише поделу хране; </w:t>
            </w:r>
          </w:p>
          <w:p w:rsidR="004D5C45" w:rsidRPr="00E1142A" w:rsidRDefault="001C4CF7" w:rsidP="004D5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води дневну евиденцију о доласку запослених на посао и дневну евиденцију о прековременом раду запослених; </w:t>
            </w:r>
          </w:p>
          <w:p w:rsidR="004D5C45" w:rsidRPr="00E1142A" w:rsidRDefault="001C4CF7" w:rsidP="004D5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координира рад са начелником службе, главном сестром болнице и главним сестрама других служби и одељења;</w:t>
            </w:r>
          </w:p>
          <w:p w:rsidR="004D5C45" w:rsidRPr="00E1142A" w:rsidRDefault="001C4CF7" w:rsidP="004D5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преноси искуства на младје сестре и уводи у рад приправнике и новопримљене сестре;</w:t>
            </w:r>
          </w:p>
          <w:p w:rsidR="004D5C45" w:rsidRPr="00E1142A" w:rsidRDefault="001C4CF7" w:rsidP="004D5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ради на свом стручном усавршавању;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D5C45" w:rsidRPr="00E1142A" w:rsidRDefault="001C4CF7" w:rsidP="004D5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ради на здравственом васпитању и подизању здравствене културе становништва, ради на унапредјењу и афирмацији одељења и запослених;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</w:p>
          <w:p w:rsidR="004D5C45" w:rsidRPr="00E1142A" w:rsidRDefault="001C4CF7" w:rsidP="004D5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стара се да запослени у процесу рада примењују прописане мере за безбедан и здрав рад, да наменски користе средства за рад, да користе прописана средства и опрему за личну заштиту на раду и да са њима пажљиво рукују;  </w:t>
            </w:r>
          </w:p>
          <w:p w:rsidR="004D5C45" w:rsidRPr="00E1142A" w:rsidRDefault="001C4CF7" w:rsidP="004D5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уредност, тачност и за квалитет послова из делокруга свога рада;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правилно и уредно вођење и чување медицинске документације; </w:t>
            </w:r>
          </w:p>
          <w:p w:rsidR="004D5C45" w:rsidRPr="00E1142A" w:rsidRDefault="001C4CF7" w:rsidP="00833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стара се о уредном вођењу администартивних послова, као и послова финансијске природе ( наплата трошкова у лечењу, депоновање вредности од пацијената ).</w:t>
            </w:r>
          </w:p>
          <w:p w:rsidR="004D5C45" w:rsidRPr="00E1142A" w:rsidRDefault="004D5C45" w:rsidP="004D5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-планира и пружа услуге здравствене неге и подршкепацијентима, у складу са праксом и стандардимасавремене здравствене неге, о чему води прописанумедицинску документацију;</w:t>
            </w:r>
          </w:p>
          <w:p w:rsidR="004D5C45" w:rsidRPr="00E1142A" w:rsidRDefault="004D5C45" w:rsidP="004D5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обавља медицинске мере код болесника у поступкунеге, терапије, дијагностике и рехабилитације;</w:t>
            </w:r>
          </w:p>
          <w:p w:rsidR="004D5C45" w:rsidRPr="00E1142A" w:rsidRDefault="004D5C45" w:rsidP="004D5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примењује прописану терапију и контролише узимање лекова;</w:t>
            </w:r>
          </w:p>
          <w:p w:rsidR="004D5C45" w:rsidRPr="00E1142A" w:rsidRDefault="004D5C45" w:rsidP="004D5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врши припрему болесника и асистира лекару при интервенцијама;</w:t>
            </w:r>
          </w:p>
          <w:p w:rsidR="004D5C45" w:rsidRPr="00E1142A" w:rsidRDefault="004D5C45" w:rsidP="004D5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учествује у пријему болесника, визити, посматра пацијента и обавештава лекара о стању пацијента;</w:t>
            </w:r>
          </w:p>
          <w:p w:rsidR="004D5C45" w:rsidRPr="00E1142A" w:rsidRDefault="004D5C45" w:rsidP="004D5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прати опште стање пацијента, мери и евидентиравиталне функције и др. показатеље;</w:t>
            </w:r>
          </w:p>
          <w:p w:rsidR="004D5C45" w:rsidRPr="00E1142A" w:rsidRDefault="004D5C45" w:rsidP="004D5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припрема простор, медицинску опрему, инструменте иматеријал за рад;</w:t>
            </w:r>
          </w:p>
          <w:p w:rsidR="004D5C45" w:rsidRPr="00E1142A" w:rsidRDefault="004D5C45" w:rsidP="004D5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спроводи мере за спречавање интрахоспиталних инфекција;</w:t>
            </w:r>
          </w:p>
          <w:p w:rsidR="004D5C45" w:rsidRPr="00E1142A" w:rsidRDefault="004D5C45" w:rsidP="004D5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учествује у набавци потребног материјала;</w:t>
            </w:r>
          </w:p>
          <w:p w:rsidR="004D5C45" w:rsidRPr="00E1142A" w:rsidRDefault="004D5C45" w:rsidP="004D5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одлаже и уклања медицински отпад на прописани начин;</w:t>
            </w:r>
          </w:p>
          <w:p w:rsidR="001C4CF7" w:rsidRPr="00E1142A" w:rsidRDefault="004D5C45" w:rsidP="004D5C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</w:t>
            </w:r>
            <w:r w:rsidR="001C4CF7" w:rsidRPr="00E1142A">
              <w:rPr>
                <w:rFonts w:ascii="Times New Roman" w:hAnsi="Times New Roman"/>
                <w:sz w:val="20"/>
                <w:szCs w:val="20"/>
              </w:rPr>
              <w:t>За свој рад одговоран је главној медицинској сестри / техничару болнице/ и начелнику службе</w:t>
            </w:r>
            <w:r w:rsidR="001C4CF7"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1C4CF7" w:rsidRPr="00E1142A" w:rsidTr="00F904A2">
        <w:tc>
          <w:tcPr>
            <w:tcW w:w="1980" w:type="dxa"/>
          </w:tcPr>
          <w:p w:rsidR="001C4CF7" w:rsidRPr="007F43B7" w:rsidRDefault="001C4CF7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38" w:type="dxa"/>
          </w:tcPr>
          <w:p w:rsidR="001C4CF7" w:rsidRPr="00E1142A" w:rsidRDefault="001C4CF7" w:rsidP="00FE3C5F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средње образовање медицинске струке</w:t>
            </w:r>
          </w:p>
          <w:p w:rsidR="001C4CF7" w:rsidRPr="007F43B7" w:rsidRDefault="001C4CF7" w:rsidP="00465374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4CF7" w:rsidRPr="00E1142A" w:rsidTr="00F904A2">
        <w:tc>
          <w:tcPr>
            <w:tcW w:w="1980" w:type="dxa"/>
          </w:tcPr>
          <w:p w:rsidR="001C4CF7" w:rsidRPr="00FA5296" w:rsidRDefault="001C4CF7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A529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38" w:type="dxa"/>
          </w:tcPr>
          <w:p w:rsidR="001C4CF7" w:rsidRPr="00E1142A" w:rsidRDefault="001C4CF7" w:rsidP="00FE3C5F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1C4CF7" w:rsidRPr="00E1142A" w:rsidRDefault="001C4CF7" w:rsidP="00FE3C5F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1C4CF7" w:rsidRPr="00E1142A" w:rsidRDefault="001C4CF7" w:rsidP="00FE3C5F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 шест месеци радног искуства у наведеном звању.</w:t>
            </w:r>
          </w:p>
          <w:p w:rsidR="001C4CF7" w:rsidRPr="007F43B7" w:rsidRDefault="001C4CF7" w:rsidP="004D5C45">
            <w:pPr>
              <w:pStyle w:val="NoSpacing"/>
              <w:ind w:left="3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1C4CF7" w:rsidRPr="00E1142A" w:rsidTr="00F904A2">
        <w:tc>
          <w:tcPr>
            <w:tcW w:w="1980" w:type="dxa"/>
          </w:tcPr>
          <w:p w:rsidR="001C4CF7" w:rsidRPr="007F43B7" w:rsidRDefault="001C4CF7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Број  извршилаца</w:t>
            </w:r>
          </w:p>
        </w:tc>
        <w:tc>
          <w:tcPr>
            <w:tcW w:w="8838" w:type="dxa"/>
          </w:tcPr>
          <w:p w:rsidR="001C4CF7" w:rsidRPr="007F43B7" w:rsidRDefault="001C4CF7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C0513B" w:rsidRDefault="00C0513B" w:rsidP="001C4CF7">
      <w:pPr>
        <w:tabs>
          <w:tab w:val="left" w:pos="3719"/>
          <w:tab w:val="left" w:pos="4161"/>
        </w:tabs>
        <w:spacing w:after="0" w:line="240" w:lineRule="auto"/>
        <w:rPr>
          <w:b/>
          <w:sz w:val="24"/>
          <w:u w:val="single"/>
        </w:rPr>
      </w:pPr>
    </w:p>
    <w:p w:rsidR="00737398" w:rsidRDefault="00737398" w:rsidP="001C4CF7">
      <w:pPr>
        <w:tabs>
          <w:tab w:val="left" w:pos="3719"/>
          <w:tab w:val="left" w:pos="4161"/>
        </w:tabs>
        <w:spacing w:after="0" w:line="240" w:lineRule="auto"/>
        <w:rPr>
          <w:b/>
          <w:sz w:val="24"/>
          <w:u w:val="single"/>
        </w:rPr>
      </w:pPr>
    </w:p>
    <w:p w:rsidR="00737398" w:rsidRDefault="00737398" w:rsidP="001C4CF7">
      <w:pPr>
        <w:tabs>
          <w:tab w:val="left" w:pos="3719"/>
          <w:tab w:val="left" w:pos="4161"/>
        </w:tabs>
        <w:spacing w:after="0" w:line="240" w:lineRule="auto"/>
        <w:rPr>
          <w:b/>
          <w:sz w:val="24"/>
          <w:u w:val="single"/>
        </w:rPr>
      </w:pPr>
    </w:p>
    <w:p w:rsidR="00737398" w:rsidRDefault="00737398" w:rsidP="001C4CF7">
      <w:pPr>
        <w:tabs>
          <w:tab w:val="left" w:pos="3719"/>
          <w:tab w:val="left" w:pos="4161"/>
        </w:tabs>
        <w:spacing w:after="0" w:line="240" w:lineRule="auto"/>
        <w:rPr>
          <w:b/>
          <w:sz w:val="24"/>
          <w:u w:val="single"/>
        </w:rPr>
      </w:pPr>
    </w:p>
    <w:p w:rsidR="00737398" w:rsidRPr="00737398" w:rsidRDefault="00737398" w:rsidP="001C4CF7">
      <w:pPr>
        <w:tabs>
          <w:tab w:val="left" w:pos="3719"/>
          <w:tab w:val="left" w:pos="4161"/>
        </w:tabs>
        <w:spacing w:after="0" w:line="240" w:lineRule="auto"/>
        <w:rPr>
          <w:b/>
          <w:sz w:val="24"/>
          <w:u w:val="single"/>
        </w:rPr>
      </w:pPr>
    </w:p>
    <w:tbl>
      <w:tblPr>
        <w:tblW w:w="10791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0"/>
        <w:gridCol w:w="8811"/>
      </w:tblGrid>
      <w:tr w:rsidR="001C4CF7" w:rsidRPr="00E1142A" w:rsidTr="00C0513B">
        <w:trPr>
          <w:trHeight w:val="526"/>
        </w:trPr>
        <w:tc>
          <w:tcPr>
            <w:tcW w:w="1980" w:type="dxa"/>
          </w:tcPr>
          <w:p w:rsidR="001C4CF7" w:rsidRPr="000D1357" w:rsidRDefault="001C4CF7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Назив радног места</w:t>
            </w:r>
          </w:p>
          <w:p w:rsidR="001C4CF7" w:rsidRPr="000D1357" w:rsidRDefault="001C4CF7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811" w:type="dxa"/>
          </w:tcPr>
          <w:p w:rsidR="001C4CF7" w:rsidRPr="00E1142A" w:rsidRDefault="001C4CF7" w:rsidP="005820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ВИША МЕДИЦИНСКА СЕСТРА / ТЕХНИЧАР НА ОСТАЛИМ БОЛНИЧКИМ  ОДЕЉЕЊИМА</w:t>
            </w:r>
          </w:p>
          <w:p w:rsidR="001C4CF7" w:rsidRPr="00DA7F9A" w:rsidRDefault="001C4CF7" w:rsidP="0046537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у  </w:t>
            </w:r>
            <w:r w:rsidRPr="00DA7F9A">
              <w:rPr>
                <w:rFonts w:ascii="Times New Roman" w:hAnsi="Times New Roman"/>
                <w:b/>
                <w:lang w:val="sr-Cyrl-CS"/>
              </w:rPr>
              <w:t xml:space="preserve">Служби за </w:t>
            </w:r>
            <w:r>
              <w:rPr>
                <w:rFonts w:ascii="Times New Roman" w:hAnsi="Times New Roman"/>
                <w:b/>
                <w:lang w:val="sr-Cyrl-CS"/>
              </w:rPr>
              <w:t>општу хирургију</w:t>
            </w:r>
          </w:p>
        </w:tc>
      </w:tr>
      <w:tr w:rsidR="00582047" w:rsidRPr="00E1142A" w:rsidTr="00C0513B">
        <w:trPr>
          <w:trHeight w:val="526"/>
        </w:trPr>
        <w:tc>
          <w:tcPr>
            <w:tcW w:w="1980" w:type="dxa"/>
          </w:tcPr>
          <w:p w:rsidR="00582047" w:rsidRPr="00582184" w:rsidRDefault="00582047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2184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11" w:type="dxa"/>
          </w:tcPr>
          <w:p w:rsidR="00582047" w:rsidRPr="00E1142A" w:rsidRDefault="00582047" w:rsidP="0058204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ZO31317</w:t>
            </w:r>
          </w:p>
        </w:tc>
      </w:tr>
      <w:tr w:rsidR="001C4CF7" w:rsidRPr="00E1142A" w:rsidTr="00C0513B">
        <w:trPr>
          <w:trHeight w:val="488"/>
        </w:trPr>
        <w:tc>
          <w:tcPr>
            <w:tcW w:w="1980" w:type="dxa"/>
          </w:tcPr>
          <w:p w:rsidR="001C4CF7" w:rsidRDefault="001C4CF7" w:rsidP="00465374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  <w:p w:rsidR="00582047" w:rsidRDefault="00582047" w:rsidP="00465374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  <w:p w:rsidR="00582047" w:rsidRDefault="00582047" w:rsidP="00465374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  <w:p w:rsidR="00582047" w:rsidRDefault="00582047" w:rsidP="00465374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  <w:p w:rsidR="00582047" w:rsidRDefault="00582047" w:rsidP="00465374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  <w:p w:rsidR="00582047" w:rsidRDefault="00582047" w:rsidP="00465374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  <w:p w:rsidR="00582047" w:rsidRDefault="00582047" w:rsidP="00465374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  <w:p w:rsidR="00582047" w:rsidRDefault="00582047" w:rsidP="00465374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  <w:p w:rsidR="001C4CF7" w:rsidRPr="00954975" w:rsidRDefault="00954975" w:rsidP="009549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 xml:space="preserve">      </w:t>
            </w:r>
            <w:r w:rsidR="001C4CF7" w:rsidRPr="00954975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1C4CF7" w:rsidRPr="000D1357" w:rsidRDefault="001C4CF7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4975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8811" w:type="dxa"/>
          </w:tcPr>
          <w:p w:rsidR="00582047" w:rsidRPr="00E1142A" w:rsidRDefault="001C4CF7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582047" w:rsidRPr="00582047" w:rsidRDefault="00582047" w:rsidP="00582047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3"/>
                <w:szCs w:val="23"/>
              </w:rPr>
              <w:t>-</w:t>
            </w:r>
            <w:r w:rsidRPr="00582047">
              <w:rPr>
                <w:sz w:val="20"/>
                <w:szCs w:val="20"/>
              </w:rPr>
              <w:t xml:space="preserve">планира и пружа услуге процеса здравствене неге и подршке пацијентима, у складу са праксом и стандардимa савремене здравствене неге, о чему води прописану медицинску документацију; </w:t>
            </w:r>
          </w:p>
          <w:p w:rsidR="00582047" w:rsidRPr="00582047" w:rsidRDefault="00582047" w:rsidP="00582047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обавља сложене медицинске мере код болесника у поступку неге, терапије, дијагностике и рехабилитације; </w:t>
            </w:r>
          </w:p>
          <w:p w:rsidR="00582047" w:rsidRPr="00582047" w:rsidRDefault="00582047" w:rsidP="00582047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примењује прописану терапију и контролише узимање лекова; </w:t>
            </w:r>
          </w:p>
          <w:p w:rsidR="00582047" w:rsidRPr="00582047" w:rsidRDefault="00582047" w:rsidP="00582047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врши припрему болесника и асистира лекару при интервенцијама које захтевају већу стручност и вештину; </w:t>
            </w:r>
          </w:p>
          <w:p w:rsidR="00582047" w:rsidRPr="00582047" w:rsidRDefault="00582047" w:rsidP="00582047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учествује у пријему болесника, визити, посматра пацијента и обавештава лекара о стању пацијента; </w:t>
            </w:r>
          </w:p>
          <w:p w:rsidR="00582047" w:rsidRPr="00582047" w:rsidRDefault="00582047" w:rsidP="00582047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прати опште стање пацијента, мери и евидентира виталне функције и друге показатеље; </w:t>
            </w:r>
          </w:p>
          <w:p w:rsidR="00582047" w:rsidRPr="00582047" w:rsidRDefault="00582047" w:rsidP="00582047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припрема простор, медицинску опрему, инструменте и материјал за рад; </w:t>
            </w:r>
          </w:p>
          <w:p w:rsidR="00582047" w:rsidRPr="00582047" w:rsidRDefault="00582047" w:rsidP="00582047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спроводи мере за спречавање интрахоспиталних инфекција; </w:t>
            </w:r>
          </w:p>
          <w:p w:rsidR="00582047" w:rsidRPr="00582047" w:rsidRDefault="00582047" w:rsidP="00582047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учествује у набавци потребног материјала; </w:t>
            </w:r>
          </w:p>
          <w:p w:rsidR="00582047" w:rsidRPr="00E1142A" w:rsidRDefault="00582047" w:rsidP="005820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нaдглeдa спрoвoђeњe прoцeсa здрaвствeнe нeгe, </w:t>
            </w:r>
          </w:p>
          <w:p w:rsidR="00582047" w:rsidRPr="00582047" w:rsidRDefault="00582047" w:rsidP="00582047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учeствуje у eвaлуирaњу прoцeсa и нa oснoву тoгa рaзмaтрa нaрeднe кoрaкe у спрoвoђeњу истoг; </w:t>
            </w:r>
          </w:p>
          <w:p w:rsidR="001C4CF7" w:rsidRPr="00833D7C" w:rsidRDefault="00582047" w:rsidP="00833D7C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одлаже и уклања медицински отпад на прописани начин; </w:t>
            </w:r>
          </w:p>
          <w:p w:rsidR="001C4CF7" w:rsidRPr="00582047" w:rsidRDefault="001C4CF7" w:rsidP="00582047">
            <w:pPr>
              <w:pStyle w:val="NormalStefbullets1"/>
              <w:ind w:left="0"/>
              <w:jc w:val="both"/>
              <w:rPr>
                <w:lang w:val="en-US"/>
              </w:rPr>
            </w:pPr>
            <w:r>
              <w:t>За свој рад одговоран је главној медицинској сестри / техничару службе/ и начелнику службе.</w:t>
            </w:r>
          </w:p>
        </w:tc>
      </w:tr>
      <w:tr w:rsidR="001C4CF7" w:rsidRPr="00E1142A" w:rsidTr="00C0513B">
        <w:tc>
          <w:tcPr>
            <w:tcW w:w="1980" w:type="dxa"/>
          </w:tcPr>
          <w:p w:rsidR="001C4CF7" w:rsidRPr="00954975" w:rsidRDefault="001C4CF7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54975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11" w:type="dxa"/>
          </w:tcPr>
          <w:p w:rsidR="00582047" w:rsidRPr="00954975" w:rsidRDefault="00582047" w:rsidP="00582047">
            <w:pPr>
              <w:pStyle w:val="Default"/>
              <w:jc w:val="both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Високо образовање: </w:t>
            </w:r>
          </w:p>
          <w:p w:rsidR="00582047" w:rsidRPr="00954975" w:rsidRDefault="00582047" w:rsidP="00582047">
            <w:pPr>
              <w:pStyle w:val="Default"/>
              <w:jc w:val="both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– на студијама првог степена (основне струковне/академске студије) по пропису који уређује високо образовање, почев од 10. септембра 2005. године; </w:t>
            </w:r>
          </w:p>
          <w:p w:rsidR="001C4CF7" w:rsidRPr="00954975" w:rsidRDefault="00582047" w:rsidP="00582047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975">
              <w:rPr>
                <w:rFonts w:ascii="Times New Roman" w:hAnsi="Times New Roman"/>
                <w:sz w:val="20"/>
                <w:szCs w:val="20"/>
              </w:rPr>
              <w:t xml:space="preserve">– на основним студијама у трајању од најмање две године, по пропису који је уређивао високо образовање до 10. септембра 2005. године. </w:t>
            </w:r>
          </w:p>
        </w:tc>
      </w:tr>
      <w:tr w:rsidR="00582047" w:rsidRPr="00E1142A" w:rsidTr="00C0513B">
        <w:tc>
          <w:tcPr>
            <w:tcW w:w="1980" w:type="dxa"/>
          </w:tcPr>
          <w:p w:rsidR="00582047" w:rsidRPr="00954975" w:rsidRDefault="00582047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95497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11" w:type="dxa"/>
          </w:tcPr>
          <w:p w:rsidR="00582047" w:rsidRPr="00954975" w:rsidRDefault="00582047">
            <w:pPr>
              <w:pStyle w:val="Default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– стручни испит; </w:t>
            </w:r>
          </w:p>
          <w:p w:rsidR="00582047" w:rsidRPr="00954975" w:rsidRDefault="00582047">
            <w:pPr>
              <w:pStyle w:val="Default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– лиценца; </w:t>
            </w:r>
          </w:p>
          <w:p w:rsidR="00582047" w:rsidRPr="00954975" w:rsidRDefault="00582047">
            <w:pPr>
              <w:pStyle w:val="Default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– најмање шест месеци радног искуства у наведеном звању. </w:t>
            </w:r>
          </w:p>
        </w:tc>
      </w:tr>
      <w:tr w:rsidR="00582047" w:rsidRPr="00E1142A" w:rsidTr="00C0513B">
        <w:tc>
          <w:tcPr>
            <w:tcW w:w="1980" w:type="dxa"/>
          </w:tcPr>
          <w:p w:rsidR="00582047" w:rsidRPr="00954975" w:rsidRDefault="00582047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54975">
              <w:rPr>
                <w:rFonts w:ascii="Times New Roman" w:hAnsi="Times New Roman"/>
                <w:b/>
                <w:sz w:val="20"/>
                <w:szCs w:val="20"/>
              </w:rPr>
              <w:t>Број  извршилаца</w:t>
            </w:r>
          </w:p>
        </w:tc>
        <w:tc>
          <w:tcPr>
            <w:tcW w:w="8811" w:type="dxa"/>
          </w:tcPr>
          <w:p w:rsidR="00582047" w:rsidRPr="00954975" w:rsidRDefault="00582047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5497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3</w:t>
            </w:r>
          </w:p>
        </w:tc>
      </w:tr>
    </w:tbl>
    <w:p w:rsidR="001C4CF7" w:rsidRPr="009E223C" w:rsidRDefault="001C4CF7" w:rsidP="001C4CF7">
      <w:pPr>
        <w:tabs>
          <w:tab w:val="left" w:pos="3719"/>
          <w:tab w:val="left" w:pos="4161"/>
        </w:tabs>
        <w:spacing w:after="0" w:line="240" w:lineRule="auto"/>
        <w:rPr>
          <w:b/>
          <w:sz w:val="24"/>
          <w:u w:val="single"/>
        </w:rPr>
      </w:pPr>
    </w:p>
    <w:tbl>
      <w:tblPr>
        <w:tblW w:w="10809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9"/>
        <w:gridCol w:w="8820"/>
      </w:tblGrid>
      <w:tr w:rsidR="001C4CF7" w:rsidRPr="00E1142A" w:rsidTr="00C0513B">
        <w:trPr>
          <w:trHeight w:val="526"/>
        </w:trPr>
        <w:tc>
          <w:tcPr>
            <w:tcW w:w="1989" w:type="dxa"/>
          </w:tcPr>
          <w:p w:rsidR="001C4CF7" w:rsidRPr="000D1357" w:rsidRDefault="001C4CF7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Назив радног места</w:t>
            </w:r>
          </w:p>
          <w:p w:rsidR="001C4CF7" w:rsidRPr="000D1357" w:rsidRDefault="001C4CF7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820" w:type="dxa"/>
          </w:tcPr>
          <w:p w:rsidR="00582047" w:rsidRPr="00E1142A" w:rsidRDefault="001C4CF7" w:rsidP="00C917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МЕДИЦИНСКА СЕСТРА / ТЕХНИЧАР</w:t>
            </w: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У ОПЕРАЦИОНОЈ САЛИ</w:t>
            </w:r>
          </w:p>
          <w:p w:rsidR="00C917F6" w:rsidRPr="00C917F6" w:rsidRDefault="00582047" w:rsidP="00C917F6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Виша медицинска сестра/техничар у операционој сали </w:t>
            </w:r>
          </w:p>
        </w:tc>
      </w:tr>
      <w:tr w:rsidR="00954975" w:rsidRPr="00E1142A" w:rsidTr="00C0513B">
        <w:trPr>
          <w:trHeight w:val="526"/>
        </w:trPr>
        <w:tc>
          <w:tcPr>
            <w:tcW w:w="1989" w:type="dxa"/>
          </w:tcPr>
          <w:p w:rsidR="00954975" w:rsidRPr="00954975" w:rsidRDefault="00954975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54975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20" w:type="dxa"/>
          </w:tcPr>
          <w:p w:rsidR="00954975" w:rsidRPr="00E1142A" w:rsidRDefault="00954975" w:rsidP="009549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Z031311</w:t>
            </w:r>
          </w:p>
        </w:tc>
      </w:tr>
      <w:tr w:rsidR="001C4CF7" w:rsidRPr="00E1142A" w:rsidTr="00C0513B">
        <w:trPr>
          <w:trHeight w:val="488"/>
        </w:trPr>
        <w:tc>
          <w:tcPr>
            <w:tcW w:w="1989" w:type="dxa"/>
          </w:tcPr>
          <w:p w:rsidR="001C4CF7" w:rsidRDefault="001C4CF7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954975" w:rsidRDefault="00954975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954975" w:rsidRDefault="00954975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954975" w:rsidRDefault="00954975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954975" w:rsidRDefault="00954975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954975" w:rsidRPr="009E223C" w:rsidRDefault="00954975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954975" w:rsidRPr="00954975" w:rsidRDefault="00954975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1C4CF7" w:rsidRPr="009E223C" w:rsidRDefault="001C4CF7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223C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1C4CF7" w:rsidRPr="000D1357" w:rsidRDefault="001C4CF7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E223C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8820" w:type="dxa"/>
          </w:tcPr>
          <w:p w:rsidR="001C4CF7" w:rsidRDefault="001C4CF7" w:rsidP="00465374">
            <w:pPr>
              <w:pStyle w:val="NoSpacing"/>
              <w:rPr>
                <w:rFonts w:ascii="Times New Roman" w:hAnsi="Times New Roman"/>
              </w:rPr>
            </w:pPr>
          </w:p>
          <w:p w:rsidR="001C4CF7" w:rsidRPr="00E1142A" w:rsidRDefault="001C4CF7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954975" w:rsidRPr="00E1142A" w:rsidRDefault="00954975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54975" w:rsidRPr="00582047" w:rsidRDefault="00954975" w:rsidP="00954975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планира и пружа услуге процеса здравствене неге и подршке пацијентима, у складу са праксом и стандардимa савремене здравствене неге, о чему води прописану медицинску документацију; </w:t>
            </w:r>
          </w:p>
          <w:p w:rsidR="00954975" w:rsidRPr="00582047" w:rsidRDefault="00954975" w:rsidP="00954975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обавља сложене медицинске мере код болесника у поступку неге, терапије, дијагностике и рехабилитације; </w:t>
            </w:r>
          </w:p>
          <w:p w:rsidR="00954975" w:rsidRPr="00582047" w:rsidRDefault="00954975" w:rsidP="00954975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примењује прописану терапију и контролише узимање лекова; </w:t>
            </w:r>
          </w:p>
          <w:p w:rsidR="00954975" w:rsidRPr="00582047" w:rsidRDefault="00954975" w:rsidP="00954975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врши припрему болесника и асистира лекару при интервенцијама које захтевају већу стручност и вештину; </w:t>
            </w:r>
          </w:p>
          <w:p w:rsidR="00954975" w:rsidRPr="00582047" w:rsidRDefault="00954975" w:rsidP="00954975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учествује у пријему болесника, визити, посматра пацијента и обавештава лекара о стању пацијента; </w:t>
            </w:r>
          </w:p>
          <w:p w:rsidR="00954975" w:rsidRPr="00582047" w:rsidRDefault="00954975" w:rsidP="00954975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прати опште стање пацијента, мери и евидентира виталне функције и друге показатеље; </w:t>
            </w:r>
          </w:p>
          <w:p w:rsidR="00954975" w:rsidRPr="00582047" w:rsidRDefault="00954975" w:rsidP="00954975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припрема простор, медицинску опрему, инструменте и материјал за рад; </w:t>
            </w:r>
          </w:p>
          <w:p w:rsidR="00954975" w:rsidRPr="00582047" w:rsidRDefault="00954975" w:rsidP="00954975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спроводи мере за спречавање интрахоспиталних инфекција; </w:t>
            </w:r>
          </w:p>
          <w:p w:rsidR="00954975" w:rsidRPr="00582047" w:rsidRDefault="00954975" w:rsidP="00954975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учествује у набавци потребног материјала; </w:t>
            </w:r>
          </w:p>
          <w:p w:rsidR="00954975" w:rsidRPr="00E1142A" w:rsidRDefault="00954975" w:rsidP="009549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нaдглeдa спрoвoђeњe прoцeсa здрaвствeнe нeгe, </w:t>
            </w:r>
          </w:p>
          <w:p w:rsidR="00954975" w:rsidRPr="00582047" w:rsidRDefault="00954975" w:rsidP="00954975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учeствуje у eвaлуирaњу прoцeсa и нa oснoву тoгa рaзмaтрa нaрeднe кoрaкe у спрoвoђeњу истoг; </w:t>
            </w:r>
          </w:p>
          <w:p w:rsidR="00954975" w:rsidRPr="00582047" w:rsidRDefault="00954975" w:rsidP="00954975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одлаже и уклања медицински отпад на прописани начин; </w:t>
            </w:r>
          </w:p>
          <w:p w:rsidR="00954975" w:rsidRPr="00E1142A" w:rsidRDefault="00954975" w:rsidP="009549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C4CF7" w:rsidRPr="00E1142A" w:rsidRDefault="00954975" w:rsidP="008F05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За свој рад одговоран је главној медицинској сестри / техничару службе/ и начелнику службе.</w:t>
            </w:r>
          </w:p>
        </w:tc>
      </w:tr>
      <w:tr w:rsidR="00954975" w:rsidRPr="00E1142A" w:rsidTr="00C0513B">
        <w:tc>
          <w:tcPr>
            <w:tcW w:w="1989" w:type="dxa"/>
          </w:tcPr>
          <w:p w:rsidR="00954975" w:rsidRPr="009E223C" w:rsidRDefault="00954975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E223C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20" w:type="dxa"/>
          </w:tcPr>
          <w:p w:rsidR="00954975" w:rsidRPr="00954975" w:rsidRDefault="00954975" w:rsidP="00954975">
            <w:pPr>
              <w:pStyle w:val="Default"/>
              <w:jc w:val="both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Високо образовање: </w:t>
            </w:r>
          </w:p>
          <w:p w:rsidR="00954975" w:rsidRPr="00954975" w:rsidRDefault="00954975" w:rsidP="00954975">
            <w:pPr>
              <w:pStyle w:val="Default"/>
              <w:jc w:val="both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– на студијама првог степена (основне струковне/академске студије) по пропису који уређује високо образовање, почев од 10. септембра 2005. године; </w:t>
            </w:r>
          </w:p>
          <w:p w:rsidR="00954975" w:rsidRPr="00954975" w:rsidRDefault="00954975" w:rsidP="00954975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975">
              <w:rPr>
                <w:rFonts w:ascii="Times New Roman" w:hAnsi="Times New Roman"/>
                <w:sz w:val="20"/>
                <w:szCs w:val="20"/>
              </w:rPr>
              <w:t xml:space="preserve">– на основним студијама у трајању од најмање две године, по пропису који је уређивао високо образовање до 10. септембра 2005. године. </w:t>
            </w:r>
          </w:p>
        </w:tc>
      </w:tr>
      <w:tr w:rsidR="00954975" w:rsidRPr="00E1142A" w:rsidTr="00C0513B">
        <w:tc>
          <w:tcPr>
            <w:tcW w:w="1989" w:type="dxa"/>
          </w:tcPr>
          <w:p w:rsidR="00954975" w:rsidRPr="009E223C" w:rsidRDefault="00954975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9E223C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20" w:type="dxa"/>
          </w:tcPr>
          <w:p w:rsidR="00954975" w:rsidRPr="00954975" w:rsidRDefault="00954975" w:rsidP="00954975">
            <w:pPr>
              <w:pStyle w:val="Default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– стручни испит; </w:t>
            </w:r>
          </w:p>
          <w:p w:rsidR="00954975" w:rsidRPr="00954975" w:rsidRDefault="00954975" w:rsidP="00954975">
            <w:pPr>
              <w:pStyle w:val="Default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– лиценца; </w:t>
            </w:r>
          </w:p>
          <w:p w:rsidR="00954975" w:rsidRPr="00954975" w:rsidRDefault="00954975" w:rsidP="00954975">
            <w:pPr>
              <w:pStyle w:val="Default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– најмање шест месеци радног искуства у наведеном звању. </w:t>
            </w:r>
          </w:p>
        </w:tc>
      </w:tr>
      <w:tr w:rsidR="001C4CF7" w:rsidRPr="00E1142A" w:rsidTr="00C0513B">
        <w:tc>
          <w:tcPr>
            <w:tcW w:w="1989" w:type="dxa"/>
          </w:tcPr>
          <w:p w:rsidR="001C4CF7" w:rsidRPr="009E223C" w:rsidRDefault="001C4CF7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E223C">
              <w:rPr>
                <w:rFonts w:ascii="Times New Roman" w:hAnsi="Times New Roman"/>
                <w:b/>
                <w:sz w:val="20"/>
                <w:szCs w:val="20"/>
              </w:rPr>
              <w:t>Број  извршилаца</w:t>
            </w:r>
          </w:p>
        </w:tc>
        <w:tc>
          <w:tcPr>
            <w:tcW w:w="8820" w:type="dxa"/>
          </w:tcPr>
          <w:p w:rsidR="001C4CF7" w:rsidRPr="009E223C" w:rsidRDefault="00954975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E223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3</w:t>
            </w:r>
          </w:p>
        </w:tc>
      </w:tr>
    </w:tbl>
    <w:p w:rsidR="001C4CF7" w:rsidRPr="00EA301F" w:rsidRDefault="001C4CF7" w:rsidP="001C4CF7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836" w:type="dxa"/>
        <w:tblInd w:w="-9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98"/>
        <w:gridCol w:w="8838"/>
      </w:tblGrid>
      <w:tr w:rsidR="001C4CF7" w:rsidRPr="00E1142A" w:rsidTr="008F056B">
        <w:trPr>
          <w:trHeight w:val="526"/>
        </w:trPr>
        <w:tc>
          <w:tcPr>
            <w:tcW w:w="1998" w:type="dxa"/>
          </w:tcPr>
          <w:p w:rsidR="001C4CF7" w:rsidRPr="000D1357" w:rsidRDefault="001C4CF7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Назив радног места</w:t>
            </w:r>
          </w:p>
          <w:p w:rsidR="001C4CF7" w:rsidRPr="000D1357" w:rsidRDefault="001C4CF7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838" w:type="dxa"/>
          </w:tcPr>
          <w:p w:rsidR="00DE61DD" w:rsidRPr="00E1142A" w:rsidRDefault="001C4CF7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МЕДИЦИНСКА СЕСТРА / ТЕХНИЧАР</w:t>
            </w: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DE61DD"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НА ОСТАЛИМ БОЛНИЧКИМ ОДЕЉЕЊИМА</w:t>
            </w:r>
          </w:p>
          <w:p w:rsidR="001C4CF7" w:rsidRPr="00E1142A" w:rsidRDefault="00DE61DD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ГЛАВНА СЕСТРА</w:t>
            </w:r>
            <w:r w:rsidR="007B5CD0"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1C4CF7"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ЗА </w:t>
            </w: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ИНТРАХОСПИТАЛНЕ ИНФЕКЦИЈЕ </w:t>
            </w:r>
          </w:p>
          <w:p w:rsidR="001C4CF7" w:rsidRPr="00DA7F9A" w:rsidRDefault="001C4CF7" w:rsidP="0046537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710806" w:rsidRPr="00E1142A" w:rsidTr="008F056B">
        <w:trPr>
          <w:trHeight w:val="526"/>
        </w:trPr>
        <w:tc>
          <w:tcPr>
            <w:tcW w:w="1998" w:type="dxa"/>
          </w:tcPr>
          <w:p w:rsidR="00710806" w:rsidRPr="00DE61DD" w:rsidRDefault="00DE61DD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61DD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38" w:type="dxa"/>
          </w:tcPr>
          <w:p w:rsidR="00710806" w:rsidRPr="00E1142A" w:rsidRDefault="00DE61DD" w:rsidP="00DE61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Z032417</w:t>
            </w:r>
          </w:p>
        </w:tc>
      </w:tr>
      <w:tr w:rsidR="001C4CF7" w:rsidRPr="00E1142A" w:rsidTr="008F056B">
        <w:trPr>
          <w:trHeight w:val="488"/>
        </w:trPr>
        <w:tc>
          <w:tcPr>
            <w:tcW w:w="1998" w:type="dxa"/>
          </w:tcPr>
          <w:p w:rsidR="001C4CF7" w:rsidRPr="00DE61DD" w:rsidRDefault="001C4CF7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DE61DD" w:rsidRDefault="001C4CF7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1DD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1C4CF7" w:rsidRPr="00DE61DD" w:rsidRDefault="001C4CF7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1DD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8838" w:type="dxa"/>
          </w:tcPr>
          <w:p w:rsidR="001C4CF7" w:rsidRPr="00E1142A" w:rsidRDefault="001C4CF7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DE61DD" w:rsidRPr="00E1142A" w:rsidRDefault="00DE61D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E61DD" w:rsidRPr="00E1142A" w:rsidRDefault="00DE61DD" w:rsidP="00DE6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4"/>
                <w:szCs w:val="24"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планира и пружа услуге здравствене неге и подршке пацијентима, у складу са праксом и стандардима</w:t>
            </w:r>
          </w:p>
          <w:p w:rsidR="00DE61DD" w:rsidRPr="00E1142A" w:rsidRDefault="00DE61DD" w:rsidP="00DE6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савремене здравствене неге, о чему води прописану медицинску документацију;</w:t>
            </w:r>
          </w:p>
          <w:p w:rsidR="00DE61DD" w:rsidRPr="00E1142A" w:rsidRDefault="00DE61DD" w:rsidP="00DE6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обавља медицинске мере код болесника у поступку неге, терапије, дијагностике и рехабилитације;</w:t>
            </w:r>
          </w:p>
          <w:p w:rsidR="00DE61DD" w:rsidRPr="00E1142A" w:rsidRDefault="00DE61DD" w:rsidP="00DE6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примењује прописану терапију и контролише узимање лекова;</w:t>
            </w:r>
          </w:p>
          <w:p w:rsidR="00DE61DD" w:rsidRPr="00E1142A" w:rsidRDefault="00DE61DD" w:rsidP="00DE6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врши припрему болесника и асистира лекару при интервенцијама;</w:t>
            </w:r>
          </w:p>
          <w:p w:rsidR="00DE61DD" w:rsidRPr="00E1142A" w:rsidRDefault="00DE61DD" w:rsidP="00DE6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учествује у пријему болесника, визити, посматра пацијента и обавештава лекара о стању пацијента;</w:t>
            </w:r>
          </w:p>
          <w:p w:rsidR="00DE61DD" w:rsidRPr="00E1142A" w:rsidRDefault="00DE61DD" w:rsidP="00DE6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прати опште стање пацијента, мери и евидентира виталне функције и др. показатеље;</w:t>
            </w:r>
          </w:p>
          <w:p w:rsidR="00DE61DD" w:rsidRPr="00E1142A" w:rsidRDefault="00DE61DD" w:rsidP="00DE6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припрема простор, медицинску опрему, инструменте и материјал за рад;</w:t>
            </w:r>
          </w:p>
          <w:p w:rsidR="00DE61DD" w:rsidRPr="00E1142A" w:rsidRDefault="00DE61DD" w:rsidP="00DE6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спроводи мере за спречавање интрахоспиталних инфекција;</w:t>
            </w:r>
          </w:p>
          <w:p w:rsidR="00DE61DD" w:rsidRPr="00E1142A" w:rsidRDefault="00DE61DD" w:rsidP="00DE6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учествује у набавци потребног материјала;</w:t>
            </w:r>
          </w:p>
          <w:p w:rsidR="00DE61DD" w:rsidRPr="00E1142A" w:rsidRDefault="00DE61DD" w:rsidP="00DE6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одлаже и уклања медицински отпад на прописани начин;</w:t>
            </w:r>
          </w:p>
          <w:p w:rsidR="00DE61DD" w:rsidRPr="00E1142A" w:rsidRDefault="00DE61DD" w:rsidP="00DE6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обавља послове из области јавног здравља (здравствено васпитање, врши вакцинацију према епидемиолошким индикацијама, врши унос података у области здравствене статистике, води евиденције, узима лабораторијски материјал);</w:t>
            </w:r>
          </w:p>
          <w:p w:rsidR="001C4CF7" w:rsidRPr="00DE61DD" w:rsidRDefault="001C4CF7" w:rsidP="00DE61DD">
            <w:pPr>
              <w:pStyle w:val="NormalStefbullets1"/>
              <w:ind w:left="0"/>
              <w:jc w:val="both"/>
              <w:rPr>
                <w:lang w:val="en-US"/>
              </w:rPr>
            </w:pPr>
            <w:r>
              <w:t>За свој рад одговоран је главној медицинској сестри / техничару службе/ и начелнику службе.</w:t>
            </w:r>
          </w:p>
        </w:tc>
      </w:tr>
      <w:tr w:rsidR="001C4CF7" w:rsidRPr="00E1142A" w:rsidTr="008F056B">
        <w:tc>
          <w:tcPr>
            <w:tcW w:w="1998" w:type="dxa"/>
          </w:tcPr>
          <w:p w:rsidR="001C4CF7" w:rsidRPr="00DE61DD" w:rsidRDefault="001C4CF7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61DD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38" w:type="dxa"/>
          </w:tcPr>
          <w:p w:rsidR="001C4CF7" w:rsidRPr="00E1142A" w:rsidRDefault="001C4CF7" w:rsidP="00FE3C5F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средње образовање медицинске струке</w:t>
            </w:r>
          </w:p>
          <w:p w:rsidR="001C4CF7" w:rsidRPr="00DA7F9A" w:rsidRDefault="001C4CF7" w:rsidP="00465374">
            <w:pPr>
              <w:pStyle w:val="NoSpacing"/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1C4CF7" w:rsidRPr="00E1142A" w:rsidTr="008F056B">
        <w:tc>
          <w:tcPr>
            <w:tcW w:w="1998" w:type="dxa"/>
          </w:tcPr>
          <w:p w:rsidR="001C4CF7" w:rsidRPr="00DE61DD" w:rsidRDefault="001C4CF7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DE61D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38" w:type="dxa"/>
          </w:tcPr>
          <w:p w:rsidR="001C4CF7" w:rsidRPr="00E1142A" w:rsidRDefault="001C4CF7" w:rsidP="00FE3C5F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1C4CF7" w:rsidRPr="00E1142A" w:rsidRDefault="001C4CF7" w:rsidP="00FE3C5F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1C4CF7" w:rsidRPr="00E1142A" w:rsidRDefault="001C4CF7" w:rsidP="00FE3C5F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 шест месеци радног искуства у наведеном звању.</w:t>
            </w:r>
          </w:p>
          <w:p w:rsidR="001C4CF7" w:rsidRPr="000D1357" w:rsidRDefault="001C4CF7" w:rsidP="00465374">
            <w:pPr>
              <w:pStyle w:val="NoSpacing"/>
              <w:ind w:left="720"/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1C4CF7" w:rsidRPr="00E1142A" w:rsidTr="008F056B">
        <w:tc>
          <w:tcPr>
            <w:tcW w:w="1998" w:type="dxa"/>
          </w:tcPr>
          <w:p w:rsidR="001C4CF7" w:rsidRPr="00DE61DD" w:rsidRDefault="001C4CF7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61DD">
              <w:rPr>
                <w:rFonts w:ascii="Times New Roman" w:hAnsi="Times New Roman"/>
                <w:b/>
                <w:sz w:val="20"/>
                <w:szCs w:val="20"/>
              </w:rPr>
              <w:t>Број  извршилаца</w:t>
            </w:r>
          </w:p>
        </w:tc>
        <w:tc>
          <w:tcPr>
            <w:tcW w:w="8838" w:type="dxa"/>
          </w:tcPr>
          <w:p w:rsidR="001C4CF7" w:rsidRPr="00D44D3E" w:rsidRDefault="001C4CF7" w:rsidP="00465374">
            <w:pPr>
              <w:spacing w:after="0" w:line="240" w:lineRule="auto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1</w:t>
            </w:r>
          </w:p>
        </w:tc>
      </w:tr>
    </w:tbl>
    <w:p w:rsidR="00C0513B" w:rsidRPr="00C0513B" w:rsidRDefault="00C0513B" w:rsidP="001C4CF7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737" w:type="dxa"/>
        <w:tblInd w:w="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50"/>
        <w:gridCol w:w="8487"/>
      </w:tblGrid>
      <w:tr w:rsidR="001C4CF7" w:rsidRPr="00E1142A" w:rsidTr="005375E3">
        <w:trPr>
          <w:trHeight w:val="526"/>
        </w:trPr>
        <w:tc>
          <w:tcPr>
            <w:tcW w:w="2250" w:type="dxa"/>
          </w:tcPr>
          <w:p w:rsidR="001C4CF7" w:rsidRPr="00265369" w:rsidRDefault="001C4CF7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65369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1C4CF7" w:rsidRPr="00265369" w:rsidRDefault="001C4CF7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487" w:type="dxa"/>
          </w:tcPr>
          <w:p w:rsidR="001C4CF7" w:rsidRPr="00E1142A" w:rsidRDefault="005E26A1" w:rsidP="005E26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</w:t>
            </w:r>
            <w:r w:rsidR="007B5CD0" w:rsidRPr="00E1142A">
              <w:rPr>
                <w:rFonts w:ascii="Times New Roman" w:hAnsi="Times New Roman"/>
                <w:b/>
                <w:sz w:val="20"/>
                <w:szCs w:val="20"/>
              </w:rPr>
              <w:t>МЕДИЦИНСКА СЕСТРА/ТЕХНИЧАР У ОПЕРАЦИОНОЈ САЛИ</w:t>
            </w:r>
          </w:p>
        </w:tc>
      </w:tr>
      <w:tr w:rsidR="005E26A1" w:rsidRPr="00E1142A" w:rsidTr="005375E3">
        <w:trPr>
          <w:trHeight w:val="526"/>
        </w:trPr>
        <w:tc>
          <w:tcPr>
            <w:tcW w:w="2250" w:type="dxa"/>
          </w:tcPr>
          <w:p w:rsidR="005E26A1" w:rsidRPr="00265369" w:rsidRDefault="005E26A1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65369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487" w:type="dxa"/>
          </w:tcPr>
          <w:p w:rsidR="005E26A1" w:rsidRPr="00E1142A" w:rsidRDefault="005E26A1" w:rsidP="005E26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Z032411</w:t>
            </w:r>
          </w:p>
        </w:tc>
      </w:tr>
      <w:tr w:rsidR="001C4CF7" w:rsidRPr="00E1142A" w:rsidTr="005375E3">
        <w:trPr>
          <w:trHeight w:val="488"/>
        </w:trPr>
        <w:tc>
          <w:tcPr>
            <w:tcW w:w="2250" w:type="dxa"/>
          </w:tcPr>
          <w:p w:rsidR="001C4CF7" w:rsidRPr="00265369" w:rsidRDefault="001C4CF7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265369" w:rsidRDefault="001C4CF7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5369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1C4CF7" w:rsidRPr="00265369" w:rsidRDefault="001C4CF7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5369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8487" w:type="dxa"/>
          </w:tcPr>
          <w:p w:rsidR="001C4CF7" w:rsidRPr="00E1142A" w:rsidRDefault="001C4CF7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5E26A1" w:rsidRPr="00E1142A" w:rsidRDefault="005E26A1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E26A1" w:rsidRPr="00E1142A" w:rsidRDefault="005E26A1" w:rsidP="005E26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планира и пружа услуге здравствене неге и подршке</w:t>
            </w:r>
            <w:r w:rsidR="00582184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пацијентима, у складу са праксом и стандардима</w:t>
            </w:r>
          </w:p>
          <w:p w:rsidR="00450C35" w:rsidRDefault="00450C35" w:rsidP="005E26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E26A1" w:rsidRPr="00E1142A" w:rsidRDefault="005E26A1" w:rsidP="005E26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савремене здравствене неге, о чему води прописану</w:t>
            </w:r>
            <w:r w:rsidR="00582184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медицинску документацију;</w:t>
            </w:r>
          </w:p>
          <w:p w:rsidR="005E26A1" w:rsidRPr="00E1142A" w:rsidRDefault="005E26A1" w:rsidP="005E26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врши припрему болесника и асистира лекару при</w:t>
            </w:r>
            <w:r w:rsidR="00582184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интервенцијама;</w:t>
            </w:r>
          </w:p>
          <w:p w:rsidR="005E26A1" w:rsidRPr="00E1142A" w:rsidRDefault="005E26A1" w:rsidP="005E26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прати опште стање пацијента, мери и евидентира</w:t>
            </w:r>
            <w:r w:rsidR="00582184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виталне функције и др. показатеље;</w:t>
            </w:r>
          </w:p>
          <w:p w:rsidR="005E26A1" w:rsidRPr="00E1142A" w:rsidRDefault="005E26A1" w:rsidP="005E26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припрема простор, медицинску опрему, инструменте и</w:t>
            </w:r>
            <w:r w:rsidR="00582184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материјал за рад;</w:t>
            </w:r>
          </w:p>
          <w:p w:rsidR="005E26A1" w:rsidRPr="00E1142A" w:rsidRDefault="005E26A1" w:rsidP="005E26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спроводи мере за спречавање интрахоспиталних</w:t>
            </w:r>
            <w:r w:rsidR="00582184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инфекција;</w:t>
            </w:r>
          </w:p>
          <w:p w:rsidR="005E26A1" w:rsidRPr="00E1142A" w:rsidRDefault="005E26A1" w:rsidP="005E26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учествује у набавци потребног материјала;</w:t>
            </w:r>
          </w:p>
          <w:p w:rsidR="005E26A1" w:rsidRPr="00E1142A" w:rsidRDefault="005E26A1" w:rsidP="005E26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одлаже и уклања медицински отпад на прописаниначин;</w:t>
            </w:r>
          </w:p>
          <w:p w:rsidR="001C4CF7" w:rsidRPr="00E1142A" w:rsidRDefault="005E26A1" w:rsidP="00582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</w:t>
            </w:r>
            <w:r w:rsidR="001C4CF7" w:rsidRPr="00E1142A">
              <w:rPr>
                <w:rFonts w:ascii="Times New Roman" w:hAnsi="Times New Roman"/>
                <w:sz w:val="20"/>
                <w:szCs w:val="20"/>
              </w:rPr>
              <w:t>За свој рад одговоран је главној медицинској сестри / техничару службе/ и начелнику службе.</w:t>
            </w:r>
          </w:p>
          <w:p w:rsidR="001C4CF7" w:rsidRPr="005E26A1" w:rsidRDefault="001C4CF7" w:rsidP="005E26A1">
            <w:pPr>
              <w:pStyle w:val="NoSpacing"/>
              <w:jc w:val="both"/>
              <w:rPr>
                <w:rFonts w:ascii="Times New Roman" w:hAnsi="Times New Roman"/>
                <w:b/>
              </w:rPr>
            </w:pPr>
          </w:p>
        </w:tc>
      </w:tr>
      <w:tr w:rsidR="001C4CF7" w:rsidRPr="00E1142A" w:rsidTr="005375E3">
        <w:tc>
          <w:tcPr>
            <w:tcW w:w="2250" w:type="dxa"/>
          </w:tcPr>
          <w:p w:rsidR="001C4CF7" w:rsidRPr="00265369" w:rsidRDefault="001C4CF7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65369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487" w:type="dxa"/>
          </w:tcPr>
          <w:p w:rsidR="001C4CF7" w:rsidRPr="005E26A1" w:rsidRDefault="005E26A1" w:rsidP="00465374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26A1">
              <w:rPr>
                <w:rFonts w:ascii="Times New Roman" w:hAnsi="Times New Roman"/>
                <w:sz w:val="20"/>
                <w:szCs w:val="20"/>
              </w:rPr>
              <w:t>средње образовање.</w:t>
            </w:r>
          </w:p>
        </w:tc>
      </w:tr>
      <w:tr w:rsidR="001C4CF7" w:rsidRPr="00E1142A" w:rsidTr="005375E3">
        <w:tc>
          <w:tcPr>
            <w:tcW w:w="2250" w:type="dxa"/>
          </w:tcPr>
          <w:p w:rsidR="001C4CF7" w:rsidRPr="00265369" w:rsidRDefault="001C4CF7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265369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487" w:type="dxa"/>
          </w:tcPr>
          <w:p w:rsidR="005E26A1" w:rsidRPr="00E1142A" w:rsidRDefault="005E26A1" w:rsidP="005E26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5E26A1" w:rsidRPr="00450C35" w:rsidRDefault="005E26A1" w:rsidP="00450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лиценца;</w:t>
            </w:r>
          </w:p>
          <w:p w:rsidR="005E26A1" w:rsidRPr="00E1142A" w:rsidRDefault="005E26A1" w:rsidP="005E26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најмање шест месеци радног искуства у наведеном</w:t>
            </w:r>
          </w:p>
          <w:p w:rsidR="005E26A1" w:rsidRPr="00E1142A" w:rsidRDefault="005E26A1" w:rsidP="005E26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звању.</w:t>
            </w:r>
          </w:p>
          <w:p w:rsidR="001C4CF7" w:rsidRPr="005E26A1" w:rsidRDefault="001C4CF7" w:rsidP="005E26A1">
            <w:pPr>
              <w:pStyle w:val="NoSpacing"/>
              <w:ind w:left="7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4CF7" w:rsidRPr="00E1142A" w:rsidTr="00833D7C">
        <w:tc>
          <w:tcPr>
            <w:tcW w:w="2250" w:type="dxa"/>
          </w:tcPr>
          <w:p w:rsidR="001C4CF7" w:rsidRPr="000D1357" w:rsidRDefault="001C4CF7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Број  извршилаца</w:t>
            </w:r>
          </w:p>
        </w:tc>
        <w:tc>
          <w:tcPr>
            <w:tcW w:w="8487" w:type="dxa"/>
          </w:tcPr>
          <w:p w:rsidR="001C4CF7" w:rsidRPr="00D44D3E" w:rsidRDefault="005E26A1" w:rsidP="00465374">
            <w:pPr>
              <w:spacing w:after="0" w:line="240" w:lineRule="auto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8</w:t>
            </w:r>
          </w:p>
        </w:tc>
      </w:tr>
    </w:tbl>
    <w:p w:rsidR="00063221" w:rsidRDefault="00063221" w:rsidP="000E4D1A">
      <w:pPr>
        <w:spacing w:after="0" w:line="240" w:lineRule="auto"/>
        <w:rPr>
          <w:b/>
          <w:sz w:val="24"/>
          <w:u w:val="single"/>
        </w:rPr>
      </w:pPr>
    </w:p>
    <w:p w:rsidR="00450C35" w:rsidRPr="00450C35" w:rsidRDefault="00450C35" w:rsidP="000E4D1A">
      <w:pPr>
        <w:spacing w:after="0" w:line="240" w:lineRule="auto"/>
        <w:rPr>
          <w:b/>
          <w:sz w:val="24"/>
          <w:u w:val="single"/>
        </w:rPr>
      </w:pPr>
    </w:p>
    <w:tbl>
      <w:tblPr>
        <w:tblW w:w="10746" w:type="dxa"/>
        <w:tblInd w:w="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50"/>
        <w:gridCol w:w="8496"/>
      </w:tblGrid>
      <w:tr w:rsidR="007B5CD0" w:rsidRPr="00E1142A" w:rsidTr="00EA301F">
        <w:trPr>
          <w:trHeight w:val="526"/>
        </w:trPr>
        <w:tc>
          <w:tcPr>
            <w:tcW w:w="2250" w:type="dxa"/>
          </w:tcPr>
          <w:p w:rsidR="007B5CD0" w:rsidRPr="00582184" w:rsidRDefault="007B5CD0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2184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7B5CD0" w:rsidRPr="00582184" w:rsidRDefault="007B5CD0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496" w:type="dxa"/>
          </w:tcPr>
          <w:p w:rsidR="007B5CD0" w:rsidRPr="00E1142A" w:rsidRDefault="007B5CD0" w:rsidP="007B5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МЕДИЦИНСКА СЕСТРА/ТЕХНИЧАР НА ОСТАЛИМ БОЛНИЧКИМ ОДЕЉЕЊИМА</w:t>
            </w:r>
          </w:p>
        </w:tc>
      </w:tr>
      <w:tr w:rsidR="007B5CD0" w:rsidRPr="00E1142A" w:rsidTr="00EA301F">
        <w:trPr>
          <w:trHeight w:val="526"/>
        </w:trPr>
        <w:tc>
          <w:tcPr>
            <w:tcW w:w="2250" w:type="dxa"/>
          </w:tcPr>
          <w:p w:rsidR="007B5CD0" w:rsidRPr="00582184" w:rsidRDefault="007B5CD0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2184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496" w:type="dxa"/>
          </w:tcPr>
          <w:p w:rsidR="007B5CD0" w:rsidRPr="00E1142A" w:rsidRDefault="007B5CD0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Z032417</w:t>
            </w:r>
          </w:p>
        </w:tc>
      </w:tr>
      <w:tr w:rsidR="007B5CD0" w:rsidRPr="00E1142A" w:rsidTr="00EA301F">
        <w:trPr>
          <w:trHeight w:val="488"/>
        </w:trPr>
        <w:tc>
          <w:tcPr>
            <w:tcW w:w="2250" w:type="dxa"/>
          </w:tcPr>
          <w:p w:rsidR="007B5CD0" w:rsidRPr="00582184" w:rsidRDefault="007B5CD0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7B5CD0" w:rsidRPr="00582184" w:rsidRDefault="007B5CD0" w:rsidP="00E0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2184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7B5CD0" w:rsidRPr="00582184" w:rsidRDefault="007B5CD0" w:rsidP="00E0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2184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8496" w:type="dxa"/>
          </w:tcPr>
          <w:p w:rsidR="007B5CD0" w:rsidRPr="00E1142A" w:rsidRDefault="007B5CD0" w:rsidP="00E02E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7B5CD0" w:rsidRPr="00E1142A" w:rsidRDefault="007B5CD0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планира и пружа услуге здравствене неге и подршке</w:t>
            </w:r>
            <w:r w:rsidR="00B611CE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пацијентима, у складу са праксом и стандардима</w:t>
            </w:r>
          </w:p>
          <w:p w:rsidR="007B5CD0" w:rsidRPr="00E1142A" w:rsidRDefault="007B5CD0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савремене здравствене неге, о чему води прописанумедицинску документацију;</w:t>
            </w:r>
          </w:p>
          <w:p w:rsidR="007B5CD0" w:rsidRPr="00E1142A" w:rsidRDefault="007B5CD0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врши припрему болесника и асистира лекару приинтервенцијама;</w:t>
            </w:r>
          </w:p>
          <w:p w:rsidR="007B5CD0" w:rsidRPr="00E1142A" w:rsidRDefault="007B5CD0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прати опште стање пацијента, мери и евидентиравиталне функције и др. показатеље;</w:t>
            </w:r>
          </w:p>
          <w:p w:rsidR="007B5CD0" w:rsidRPr="00E1142A" w:rsidRDefault="007B5CD0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припрема простор, медицинску опрему, инструменте иматеријал за рад;</w:t>
            </w:r>
          </w:p>
          <w:p w:rsidR="007B5CD0" w:rsidRPr="00E1142A" w:rsidRDefault="007B5CD0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спроводи мере за спречавање интрахоспиталнихинфекција;</w:t>
            </w:r>
          </w:p>
          <w:p w:rsidR="007B5CD0" w:rsidRPr="00E1142A" w:rsidRDefault="007B5CD0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учествује у набавци потребног материјала;</w:t>
            </w:r>
          </w:p>
          <w:p w:rsidR="007B5CD0" w:rsidRPr="00E1142A" w:rsidRDefault="007B5CD0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одлаже и уклања медицински отпад на прописаниначин;</w:t>
            </w:r>
          </w:p>
          <w:p w:rsidR="007B5CD0" w:rsidRPr="00EA301F" w:rsidRDefault="007B5CD0" w:rsidP="00E02E01">
            <w:pPr>
              <w:pStyle w:val="NormalStefbullets1"/>
              <w:ind w:left="0"/>
              <w:jc w:val="both"/>
              <w:rPr>
                <w:lang w:val="en-US"/>
              </w:rPr>
            </w:pPr>
            <w:r>
              <w:t>За свој рад одговоран је главној медицинској сестри / техничару службе/ и начелнику службе.</w:t>
            </w:r>
          </w:p>
        </w:tc>
      </w:tr>
      <w:tr w:rsidR="007B5CD0" w:rsidRPr="00E1142A" w:rsidTr="00EA301F">
        <w:tc>
          <w:tcPr>
            <w:tcW w:w="2250" w:type="dxa"/>
          </w:tcPr>
          <w:p w:rsidR="007B5CD0" w:rsidRPr="000D1357" w:rsidRDefault="007B5CD0" w:rsidP="00E02E0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Стручна спрема образовање</w:t>
            </w:r>
          </w:p>
        </w:tc>
        <w:tc>
          <w:tcPr>
            <w:tcW w:w="8496" w:type="dxa"/>
          </w:tcPr>
          <w:p w:rsidR="007B5CD0" w:rsidRPr="005E26A1" w:rsidRDefault="007B5CD0" w:rsidP="00E02E01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26A1">
              <w:rPr>
                <w:rFonts w:ascii="Times New Roman" w:hAnsi="Times New Roman"/>
                <w:sz w:val="20"/>
                <w:szCs w:val="20"/>
              </w:rPr>
              <w:t>средње образовање.</w:t>
            </w:r>
          </w:p>
        </w:tc>
      </w:tr>
      <w:tr w:rsidR="007B5CD0" w:rsidRPr="00E1142A" w:rsidTr="00EA301F">
        <w:tc>
          <w:tcPr>
            <w:tcW w:w="2250" w:type="dxa"/>
          </w:tcPr>
          <w:p w:rsidR="007B5CD0" w:rsidRPr="00FA5296" w:rsidRDefault="007B5CD0" w:rsidP="00E02E01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FA5296">
              <w:rPr>
                <w:rFonts w:ascii="Times New Roman" w:hAnsi="Times New Roman"/>
                <w:b/>
                <w:lang w:val="ru-RU"/>
              </w:rPr>
              <w:t>Додатна знања и испити/радно искуство</w:t>
            </w:r>
          </w:p>
        </w:tc>
        <w:tc>
          <w:tcPr>
            <w:tcW w:w="8496" w:type="dxa"/>
          </w:tcPr>
          <w:p w:rsidR="007B5CD0" w:rsidRPr="00E1142A" w:rsidRDefault="007B5CD0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7B5CD0" w:rsidRPr="00E1142A" w:rsidRDefault="007B5CD0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лиценца;</w:t>
            </w:r>
          </w:p>
          <w:p w:rsidR="007B5CD0" w:rsidRPr="00E1142A" w:rsidRDefault="007B5CD0" w:rsidP="00EA3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најмање шест месеци радног искуства у наведеномзвању.</w:t>
            </w:r>
          </w:p>
        </w:tc>
      </w:tr>
      <w:tr w:rsidR="007B5CD0" w:rsidRPr="00E1142A" w:rsidTr="00EA301F">
        <w:tc>
          <w:tcPr>
            <w:tcW w:w="2250" w:type="dxa"/>
          </w:tcPr>
          <w:p w:rsidR="007B5CD0" w:rsidRPr="000D1357" w:rsidRDefault="007B5CD0" w:rsidP="00E02E0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Број  извршилаца</w:t>
            </w:r>
          </w:p>
        </w:tc>
        <w:tc>
          <w:tcPr>
            <w:tcW w:w="8496" w:type="dxa"/>
          </w:tcPr>
          <w:p w:rsidR="007B5CD0" w:rsidRPr="00D44D3E" w:rsidRDefault="007B5CD0" w:rsidP="00E02E01">
            <w:pPr>
              <w:spacing w:after="0" w:line="240" w:lineRule="auto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17</w:t>
            </w:r>
          </w:p>
        </w:tc>
      </w:tr>
    </w:tbl>
    <w:p w:rsidR="005E26A1" w:rsidRDefault="005E26A1" w:rsidP="000E4D1A">
      <w:pPr>
        <w:spacing w:after="0" w:line="240" w:lineRule="auto"/>
        <w:rPr>
          <w:b/>
          <w:sz w:val="24"/>
          <w:u w:val="single"/>
        </w:rPr>
      </w:pPr>
    </w:p>
    <w:p w:rsidR="00450C35" w:rsidRPr="00450C35" w:rsidRDefault="00450C35" w:rsidP="000E4D1A">
      <w:pPr>
        <w:spacing w:after="0" w:line="240" w:lineRule="auto"/>
        <w:rPr>
          <w:b/>
          <w:sz w:val="24"/>
          <w:u w:val="single"/>
        </w:rPr>
      </w:pPr>
    </w:p>
    <w:tbl>
      <w:tblPr>
        <w:tblW w:w="11070" w:type="dxa"/>
        <w:tblInd w:w="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50"/>
        <w:gridCol w:w="8820"/>
      </w:tblGrid>
      <w:tr w:rsidR="005E26A1" w:rsidRPr="00E1142A" w:rsidTr="00C0513B">
        <w:trPr>
          <w:trHeight w:val="526"/>
        </w:trPr>
        <w:tc>
          <w:tcPr>
            <w:tcW w:w="2250" w:type="dxa"/>
          </w:tcPr>
          <w:p w:rsidR="005E26A1" w:rsidRPr="007B5CD0" w:rsidRDefault="005E26A1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5CD0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5E26A1" w:rsidRPr="007B5CD0" w:rsidRDefault="005E26A1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20" w:type="dxa"/>
          </w:tcPr>
          <w:p w:rsidR="005E26A1" w:rsidRPr="00EA301F" w:rsidRDefault="007B5CD0" w:rsidP="00EA30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ПОМОЋНИ РАДНИК НА НЕЗИ БОЛЕСНИКА НА ОСТАЛИМ БОЛНИЧКИМ ОДЕЉЕЊИМА</w:t>
            </w:r>
          </w:p>
        </w:tc>
      </w:tr>
      <w:tr w:rsidR="007B5CD0" w:rsidRPr="00E1142A" w:rsidTr="00C0513B">
        <w:trPr>
          <w:trHeight w:val="488"/>
        </w:trPr>
        <w:tc>
          <w:tcPr>
            <w:tcW w:w="2250" w:type="dxa"/>
          </w:tcPr>
          <w:p w:rsidR="007B5CD0" w:rsidRPr="007B5CD0" w:rsidRDefault="007B5CD0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B5CD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Шифра радног места</w:t>
            </w:r>
          </w:p>
        </w:tc>
        <w:tc>
          <w:tcPr>
            <w:tcW w:w="8820" w:type="dxa"/>
          </w:tcPr>
          <w:p w:rsidR="007B5CD0" w:rsidRPr="007B5CD0" w:rsidRDefault="007B5CD0" w:rsidP="00E02E01">
            <w:pPr>
              <w:pStyle w:val="BlockText"/>
              <w:ind w:left="0" w:right="1"/>
              <w:jc w:val="both"/>
              <w:rPr>
                <w:b/>
                <w:sz w:val="20"/>
                <w:szCs w:val="20"/>
              </w:rPr>
            </w:pPr>
            <w:r w:rsidRPr="007B5CD0">
              <w:rPr>
                <w:b/>
                <w:sz w:val="20"/>
                <w:szCs w:val="20"/>
              </w:rPr>
              <w:t>ZO37102</w:t>
            </w:r>
          </w:p>
        </w:tc>
      </w:tr>
      <w:tr w:rsidR="005E26A1" w:rsidRPr="00E1142A" w:rsidTr="00C0513B">
        <w:trPr>
          <w:trHeight w:val="488"/>
        </w:trPr>
        <w:tc>
          <w:tcPr>
            <w:tcW w:w="2250" w:type="dxa"/>
          </w:tcPr>
          <w:p w:rsidR="005E26A1" w:rsidRDefault="005E26A1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7B5CD0" w:rsidRDefault="007B5CD0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7B5CD0" w:rsidRDefault="007B5CD0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7B5CD0" w:rsidRDefault="007B5CD0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7B5CD0" w:rsidRDefault="007B5CD0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50C35" w:rsidRDefault="00450C35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50C35" w:rsidRDefault="00450C35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50C35" w:rsidRPr="007B5CD0" w:rsidRDefault="00450C35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E26A1" w:rsidRPr="007B5CD0" w:rsidRDefault="005E26A1" w:rsidP="00E0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5CD0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5E26A1" w:rsidRPr="007B5CD0" w:rsidRDefault="005E26A1" w:rsidP="00E0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5CD0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8820" w:type="dxa"/>
          </w:tcPr>
          <w:p w:rsidR="00450C35" w:rsidRDefault="00450C35" w:rsidP="007B5C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B5CD0" w:rsidRPr="00E1142A" w:rsidRDefault="007B5CD0" w:rsidP="007B5C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обавља помоћне послове неге болесника;</w:t>
            </w:r>
          </w:p>
          <w:p w:rsidR="007B5CD0" w:rsidRPr="00E1142A" w:rsidRDefault="007B5CD0" w:rsidP="007B5C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помаже медицинској сестри код пријема, збрињавања и</w:t>
            </w:r>
          </w:p>
          <w:p w:rsidR="007B5CD0" w:rsidRPr="00E1142A" w:rsidRDefault="007B5CD0" w:rsidP="007B5C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отпуста пацијената;</w:t>
            </w:r>
          </w:p>
          <w:p w:rsidR="007B5CD0" w:rsidRDefault="007B5CD0" w:rsidP="007B5C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обавља помоћне послове код паковања санитетског</w:t>
            </w:r>
          </w:p>
          <w:p w:rsidR="00450C35" w:rsidRDefault="00450C35" w:rsidP="007B5C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50C35" w:rsidRPr="00450C35" w:rsidRDefault="00450C35" w:rsidP="007B5C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50C35" w:rsidRPr="00450C35" w:rsidRDefault="007B5CD0" w:rsidP="007B5C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материјала;</w:t>
            </w:r>
          </w:p>
          <w:p w:rsidR="007B5CD0" w:rsidRPr="00E1142A" w:rsidRDefault="007B5CD0" w:rsidP="007B5C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врши транспорт болесника на консултативне прегледе и</w:t>
            </w:r>
          </w:p>
          <w:p w:rsidR="007B5CD0" w:rsidRPr="00E1142A" w:rsidRDefault="007B5CD0" w:rsidP="007B5C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интервенције;</w:t>
            </w:r>
          </w:p>
          <w:p w:rsidR="007B5CD0" w:rsidRPr="00E1142A" w:rsidRDefault="007B5CD0" w:rsidP="007B5C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у зависности од сложености и специфичности радног</w:t>
            </w:r>
          </w:p>
          <w:p w:rsidR="007B5CD0" w:rsidRPr="00E1142A" w:rsidRDefault="007B5CD0" w:rsidP="007B5C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места, сложености и специфичности послова,сложености</w:t>
            </w:r>
          </w:p>
          <w:p w:rsidR="007B5CD0" w:rsidRPr="00E1142A" w:rsidRDefault="007B5CD0" w:rsidP="007B5C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процедура, нивоа ризика, контакта са пацијентом и услова</w:t>
            </w:r>
          </w:p>
          <w:p w:rsidR="005E26A1" w:rsidRPr="00C4059D" w:rsidRDefault="007B5CD0" w:rsidP="007B5CD0">
            <w:pPr>
              <w:pStyle w:val="BlockText"/>
              <w:ind w:left="0" w:right="1"/>
              <w:jc w:val="both"/>
              <w:rPr>
                <w:b/>
              </w:rPr>
            </w:pPr>
            <w:r w:rsidRPr="007B5CD0">
              <w:rPr>
                <w:sz w:val="20"/>
                <w:szCs w:val="20"/>
              </w:rPr>
              <w:t>рада препознају се горе наведена радна места.</w:t>
            </w:r>
          </w:p>
        </w:tc>
      </w:tr>
      <w:tr w:rsidR="005E26A1" w:rsidRPr="00E1142A" w:rsidTr="00C0513B">
        <w:tc>
          <w:tcPr>
            <w:tcW w:w="2250" w:type="dxa"/>
          </w:tcPr>
          <w:p w:rsidR="005E26A1" w:rsidRPr="007B5CD0" w:rsidRDefault="005E26A1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5CD0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20" w:type="dxa"/>
          </w:tcPr>
          <w:p w:rsidR="005E26A1" w:rsidRPr="007B5CD0" w:rsidRDefault="007B5CD0" w:rsidP="007B5CD0">
            <w:pPr>
              <w:pStyle w:val="BlockText"/>
              <w:ind w:left="0" w:right="1"/>
              <w:jc w:val="both"/>
              <w:rPr>
                <w:sz w:val="20"/>
                <w:szCs w:val="20"/>
              </w:rPr>
            </w:pPr>
            <w:r w:rsidRPr="007B5CD0">
              <w:rPr>
                <w:sz w:val="20"/>
                <w:szCs w:val="20"/>
              </w:rPr>
              <w:t>основно образовање</w:t>
            </w:r>
          </w:p>
        </w:tc>
      </w:tr>
      <w:tr w:rsidR="005E26A1" w:rsidRPr="00E1142A" w:rsidTr="00C0513B">
        <w:tc>
          <w:tcPr>
            <w:tcW w:w="2250" w:type="dxa"/>
          </w:tcPr>
          <w:p w:rsidR="005E26A1" w:rsidRPr="007B5CD0" w:rsidRDefault="005E26A1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B5CD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20" w:type="dxa"/>
          </w:tcPr>
          <w:p w:rsidR="005E26A1" w:rsidRPr="000D1357" w:rsidRDefault="005E26A1" w:rsidP="00E02E01">
            <w:pPr>
              <w:pStyle w:val="NoSpacing"/>
              <w:rPr>
                <w:rFonts w:ascii="Times New Roman" w:hAnsi="Times New Roman"/>
                <w:lang w:val="sr-Cyrl-CS"/>
              </w:rPr>
            </w:pPr>
          </w:p>
        </w:tc>
      </w:tr>
      <w:tr w:rsidR="005E26A1" w:rsidRPr="00E1142A" w:rsidTr="00C0513B">
        <w:tc>
          <w:tcPr>
            <w:tcW w:w="2250" w:type="dxa"/>
          </w:tcPr>
          <w:p w:rsidR="005E26A1" w:rsidRPr="007B5CD0" w:rsidRDefault="005E26A1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5CD0">
              <w:rPr>
                <w:rFonts w:ascii="Times New Roman" w:hAnsi="Times New Roman"/>
                <w:b/>
                <w:sz w:val="20"/>
                <w:szCs w:val="20"/>
              </w:rPr>
              <w:t>Број  извршилаца</w:t>
            </w:r>
          </w:p>
        </w:tc>
        <w:tc>
          <w:tcPr>
            <w:tcW w:w="8820" w:type="dxa"/>
          </w:tcPr>
          <w:p w:rsidR="005E26A1" w:rsidRPr="00DA7F9A" w:rsidRDefault="007B5CD0" w:rsidP="00E02E01">
            <w:pPr>
              <w:spacing w:after="0" w:line="240" w:lineRule="auto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5</w:t>
            </w:r>
          </w:p>
        </w:tc>
      </w:tr>
    </w:tbl>
    <w:p w:rsidR="001C4CF7" w:rsidRPr="00FA5296" w:rsidRDefault="001C4CF7" w:rsidP="001C4CF7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1079" w:type="dxa"/>
        <w:tblInd w:w="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5"/>
        <w:gridCol w:w="1818"/>
        <w:gridCol w:w="850"/>
        <w:gridCol w:w="1792"/>
        <w:gridCol w:w="5894"/>
      </w:tblGrid>
      <w:tr w:rsidR="001C4CF7" w:rsidRPr="00E1142A" w:rsidTr="00FD0AB5">
        <w:trPr>
          <w:trHeight w:val="250"/>
        </w:trPr>
        <w:tc>
          <w:tcPr>
            <w:tcW w:w="11079" w:type="dxa"/>
            <w:gridSpan w:val="5"/>
            <w:tcBorders>
              <w:right w:val="double" w:sz="4" w:space="0" w:color="auto"/>
            </w:tcBorders>
            <w:shd w:val="clear" w:color="000000" w:fill="FFFF00"/>
            <w:noWrap/>
            <w:vAlign w:val="center"/>
            <w:hideMark/>
          </w:tcPr>
          <w:p w:rsidR="001C4CF7" w:rsidRPr="00E1142A" w:rsidRDefault="001C4CF7" w:rsidP="00465374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  <w:lang w:val="sr-Cyrl-CS"/>
              </w:rPr>
            </w:pPr>
            <w:r w:rsidRPr="00E1142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      2</w:t>
            </w:r>
            <w:r w:rsidR="00582184" w:rsidRPr="00E1142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.6.</w:t>
            </w:r>
            <w:r w:rsidRPr="00E1142A"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  <w:t xml:space="preserve"> Служба за ортопедијом са трауматологијом</w:t>
            </w:r>
          </w:p>
          <w:p w:rsidR="001C4CF7" w:rsidRPr="00E1142A" w:rsidRDefault="001C4CF7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</w:p>
        </w:tc>
      </w:tr>
      <w:tr w:rsidR="00582184" w:rsidRPr="00E1142A" w:rsidTr="00FD0AB5">
        <w:trPr>
          <w:trHeight w:val="250"/>
        </w:trPr>
        <w:tc>
          <w:tcPr>
            <w:tcW w:w="725" w:type="dxa"/>
            <w:shd w:val="clear" w:color="auto" w:fill="auto"/>
            <w:noWrap/>
            <w:vAlign w:val="center"/>
            <w:hideMark/>
          </w:tcPr>
          <w:p w:rsidR="00582184" w:rsidRPr="00E1142A" w:rsidRDefault="00582184" w:rsidP="0046537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  Р.бр.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582184" w:rsidRPr="00E1142A" w:rsidRDefault="00582184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Назив радног места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82184" w:rsidRPr="00E1142A" w:rsidRDefault="00582184" w:rsidP="004653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Бр. изврш.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582184" w:rsidRPr="00E1142A" w:rsidRDefault="00582184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Стручна спрема</w:t>
            </w:r>
          </w:p>
        </w:tc>
        <w:tc>
          <w:tcPr>
            <w:tcW w:w="5894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582184" w:rsidRPr="00E1142A" w:rsidRDefault="00582184" w:rsidP="004653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                                      Посебни услови</w:t>
            </w:r>
          </w:p>
          <w:p w:rsidR="00582184" w:rsidRPr="00E1142A" w:rsidRDefault="00582184" w:rsidP="004653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 </w:t>
            </w:r>
          </w:p>
        </w:tc>
      </w:tr>
      <w:tr w:rsidR="00582184" w:rsidRPr="00E1142A" w:rsidTr="00FD0AB5">
        <w:trPr>
          <w:trHeight w:val="250"/>
        </w:trPr>
        <w:tc>
          <w:tcPr>
            <w:tcW w:w="725" w:type="dxa"/>
            <w:shd w:val="clear" w:color="auto" w:fill="auto"/>
            <w:noWrap/>
            <w:vAlign w:val="center"/>
            <w:hideMark/>
          </w:tcPr>
          <w:p w:rsidR="00582184" w:rsidRPr="00E1142A" w:rsidRDefault="00582184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1.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582184" w:rsidRPr="00E1142A" w:rsidRDefault="00582184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у операционим салама  -Начелник службе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82184" w:rsidRPr="00E1142A" w:rsidRDefault="00582184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582184" w:rsidRPr="00E1142A" w:rsidRDefault="00582184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7.степен - Мед.фак. </w:t>
            </w:r>
          </w:p>
        </w:tc>
        <w:tc>
          <w:tcPr>
            <w:tcW w:w="5894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582184" w:rsidRPr="00E1142A" w:rsidRDefault="00582184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582184" w:rsidRPr="00E1142A" w:rsidRDefault="00582184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582184" w:rsidRPr="00E1142A" w:rsidRDefault="00582184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ортопедије са трауматологијом  ;</w:t>
            </w:r>
          </w:p>
          <w:p w:rsidR="00582184" w:rsidRPr="00E1142A" w:rsidRDefault="00582184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582184" w:rsidRPr="00E1142A" w:rsidTr="00FD0AB5">
        <w:trPr>
          <w:trHeight w:val="250"/>
        </w:trPr>
        <w:tc>
          <w:tcPr>
            <w:tcW w:w="725" w:type="dxa"/>
            <w:shd w:val="clear" w:color="auto" w:fill="auto"/>
            <w:noWrap/>
            <w:vAlign w:val="center"/>
            <w:hideMark/>
          </w:tcPr>
          <w:p w:rsidR="00582184" w:rsidRPr="00E1142A" w:rsidRDefault="00582184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582184" w:rsidRPr="00E1142A" w:rsidRDefault="00582184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у операционим салама  - шеф одсека за специјалистичко конултативну делатност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82184" w:rsidRPr="00E1142A" w:rsidRDefault="00582184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582184" w:rsidRPr="00E1142A" w:rsidRDefault="00582184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894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582184" w:rsidRPr="00E1142A" w:rsidRDefault="00582184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582184" w:rsidRPr="00E1142A" w:rsidRDefault="00582184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582184" w:rsidRPr="00E1142A" w:rsidRDefault="00582184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специјалистички испит из ортопедије са трауматологијом  </w:t>
            </w:r>
          </w:p>
        </w:tc>
      </w:tr>
      <w:tr w:rsidR="00582184" w:rsidRPr="00E1142A" w:rsidTr="00FD0AB5">
        <w:trPr>
          <w:trHeight w:val="250"/>
        </w:trPr>
        <w:tc>
          <w:tcPr>
            <w:tcW w:w="725" w:type="dxa"/>
            <w:shd w:val="clear" w:color="auto" w:fill="auto"/>
            <w:noWrap/>
            <w:vAlign w:val="center"/>
            <w:hideMark/>
          </w:tcPr>
          <w:p w:rsidR="00582184" w:rsidRPr="00E1142A" w:rsidRDefault="00582184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582184" w:rsidRPr="00E1142A" w:rsidRDefault="00582184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у операционим салама  - шеф одсека за интезивну негу и оперативни блок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82184" w:rsidRPr="00E1142A" w:rsidRDefault="00582184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582184" w:rsidRPr="00E1142A" w:rsidRDefault="00582184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894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582184" w:rsidRPr="00E1142A" w:rsidRDefault="00582184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582184" w:rsidRPr="00E1142A" w:rsidRDefault="00582184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582184" w:rsidRPr="00E1142A" w:rsidRDefault="00582184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специјалистички испит из ортопедије са трауматологијом  </w:t>
            </w:r>
          </w:p>
        </w:tc>
      </w:tr>
      <w:tr w:rsidR="00582184" w:rsidRPr="00E1142A" w:rsidTr="00FD0AB5">
        <w:trPr>
          <w:trHeight w:val="250"/>
        </w:trPr>
        <w:tc>
          <w:tcPr>
            <w:tcW w:w="725" w:type="dxa"/>
            <w:shd w:val="clear" w:color="auto" w:fill="auto"/>
            <w:noWrap/>
            <w:vAlign w:val="center"/>
            <w:hideMark/>
          </w:tcPr>
          <w:p w:rsidR="00582184" w:rsidRPr="00E1142A" w:rsidRDefault="00265369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582184" w:rsidRPr="00E1142A" w:rsidRDefault="00582184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Доктор медицине специјалиста у операционим салама 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82184" w:rsidRPr="00E1142A" w:rsidRDefault="00582184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582184" w:rsidRPr="00E1142A" w:rsidRDefault="00582184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894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582184" w:rsidRPr="00E1142A" w:rsidRDefault="00582184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582184" w:rsidRPr="00E1142A" w:rsidRDefault="00582184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582184" w:rsidRPr="00E1142A" w:rsidRDefault="00582184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специјалистички испит из ортопедије са трауматологијом  </w:t>
            </w:r>
          </w:p>
        </w:tc>
      </w:tr>
      <w:tr w:rsidR="00582184" w:rsidRPr="00E1142A" w:rsidTr="00FD0AB5">
        <w:trPr>
          <w:trHeight w:val="250"/>
        </w:trPr>
        <w:tc>
          <w:tcPr>
            <w:tcW w:w="725" w:type="dxa"/>
            <w:shd w:val="clear" w:color="auto" w:fill="auto"/>
            <w:noWrap/>
            <w:vAlign w:val="center"/>
            <w:hideMark/>
          </w:tcPr>
          <w:p w:rsidR="00582184" w:rsidRPr="00E1142A" w:rsidRDefault="00265369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582184" w:rsidRPr="00E1142A" w:rsidRDefault="00582184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Доктор медицине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82184" w:rsidRPr="00E1142A" w:rsidRDefault="00582184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582184" w:rsidRPr="00E1142A" w:rsidRDefault="00582184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894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582184" w:rsidRPr="00E1142A" w:rsidRDefault="00582184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582184" w:rsidRPr="00E1142A" w:rsidRDefault="00582184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582184" w:rsidRPr="00E1142A" w:rsidRDefault="008F056B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sz w:val="20"/>
                <w:szCs w:val="20"/>
                <w:lang w:val="ru-RU"/>
              </w:rPr>
              <w:t>-</w:t>
            </w:r>
            <w:r w:rsidRPr="00E1142A">
              <w:rPr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најмање шест месеци радног искуства у звању доктора медицине.</w:t>
            </w:r>
          </w:p>
        </w:tc>
      </w:tr>
      <w:tr w:rsidR="00582184" w:rsidRPr="00E1142A" w:rsidTr="00FD0AB5">
        <w:trPr>
          <w:trHeight w:val="250"/>
        </w:trPr>
        <w:tc>
          <w:tcPr>
            <w:tcW w:w="725" w:type="dxa"/>
            <w:shd w:val="clear" w:color="auto" w:fill="auto"/>
            <w:noWrap/>
            <w:vAlign w:val="center"/>
            <w:hideMark/>
          </w:tcPr>
          <w:p w:rsidR="00582184" w:rsidRPr="00E1142A" w:rsidRDefault="00265369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582184" w:rsidRPr="00E1142A" w:rsidRDefault="00582184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Медицинска сестра техничар на осталим болничким одељењима Главна сестра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82184" w:rsidRPr="00E1142A" w:rsidRDefault="00582184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582184" w:rsidRPr="00E1142A" w:rsidRDefault="00582184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4 степен - средњамед.шк.</w:t>
            </w:r>
          </w:p>
        </w:tc>
        <w:tc>
          <w:tcPr>
            <w:tcW w:w="5894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582184" w:rsidRPr="00E1142A" w:rsidRDefault="00582184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582184" w:rsidRPr="00E1142A" w:rsidRDefault="00582184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582184" w:rsidRPr="00E1142A" w:rsidRDefault="00582184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медицинске сестре / техничара</w:t>
            </w:r>
          </w:p>
          <w:p w:rsidR="00582184" w:rsidRPr="00E1142A" w:rsidRDefault="00582184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582184" w:rsidRPr="00E1142A" w:rsidTr="00FD0AB5">
        <w:trPr>
          <w:trHeight w:val="250"/>
        </w:trPr>
        <w:tc>
          <w:tcPr>
            <w:tcW w:w="725" w:type="dxa"/>
            <w:shd w:val="clear" w:color="auto" w:fill="auto"/>
            <w:noWrap/>
            <w:vAlign w:val="center"/>
            <w:hideMark/>
          </w:tcPr>
          <w:p w:rsidR="00582184" w:rsidRPr="00E1142A" w:rsidRDefault="00265369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582184" w:rsidRPr="00E1142A" w:rsidRDefault="00582184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Виша медицинска сестра техничар у операционим салама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82184" w:rsidRPr="00E1142A" w:rsidRDefault="00582184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582184" w:rsidRPr="00E1142A" w:rsidRDefault="00582184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.степен –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Виша м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ед.школа</w:t>
            </w:r>
          </w:p>
        </w:tc>
        <w:tc>
          <w:tcPr>
            <w:tcW w:w="5894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582184" w:rsidRPr="00E1142A" w:rsidRDefault="00582184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- стручни испит;</w:t>
            </w:r>
          </w:p>
          <w:p w:rsidR="00582184" w:rsidRPr="00E1142A" w:rsidRDefault="00582184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582184" w:rsidRPr="00E1142A" w:rsidRDefault="00582184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више медицинске сестре / техничара.</w:t>
            </w:r>
          </w:p>
        </w:tc>
      </w:tr>
      <w:tr w:rsidR="00582184" w:rsidRPr="00E1142A" w:rsidTr="00FD0AB5">
        <w:trPr>
          <w:trHeight w:val="250"/>
        </w:trPr>
        <w:tc>
          <w:tcPr>
            <w:tcW w:w="725" w:type="dxa"/>
            <w:shd w:val="clear" w:color="auto" w:fill="auto"/>
            <w:noWrap/>
            <w:vAlign w:val="center"/>
            <w:hideMark/>
          </w:tcPr>
          <w:p w:rsidR="00582184" w:rsidRPr="00E1142A" w:rsidRDefault="00265369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582184" w:rsidRPr="00E1142A" w:rsidRDefault="00582184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Виша медицинска сестра техничар на осталим болничким одељењима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82184" w:rsidRPr="00E1142A" w:rsidRDefault="00582184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582184" w:rsidRPr="00E1142A" w:rsidRDefault="00582184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.степен –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Виша м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ед.школа</w:t>
            </w:r>
          </w:p>
        </w:tc>
        <w:tc>
          <w:tcPr>
            <w:tcW w:w="5894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582184" w:rsidRPr="00E1142A" w:rsidRDefault="00582184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- стручни испит;</w:t>
            </w:r>
          </w:p>
          <w:p w:rsidR="00582184" w:rsidRPr="00E1142A" w:rsidRDefault="00582184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582184" w:rsidRPr="00E1142A" w:rsidRDefault="00582184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више медицинске сестре / техничара.</w:t>
            </w:r>
          </w:p>
        </w:tc>
      </w:tr>
      <w:tr w:rsidR="00582184" w:rsidRPr="00E1142A" w:rsidTr="00FD0AB5">
        <w:trPr>
          <w:trHeight w:val="250"/>
        </w:trPr>
        <w:tc>
          <w:tcPr>
            <w:tcW w:w="725" w:type="dxa"/>
            <w:shd w:val="clear" w:color="auto" w:fill="auto"/>
            <w:noWrap/>
            <w:vAlign w:val="center"/>
            <w:hideMark/>
          </w:tcPr>
          <w:p w:rsidR="00582184" w:rsidRPr="00E1142A" w:rsidRDefault="00265369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582184" w:rsidRPr="00E1142A" w:rsidRDefault="00582184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Медицинска сестра техничар у операционим салама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82184" w:rsidRPr="00E1142A" w:rsidRDefault="00582184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582184" w:rsidRPr="00E1142A" w:rsidRDefault="00582184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.степен -Мед.школа</w:t>
            </w:r>
          </w:p>
        </w:tc>
        <w:tc>
          <w:tcPr>
            <w:tcW w:w="5894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582184" w:rsidRPr="00E1142A" w:rsidRDefault="00582184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582184" w:rsidRPr="00E1142A" w:rsidRDefault="00582184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582184" w:rsidRPr="00E1142A" w:rsidRDefault="00582184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медицинске сестре / техничара.</w:t>
            </w:r>
          </w:p>
        </w:tc>
      </w:tr>
      <w:tr w:rsidR="00582184" w:rsidRPr="00E1142A" w:rsidTr="00FD0AB5">
        <w:trPr>
          <w:trHeight w:val="250"/>
        </w:trPr>
        <w:tc>
          <w:tcPr>
            <w:tcW w:w="725" w:type="dxa"/>
            <w:shd w:val="clear" w:color="auto" w:fill="auto"/>
            <w:noWrap/>
            <w:vAlign w:val="center"/>
            <w:hideMark/>
          </w:tcPr>
          <w:p w:rsidR="00582184" w:rsidRPr="00E1142A" w:rsidRDefault="00265369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582184" w:rsidRPr="00E1142A" w:rsidRDefault="00582184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Медицинска сестра техничар на осталим болничким одељењима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82184" w:rsidRPr="00E1142A" w:rsidRDefault="00582184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582184" w:rsidRPr="00E1142A" w:rsidRDefault="00582184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.степен -Мед.школа</w:t>
            </w:r>
          </w:p>
        </w:tc>
        <w:tc>
          <w:tcPr>
            <w:tcW w:w="5894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582184" w:rsidRPr="00E1142A" w:rsidRDefault="00582184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582184" w:rsidRPr="00E1142A" w:rsidRDefault="00582184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582184" w:rsidRPr="00E1142A" w:rsidRDefault="00582184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медицинске сестре / техничара.</w:t>
            </w:r>
          </w:p>
        </w:tc>
      </w:tr>
      <w:tr w:rsidR="00582184" w:rsidRPr="00E1142A" w:rsidTr="00FD0AB5">
        <w:trPr>
          <w:trHeight w:val="250"/>
        </w:trPr>
        <w:tc>
          <w:tcPr>
            <w:tcW w:w="725" w:type="dxa"/>
            <w:shd w:val="clear" w:color="auto" w:fill="auto"/>
            <w:noWrap/>
            <w:vAlign w:val="center"/>
            <w:hideMark/>
          </w:tcPr>
          <w:p w:rsidR="00582184" w:rsidRPr="00E1142A" w:rsidRDefault="00265369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582184" w:rsidRPr="00E1142A" w:rsidRDefault="00582184" w:rsidP="005821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Помоћни радник на нези болесника на осталим болничким одељењима-болничар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82184" w:rsidRPr="00E1142A" w:rsidRDefault="00582184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582184" w:rsidRPr="00E1142A" w:rsidRDefault="00582184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Основна школа</w:t>
            </w:r>
          </w:p>
        </w:tc>
        <w:tc>
          <w:tcPr>
            <w:tcW w:w="5894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582184" w:rsidRPr="00E1142A" w:rsidRDefault="00582184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</w:tbl>
    <w:p w:rsidR="001C4CF7" w:rsidRDefault="001C4CF7" w:rsidP="001C4CF7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1079" w:type="dxa"/>
        <w:tblInd w:w="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68"/>
        <w:gridCol w:w="9211"/>
      </w:tblGrid>
      <w:tr w:rsidR="00E02E01" w:rsidRPr="00E1142A" w:rsidTr="00E1142A">
        <w:trPr>
          <w:trHeight w:val="526"/>
        </w:trPr>
        <w:tc>
          <w:tcPr>
            <w:tcW w:w="1868" w:type="dxa"/>
          </w:tcPr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211" w:type="dxa"/>
          </w:tcPr>
          <w:p w:rsidR="00E02E01" w:rsidRPr="00E1142A" w:rsidRDefault="00E02E01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ДОКТОР МЕДИЦИНЕ СПЕЦИЈАЛИСТА У</w:t>
            </w: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ОПЕРАЦИОНИМ САЛАМА</w:t>
            </w: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–</w:t>
            </w:r>
          </w:p>
          <w:p w:rsidR="00E02E01" w:rsidRPr="00E1142A" w:rsidRDefault="00E02E01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Начелник службе</w:t>
            </w:r>
            <w:r w:rsidR="00582184"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за</w:t>
            </w: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Ортопедију са трауматологијом</w:t>
            </w:r>
          </w:p>
          <w:p w:rsidR="00E02E01" w:rsidRPr="00E1142A" w:rsidRDefault="00E02E01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E02E01" w:rsidRPr="00E1142A" w:rsidTr="00E1142A">
        <w:trPr>
          <w:trHeight w:val="526"/>
        </w:trPr>
        <w:tc>
          <w:tcPr>
            <w:tcW w:w="1868" w:type="dxa"/>
          </w:tcPr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9211" w:type="dxa"/>
          </w:tcPr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ZO30303</w:t>
            </w:r>
          </w:p>
        </w:tc>
      </w:tr>
      <w:tr w:rsidR="00E02E01" w:rsidRPr="00E1142A" w:rsidTr="00E1142A">
        <w:trPr>
          <w:trHeight w:val="488"/>
        </w:trPr>
        <w:tc>
          <w:tcPr>
            <w:tcW w:w="1868" w:type="dxa"/>
          </w:tcPr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9211" w:type="dxa"/>
          </w:tcPr>
          <w:p w:rsidR="00E02E01" w:rsidRPr="00E1142A" w:rsidRDefault="00E02E0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02E01" w:rsidRPr="00E1142A" w:rsidRDefault="00E02E0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E02E01" w:rsidRPr="00E1142A" w:rsidRDefault="00E02E0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Обавља послове из домена своје специјалности; организује и руководи радом своје организационе јединице; стара се и одговара за стручно, квалитетно и благовремено извршавање послова и задатака; одговоран је за стручни рад организационе јединице; стара се о извршењу Плана рада организационе јединице у свим његовим сегментима и предузима мере за његово спровођење; врши контролу спровођења Програма унапређења квалитета рада; организује и спроводи стручни надзор над радом здравствених и других радника организационе јединице; утврђује оперативни распоред рада: распоред дежурства, приправности, консултација, распоред запослених у сменском раду и др; предлаже годишњи план рада организационе јединице у свим сегментима плана, план стручног усавршавања, план коришћења годишњих одмора; даје сагласност на све захтеве запослених за остваривање права из радног односа; потписује захтеве за набавку основних средстава и инвентара, захтеве за текуће и инвестиционо одржавање објекта и опреме, требовање лекова, медицинског и другог потрошног материјала; учествује у раду стручног колегијума; </w:t>
            </w:r>
          </w:p>
          <w:p w:rsidR="00E02E01" w:rsidRPr="00E1142A" w:rsidRDefault="00E02E0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по утврђеном распореду води главну визиту,одговоран је за правилно и уредно вођење медицинске документације; координира рад одсека у оквиру своје организационе јединице; координира и утиче на развој добре сарадње са другим организационим јединицама</w:t>
            </w:r>
            <w:r w:rsidRPr="00E1142A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;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организује начин саопштавања потребних информација о стању пацијената; 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о спровођењу стручног рада у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својој организационој јединици; стара се да односи здравствених радника према корисницима услуга – пацијентима буду хумани и коректни; организује и контролише спровођење мера превенције од интрахоспиталних инфекција; саставља предлоге плана рада и плана набавки, одговоран је за спровођење и извршење утврђеног  плана рада и плана набавки; организује и контролише обуку приправника и специјализаната; брине о стручном усавршавању и континуираној едукацији запослених; стара се о спровођењу постојећих и увођењу нових дијагностичких и терапијских метода; стара се да запослени, у процесу рада, примењују прописане мере за безбедан и здрав рад, да наменски користе средства за рад, да користе прописана средства и опрему за личну заштиту на раду и да са њима пажљиво рукују; стара се о мерама извршења и показатељима квалитета заштите; спроводи утврђену пословну политику установе; одговоран је за спровођење Одлука, Наредби и Закључака стручних органа, органа управљања и директора установе; стара се о правилној примени прописа и општих аката и одговара за законитост рада своје организационе јединице; 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дговоран је за спровођење хигијенско – техничке заштите, санитарно – хигијенских и других прописа који се односе на организациону јединицу.</w:t>
            </w:r>
          </w:p>
          <w:p w:rsidR="00E02E01" w:rsidRPr="00E1142A" w:rsidRDefault="00E02E0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Превенира, дијагностикује и лечи болести, повреде и друге физичке и менталне поремећаје коришћењем  специјализованих метода и техника, кроз примену принципа и процедура савремене медицине, о чему води прописану медицинску документацију; прегледа хоспитализоване и амбулантне пацијенте, врши пријем и отпуст болесника и издаје потребну документацију о резултатима лечења; реализује специјалистичке, дијагностичко-терапеутске интервенције; поставља дијагнозу, одређује терапију и води лечење; обавештава и саветује пацијента и породицу у вези са здравственим стањем и лечењем; обавља свакодневну визиту хоспитализованих пацијената, прати њихово стање, даје стручно упутство у вези дијагностике и лечења; врши пријем и збрињавање хитних пацијената; спроводи здравствену заштиту одређених категорија становништва, односно пацијената  оболелих од болести за чију превенцију, дијагностику и лечење је специјализован; обавља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друге послове из домена своје специјалности;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учествује у унапређењу квалитета здравствене заштите; обавља консултације са другим здравственим радницима и здравственим сарадницима; планира, надзире и евалуира спровођење здравствене заштите з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аједно са сарадницима одговоран је за исправност и правилно коришћење медицинске опреме;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правилно и уредно вођење медицинске документације;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чествује у здравственом васпитању и едукацији здравствених радника, лекара на специјализацији и приправника;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придржава се мера заштите на раду.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Пружа стручну пратњу приликом транспорта пацијента у здравствену установу вишег нивоа.</w:t>
            </w:r>
          </w:p>
          <w:p w:rsidR="00E02E01" w:rsidRPr="00E1142A" w:rsidRDefault="00E02E0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E02E01" w:rsidRPr="00E1142A" w:rsidRDefault="00E02E0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За свој рад одговоран је  Управнику ОЈ Опште болнице Врање   и директору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З.Ц Врање</w:t>
            </w:r>
          </w:p>
        </w:tc>
      </w:tr>
      <w:tr w:rsidR="00E02E01" w:rsidRPr="00E1142A" w:rsidTr="00E1142A">
        <w:tc>
          <w:tcPr>
            <w:tcW w:w="1868" w:type="dxa"/>
          </w:tcPr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9211" w:type="dxa"/>
          </w:tcPr>
          <w:p w:rsidR="00E02E01" w:rsidRPr="00E1142A" w:rsidRDefault="00E02E0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образовање:</w:t>
            </w:r>
          </w:p>
          <w:p w:rsidR="00E02E01" w:rsidRPr="00E1142A" w:rsidRDefault="00E02E0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интегрисаним академским студијама из области медицине  по пропису који уређује високо образовање, почев од 10. септембра 2005. године и завршена специјализација 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E02E01" w:rsidRPr="00E1142A" w:rsidRDefault="00E02E0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 из области медицине у трајању од најмање пет година по пропису који је уређивао високо образовање до 10. септембра 2005. године и завршена специјализација</w:t>
            </w:r>
            <w:r w:rsidR="00547495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E02E01" w:rsidRPr="00E1142A" w:rsidRDefault="00E02E01" w:rsidP="00E1142A">
            <w:pPr>
              <w:pStyle w:val="ListParagraph"/>
              <w:spacing w:after="0" w:line="240" w:lineRule="auto"/>
              <w:ind w:left="756"/>
              <w:jc w:val="right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E02E01" w:rsidRPr="00E1142A" w:rsidTr="00E1142A">
        <w:tc>
          <w:tcPr>
            <w:tcW w:w="1868" w:type="dxa"/>
          </w:tcPr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9211" w:type="dxa"/>
          </w:tcPr>
          <w:p w:rsidR="00E02E01" w:rsidRPr="00E1142A" w:rsidRDefault="00E02E01" w:rsidP="00E1142A">
            <w:pPr>
              <w:numPr>
                <w:ilvl w:val="0"/>
                <w:numId w:val="46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E02E01" w:rsidRPr="00E1142A" w:rsidRDefault="00E02E01" w:rsidP="00E1142A">
            <w:pPr>
              <w:numPr>
                <w:ilvl w:val="0"/>
                <w:numId w:val="46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E02E01" w:rsidRPr="00E1142A" w:rsidRDefault="00E02E01" w:rsidP="00E1142A">
            <w:pPr>
              <w:numPr>
                <w:ilvl w:val="0"/>
                <w:numId w:val="46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специјалистички испит;</w:t>
            </w:r>
          </w:p>
          <w:p w:rsidR="00E02E01" w:rsidRPr="00E1142A" w:rsidRDefault="00E02E01" w:rsidP="00E1142A">
            <w:pPr>
              <w:numPr>
                <w:ilvl w:val="0"/>
                <w:numId w:val="47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четири године и шест месеци радног искуства у звању доктора медицине</w:t>
            </w:r>
          </w:p>
          <w:p w:rsidR="00E02E01" w:rsidRPr="00E1142A" w:rsidRDefault="00E02E01" w:rsidP="00E1142A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</w:tr>
      <w:tr w:rsidR="00E02E01" w:rsidRPr="00E1142A" w:rsidTr="00E1142A">
        <w:tc>
          <w:tcPr>
            <w:tcW w:w="1868" w:type="dxa"/>
          </w:tcPr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9211" w:type="dxa"/>
          </w:tcPr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E02E01" w:rsidRPr="007F4783" w:rsidRDefault="00E02E01" w:rsidP="00E02E01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1070" w:type="dxa"/>
        <w:tblInd w:w="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68"/>
        <w:gridCol w:w="9202"/>
      </w:tblGrid>
      <w:tr w:rsidR="00E02E01" w:rsidRPr="00E1142A" w:rsidTr="00E1142A">
        <w:trPr>
          <w:trHeight w:val="526"/>
        </w:trPr>
        <w:tc>
          <w:tcPr>
            <w:tcW w:w="1868" w:type="dxa"/>
          </w:tcPr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202" w:type="dxa"/>
          </w:tcPr>
          <w:p w:rsidR="00E02E01" w:rsidRPr="00E1142A" w:rsidRDefault="00E02E01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ДОКТОР МЕДИЦИНЕ СПЕЦИЈАЛИСТА У</w:t>
            </w: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ОПЕРАЦИОНИМ САЛАМА</w:t>
            </w: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E02E01" w:rsidRPr="00E1142A" w:rsidRDefault="00E02E01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-шеф одсека за специјалистичко косултативну делатност;</w:t>
            </w:r>
          </w:p>
          <w:p w:rsidR="00E02E01" w:rsidRPr="00E1142A" w:rsidRDefault="00E02E01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-шеф одсе</w:t>
            </w:r>
            <w:r w:rsidR="006B563E" w:rsidRPr="00E1142A">
              <w:rPr>
                <w:rFonts w:ascii="Times New Roman" w:hAnsi="Times New Roman"/>
                <w:b/>
                <w:sz w:val="20"/>
                <w:szCs w:val="20"/>
              </w:rPr>
              <w:t>ка за интензивну негу и оперативни блок-</w:t>
            </w:r>
          </w:p>
        </w:tc>
      </w:tr>
      <w:tr w:rsidR="00E02E01" w:rsidRPr="00E1142A" w:rsidTr="00E1142A">
        <w:trPr>
          <w:trHeight w:val="526"/>
        </w:trPr>
        <w:tc>
          <w:tcPr>
            <w:tcW w:w="1868" w:type="dxa"/>
          </w:tcPr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9202" w:type="dxa"/>
          </w:tcPr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Z030303</w:t>
            </w:r>
          </w:p>
        </w:tc>
      </w:tr>
      <w:tr w:rsidR="00E02E01" w:rsidRPr="00E1142A" w:rsidTr="00E1142A">
        <w:trPr>
          <w:trHeight w:val="488"/>
        </w:trPr>
        <w:tc>
          <w:tcPr>
            <w:tcW w:w="1868" w:type="dxa"/>
          </w:tcPr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02E01" w:rsidRPr="00E1142A" w:rsidRDefault="00E02E01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9202" w:type="dxa"/>
          </w:tcPr>
          <w:p w:rsidR="00E02E01" w:rsidRPr="00E1142A" w:rsidRDefault="00E02E0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E02E01" w:rsidRPr="00E1142A" w:rsidRDefault="00E02E01" w:rsidP="00E02E0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Руководи стручним и организационим пословима одсека, односно организује и координира рад одсека и стара се о извршењу послова и задатака у оквиру одсека.</w:t>
            </w:r>
          </w:p>
          <w:p w:rsidR="00E02E01" w:rsidRPr="00E1142A" w:rsidRDefault="00E02E01" w:rsidP="00E02E0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Координира дијагностички и терапијски рад одсека, врши распоред лекара и осталих радника на послове и радне задатке у оквиру одсека. </w:t>
            </w:r>
          </w:p>
          <w:p w:rsidR="00E02E01" w:rsidRPr="00E1142A" w:rsidRDefault="00E02E01" w:rsidP="00E02E0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Организује стручно методолошки рад одсека. </w:t>
            </w:r>
          </w:p>
          <w:p w:rsidR="00E02E01" w:rsidRPr="00E1142A" w:rsidRDefault="00E02E0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Превенира, дијагностикује и лечи болести, повреде и друге физичке и менталне поремећаје коришћењем  специјализованих метода и техника, кроз примену принципа и процедура савремене медицине, о чему води прописану медицинску документацију; прегледа хоспитализоване и амбулантне пацијенте, врши пријем и отпуст болесника и издаје потребну документацију о резултатима лечења; реализује специјалистичке, дијагностичко-терапеутске интервенције; хируршке интервенције;  поставља дијагнозу, одређује терапију и води лечење; обавештава и саветује пацијента и породицу у вези са здравственим стањем и лечењем; обавља свакодневну визиту хоспитализованих пацијената, прати њихово стање, даје стручно упутство у вези дијагностике и лечења; врши пријем и збрињавање хитних пацијената; спроводи здравствену заштиту одређених категорија становништва, односно пацијената  оболелих од болести за чију превенцију, дијагностику и лечење је специјализован; обавља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друге послове из домена своје специјалности;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учествује у унапређењу квалитета здравствене заштите; обавља консултације са другим здравственим радницима и здравственим сарадницима; планира, надзире и евалуира спровођење здравствене заштите; спроводи активности стручног усавршавања у оквиру своје специјалности; утврђује време и узрок смрти; з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аједно са сарадницима одговоран је за исправност и правилно коришћење медицинске опреме;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правилно и уредно вођење медицинске документације;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чествује у здравственом васпитању и едукацији здравствених радника, лекара на специјализацији и приправника;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придржава се мера заштите на раду.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Пружа стручну пратњу приликом транспорта пацијента у здравствену установу вишег нивоа.</w:t>
            </w:r>
          </w:p>
          <w:p w:rsidR="00E02E01" w:rsidRPr="00E1142A" w:rsidRDefault="00E02E0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За свој рад одговоран је  начелнику службе/шефу одсека и 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помоћнику директора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За свој рад одговоран је  начелнику службе и 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помоћнику директора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</w:tr>
      <w:tr w:rsidR="00E02E01" w:rsidRPr="00E1142A" w:rsidTr="00E1142A">
        <w:tc>
          <w:tcPr>
            <w:tcW w:w="1868" w:type="dxa"/>
          </w:tcPr>
          <w:p w:rsidR="00E02E01" w:rsidRPr="00E1142A" w:rsidRDefault="00E02E01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02E01" w:rsidRPr="00E1142A" w:rsidRDefault="00E02E01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02E01" w:rsidRPr="00E1142A" w:rsidRDefault="00E02E01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02E01" w:rsidRPr="00E1142A" w:rsidRDefault="00E02E01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9202" w:type="dxa"/>
          </w:tcPr>
          <w:p w:rsidR="00E02E01" w:rsidRPr="00E1142A" w:rsidRDefault="00E02E0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образовање:</w:t>
            </w:r>
          </w:p>
          <w:p w:rsidR="00E02E01" w:rsidRPr="00E1142A" w:rsidRDefault="00E02E0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интегрисаним академским студијама из области медицине  по пропису који уређује високо образовање, почев од 10. септембра 2005. године и завршена специјализација 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E02E01" w:rsidRPr="00E1142A" w:rsidRDefault="00E02E0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на основним студијама из области медицине у трајању од најмање пет година по пропису који је уређивао високо образовање до 10. септембра 2005. године и завршена </w:t>
            </w:r>
            <w:r w:rsidR="00547495" w:rsidRPr="00E1142A">
              <w:rPr>
                <w:rFonts w:ascii="Times New Roman" w:hAnsi="Times New Roman"/>
                <w:sz w:val="20"/>
                <w:szCs w:val="20"/>
              </w:rPr>
              <w:t>специјализација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E02E01" w:rsidRPr="00E1142A" w:rsidRDefault="00E02E01" w:rsidP="00E1142A">
            <w:pPr>
              <w:pStyle w:val="ListParagraph"/>
              <w:spacing w:after="0" w:line="240" w:lineRule="auto"/>
              <w:ind w:left="756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</w:tr>
      <w:tr w:rsidR="00E02E01" w:rsidRPr="00E1142A" w:rsidTr="00E1142A">
        <w:tc>
          <w:tcPr>
            <w:tcW w:w="1868" w:type="dxa"/>
          </w:tcPr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9202" w:type="dxa"/>
          </w:tcPr>
          <w:p w:rsidR="00E02E01" w:rsidRPr="00E1142A" w:rsidRDefault="00E02E01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E02E01" w:rsidRPr="00E1142A" w:rsidRDefault="00E02E01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E02E01" w:rsidRPr="00E1142A" w:rsidRDefault="00E02E01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специјалистички испит;</w:t>
            </w:r>
          </w:p>
          <w:p w:rsidR="00E02E01" w:rsidRPr="00E1142A" w:rsidRDefault="00E02E01" w:rsidP="00E1142A">
            <w:pPr>
              <w:numPr>
                <w:ilvl w:val="0"/>
                <w:numId w:val="39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три године и шест месеци радног искуства у звању доктора медицине</w:t>
            </w:r>
          </w:p>
          <w:p w:rsidR="00E02E01" w:rsidRPr="00E1142A" w:rsidRDefault="00E02E01" w:rsidP="00E1142A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</w:tr>
      <w:tr w:rsidR="00E02E01" w:rsidRPr="00E1142A" w:rsidTr="00E1142A">
        <w:tc>
          <w:tcPr>
            <w:tcW w:w="1868" w:type="dxa"/>
          </w:tcPr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9202" w:type="dxa"/>
          </w:tcPr>
          <w:p w:rsidR="00E02E01" w:rsidRPr="00E1142A" w:rsidRDefault="006B563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2</w:t>
            </w:r>
          </w:p>
        </w:tc>
      </w:tr>
    </w:tbl>
    <w:p w:rsidR="00EB16DC" w:rsidRPr="00EA301F" w:rsidRDefault="00EB16DC" w:rsidP="00E02E01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872" w:type="dxa"/>
        <w:tblInd w:w="3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50"/>
        <w:gridCol w:w="9022"/>
      </w:tblGrid>
      <w:tr w:rsidR="00E02E01" w:rsidRPr="00E1142A" w:rsidTr="00E1142A">
        <w:trPr>
          <w:trHeight w:val="526"/>
        </w:trPr>
        <w:tc>
          <w:tcPr>
            <w:tcW w:w="1850" w:type="dxa"/>
          </w:tcPr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22" w:type="dxa"/>
          </w:tcPr>
          <w:p w:rsidR="00E02E01" w:rsidRPr="00E1142A" w:rsidRDefault="00E02E01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ДОКТОР МЕДИЦИНЕ СПЕЦИЈАЛИСТА У</w:t>
            </w: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ОПЕРАЦИОНИМ САЛАМА</w:t>
            </w: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E02E01" w:rsidRPr="00E1142A" w:rsidTr="00E1142A">
        <w:trPr>
          <w:trHeight w:val="526"/>
        </w:trPr>
        <w:tc>
          <w:tcPr>
            <w:tcW w:w="1850" w:type="dxa"/>
          </w:tcPr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9022" w:type="dxa"/>
          </w:tcPr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Z030303</w:t>
            </w:r>
          </w:p>
        </w:tc>
      </w:tr>
      <w:tr w:rsidR="00E02E01" w:rsidRPr="00E1142A" w:rsidTr="00E1142A">
        <w:trPr>
          <w:trHeight w:val="488"/>
        </w:trPr>
        <w:tc>
          <w:tcPr>
            <w:tcW w:w="1850" w:type="dxa"/>
          </w:tcPr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9022" w:type="dxa"/>
          </w:tcPr>
          <w:p w:rsidR="00E02E01" w:rsidRPr="00E1142A" w:rsidRDefault="00E02E0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Превенира, дијагностикује и лечи болести, повреде и друге физичке и менталне поремећаје коришћењем  специјализованих метода и техника, кроз примену принципа и процедура савремене медицине, о чему води прописану медицинску документацију; прегледа хоспитализоване и амбулантне пацијенте, врши пријем и отпуст болесника и издаје потребну документацију о резултатима лечења; реализује специјалистичке, дијагностичко-терапеутске интервенције; хируршке интервенције;  поставља дијагнозу, одређује терапију и води лечење; обавештава и саветује пацијента и породицу у вези са здравственим стањем и лечењем; обавља свакодневну визиту хоспитализованих пацијената, прати њихово стање, даје стручно упутство у вези дијагностике и лечења; врши пријем и збрињавање хитних пацијената; спроводи здравствену заштиту одређених категорија становништва, односно пацијената  оболелих од болести за чију превенцију, дијагностику и лечење је специјализован; обавља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друге послове из домена своје специјалности;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учествује у унапређењу квалитета здравствене заштите; обавља консултације са другим здравственим радницима и здравственим сарадницима; планира, надзире и евалуира спровођење здравствене заштите; спроводи активности стручног усавршавања у оквиру своје специјалности; утврђује време и узрок смрти; з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аједно са сарадницима одговоран је за исправност и правилно коришћење медицинске опреме;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правилно и уредно вођење медицинске документације;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чествује у здравственом васпитању и едукацији здравствених радника, лекара на специјализацији и приправника;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придржава се мера заштите на раду.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Пружа стручну пратњу приликом транспорта пацијента у здравствену установу вишег нивоа.</w:t>
            </w:r>
          </w:p>
        </w:tc>
      </w:tr>
      <w:tr w:rsidR="00E02E01" w:rsidRPr="00E1142A" w:rsidTr="00E1142A">
        <w:tc>
          <w:tcPr>
            <w:tcW w:w="1850" w:type="dxa"/>
          </w:tcPr>
          <w:p w:rsidR="00E02E01" w:rsidRPr="00E1142A" w:rsidRDefault="00E02E01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02E01" w:rsidRPr="00E1142A" w:rsidRDefault="00E02E01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9022" w:type="dxa"/>
          </w:tcPr>
          <w:p w:rsidR="00E02E01" w:rsidRPr="00E1142A" w:rsidRDefault="00E02E0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образовање:</w:t>
            </w:r>
          </w:p>
          <w:p w:rsidR="00E02E01" w:rsidRPr="00E1142A" w:rsidRDefault="00E02E0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интегрисаним академским студијама из области медицине  по пропису који уређује високо образовање, почев од 10. септембра 2005. године и завршена специјализација 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E02E01" w:rsidRPr="00E1142A" w:rsidRDefault="00E02E0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из области медицине у трајању од најмање пет година по пропису који је уређивао високо образовање до 10. септембра 2005. године и завршена специјализација 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E02E01" w:rsidRPr="00E1142A" w:rsidRDefault="00E02E01" w:rsidP="00E1142A">
            <w:pPr>
              <w:pStyle w:val="ListParagraph"/>
              <w:spacing w:after="0" w:line="240" w:lineRule="auto"/>
              <w:ind w:left="756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</w:tr>
      <w:tr w:rsidR="00E02E01" w:rsidRPr="00E1142A" w:rsidTr="00E1142A">
        <w:tc>
          <w:tcPr>
            <w:tcW w:w="1850" w:type="dxa"/>
          </w:tcPr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9022" w:type="dxa"/>
          </w:tcPr>
          <w:p w:rsidR="00E02E01" w:rsidRPr="00E1142A" w:rsidRDefault="00E02E01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E02E01" w:rsidRPr="00E1142A" w:rsidRDefault="00E02E01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E02E01" w:rsidRPr="00E1142A" w:rsidRDefault="00E02E01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специјалистички испит;</w:t>
            </w:r>
          </w:p>
          <w:p w:rsidR="00E02E01" w:rsidRPr="00E1142A" w:rsidRDefault="00E02E01" w:rsidP="00E1142A">
            <w:pPr>
              <w:numPr>
                <w:ilvl w:val="0"/>
                <w:numId w:val="39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три године и шест месеци радног искуства у звању доктора медицине</w:t>
            </w:r>
          </w:p>
          <w:p w:rsidR="00E02E01" w:rsidRPr="00E1142A" w:rsidRDefault="00E02E01" w:rsidP="00E1142A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</w:tr>
      <w:tr w:rsidR="00E02E01" w:rsidRPr="00E1142A" w:rsidTr="00E1142A">
        <w:tc>
          <w:tcPr>
            <w:tcW w:w="1850" w:type="dxa"/>
          </w:tcPr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9022" w:type="dxa"/>
          </w:tcPr>
          <w:p w:rsidR="00E02E01" w:rsidRPr="00E1142A" w:rsidRDefault="006B563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2</w:t>
            </w:r>
          </w:p>
        </w:tc>
      </w:tr>
    </w:tbl>
    <w:p w:rsidR="00E02E01" w:rsidRPr="00FD0AB5" w:rsidRDefault="00E02E01" w:rsidP="00E02E01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980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8"/>
        <w:gridCol w:w="9022"/>
      </w:tblGrid>
      <w:tr w:rsidR="00E02E01" w:rsidRPr="00E1142A" w:rsidTr="00E1142A">
        <w:trPr>
          <w:trHeight w:val="526"/>
        </w:trPr>
        <w:tc>
          <w:tcPr>
            <w:tcW w:w="1958" w:type="dxa"/>
          </w:tcPr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22" w:type="dxa"/>
          </w:tcPr>
          <w:p w:rsidR="00E02E01" w:rsidRPr="00E1142A" w:rsidRDefault="00E02E01" w:rsidP="00E1142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                              </w:t>
            </w:r>
            <w:r w:rsidR="00EA301F" w:rsidRPr="00E114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      </w:t>
            </w:r>
            <w:r w:rsidRPr="00E1142A">
              <w:rPr>
                <w:rFonts w:ascii="Times New Roman" w:hAnsi="Times New Roman"/>
                <w:b/>
                <w:bCs/>
                <w:sz w:val="20"/>
                <w:szCs w:val="20"/>
              </w:rPr>
              <w:t>ДОКТОР МЕДИЦИНЕ</w:t>
            </w:r>
          </w:p>
        </w:tc>
      </w:tr>
      <w:tr w:rsidR="00E02E01" w:rsidRPr="00E1142A" w:rsidTr="00E1142A">
        <w:trPr>
          <w:trHeight w:val="526"/>
        </w:trPr>
        <w:tc>
          <w:tcPr>
            <w:tcW w:w="1958" w:type="dxa"/>
          </w:tcPr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9022" w:type="dxa"/>
          </w:tcPr>
          <w:p w:rsidR="00E02E01" w:rsidRPr="00E1142A" w:rsidRDefault="00E02E01" w:rsidP="00E1142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bCs/>
                <w:sz w:val="20"/>
                <w:szCs w:val="20"/>
              </w:rPr>
              <w:t>Z030800</w:t>
            </w:r>
          </w:p>
        </w:tc>
      </w:tr>
      <w:tr w:rsidR="00E02E01" w:rsidRPr="00E1142A" w:rsidTr="00E1142A">
        <w:trPr>
          <w:trHeight w:val="488"/>
        </w:trPr>
        <w:tc>
          <w:tcPr>
            <w:tcW w:w="1958" w:type="dxa"/>
          </w:tcPr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9022" w:type="dxa"/>
          </w:tcPr>
          <w:p w:rsidR="00E02E01" w:rsidRPr="00E1142A" w:rsidRDefault="00E02E0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посла:</w:t>
            </w:r>
          </w:p>
          <w:p w:rsidR="00E02E01" w:rsidRPr="00E1142A" w:rsidRDefault="00E02E01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-превенира, дијагностикује и лечи болести, повреде и друге </w:t>
            </w:r>
          </w:p>
          <w:p w:rsidR="00E02E01" w:rsidRPr="00E1142A" w:rsidRDefault="00E02E01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физичке и менталне поремећаје коришћењем одговарајућих метода и техника, кроз примену принципа и процедура савремене медицине, о чему води прописану медицинску документацију, односно обавља послове у оквиру своје стручне спреме под надзором доктора медицине, специјалисте или субспецијалисте; </w:t>
            </w:r>
          </w:p>
          <w:p w:rsidR="00E02E01" w:rsidRPr="00E1142A" w:rsidRDefault="00E02E01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спроводи здравствену заштиту становништва; </w:t>
            </w:r>
          </w:p>
          <w:p w:rsidR="00E02E01" w:rsidRPr="00E1142A" w:rsidRDefault="00E02E01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учествује у унапређењу квалитета здравствене заштите; </w:t>
            </w:r>
          </w:p>
          <w:p w:rsidR="00E02E01" w:rsidRPr="00E1142A" w:rsidRDefault="00E02E01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обавља консултације са другим здравственим радницима и здравственим сарадницима; </w:t>
            </w:r>
          </w:p>
          <w:p w:rsidR="00E02E01" w:rsidRPr="00E1142A" w:rsidRDefault="00E02E01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планира, надзире и евалуира спровођење здравствене заштите; </w:t>
            </w:r>
          </w:p>
          <w:p w:rsidR="00E02E01" w:rsidRPr="00E1142A" w:rsidRDefault="00E02E01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утврђује време и узрок смрти. </w:t>
            </w:r>
          </w:p>
          <w:p w:rsidR="00E02E01" w:rsidRPr="00E1142A" w:rsidRDefault="00E02E0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За свој рад одговоран је начелнику службе/одељења или шефу одсека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E02E01" w:rsidRPr="00E1142A" w:rsidTr="00E1142A">
        <w:tc>
          <w:tcPr>
            <w:tcW w:w="1958" w:type="dxa"/>
          </w:tcPr>
          <w:p w:rsidR="00E02E01" w:rsidRPr="00E1142A" w:rsidRDefault="00E02E01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 Стручна спрема образовање</w:t>
            </w:r>
          </w:p>
        </w:tc>
        <w:tc>
          <w:tcPr>
            <w:tcW w:w="9022" w:type="dxa"/>
          </w:tcPr>
          <w:p w:rsidR="00E02E01" w:rsidRPr="00E1142A" w:rsidRDefault="00E02E01" w:rsidP="00E02E01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Високо образовање: </w:t>
            </w:r>
          </w:p>
          <w:p w:rsidR="00E02E01" w:rsidRPr="00E1142A" w:rsidRDefault="00E02E01" w:rsidP="00E02E01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на интегрисаним академским студијама, по пропису који уређује високо образовање, почев од 10. септембра 2005. године; </w:t>
            </w:r>
          </w:p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на основним студијама у трајању од најмање пет година, по пропису који је уређивао високо образовање до 10. септембра 2005. године. </w:t>
            </w:r>
          </w:p>
        </w:tc>
      </w:tr>
      <w:tr w:rsidR="00E02E01" w:rsidRPr="00E1142A" w:rsidTr="00E1142A">
        <w:tc>
          <w:tcPr>
            <w:tcW w:w="1958" w:type="dxa"/>
          </w:tcPr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9022" w:type="dxa"/>
          </w:tcPr>
          <w:p w:rsidR="00E02E01" w:rsidRPr="00E1142A" w:rsidRDefault="00E02E01" w:rsidP="00E02E01">
            <w:pPr>
              <w:pStyle w:val="Default"/>
              <w:rPr>
                <w:sz w:val="20"/>
                <w:szCs w:val="20"/>
              </w:rPr>
            </w:pPr>
            <w:r>
              <w:t>-</w:t>
            </w:r>
            <w:r w:rsidRPr="00E1142A">
              <w:rPr>
                <w:sz w:val="20"/>
                <w:szCs w:val="20"/>
              </w:rPr>
              <w:t xml:space="preserve">стручни испит; </w:t>
            </w:r>
          </w:p>
          <w:p w:rsidR="00E02E01" w:rsidRPr="00E1142A" w:rsidRDefault="00E02E01" w:rsidP="00E02E01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лиценца; </w:t>
            </w:r>
          </w:p>
          <w:p w:rsidR="00E02E01" w:rsidRPr="00E1142A" w:rsidRDefault="00E02E01" w:rsidP="00E02E01">
            <w:pPr>
              <w:pStyle w:val="Default"/>
              <w:rPr>
                <w:sz w:val="23"/>
                <w:szCs w:val="23"/>
              </w:rPr>
            </w:pPr>
            <w:r w:rsidRPr="00E1142A">
              <w:rPr>
                <w:sz w:val="20"/>
                <w:szCs w:val="20"/>
              </w:rPr>
              <w:t>– најмање шест месеци радног искуства у звању доктора медицине.</w:t>
            </w:r>
            <w:r w:rsidRPr="00E1142A">
              <w:rPr>
                <w:sz w:val="23"/>
                <w:szCs w:val="23"/>
              </w:rPr>
              <w:t xml:space="preserve"> </w:t>
            </w:r>
          </w:p>
        </w:tc>
      </w:tr>
      <w:tr w:rsidR="00E02E01" w:rsidRPr="00E1142A" w:rsidTr="00E1142A">
        <w:tc>
          <w:tcPr>
            <w:tcW w:w="1958" w:type="dxa"/>
          </w:tcPr>
          <w:p w:rsidR="00E02E01" w:rsidRPr="00E1142A" w:rsidRDefault="00E02E0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9022" w:type="dxa"/>
          </w:tcPr>
          <w:p w:rsidR="00E02E01" w:rsidRPr="00E1142A" w:rsidRDefault="00B95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</w:tbl>
    <w:p w:rsidR="00547495" w:rsidRPr="00547495" w:rsidRDefault="00547495" w:rsidP="00E02E01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998" w:type="dxa"/>
        <w:tblInd w:w="-9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98"/>
        <w:gridCol w:w="9000"/>
      </w:tblGrid>
      <w:tr w:rsidR="00E02E01" w:rsidRPr="00E1142A" w:rsidTr="00265369">
        <w:trPr>
          <w:trHeight w:val="526"/>
        </w:trPr>
        <w:tc>
          <w:tcPr>
            <w:tcW w:w="1998" w:type="dxa"/>
          </w:tcPr>
          <w:p w:rsidR="00E02E01" w:rsidRPr="007F43B7" w:rsidRDefault="00E02E01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E02E01" w:rsidRPr="007F43B7" w:rsidRDefault="00E02E01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0" w:type="dxa"/>
          </w:tcPr>
          <w:p w:rsidR="00E02E01" w:rsidRPr="00E1142A" w:rsidRDefault="00E02E01" w:rsidP="00E0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МЕДИЦИНСКА СЕСТРА / ТЕХНИЧАР НА ОСТАЛИМ БОЛНИЧКИМ  ОДЕЉЕЊИМА</w:t>
            </w:r>
          </w:p>
          <w:p w:rsidR="00E02E01" w:rsidRPr="00E1142A" w:rsidRDefault="00E02E01" w:rsidP="00E0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главна сестра Службе </w:t>
            </w:r>
            <w:r w:rsidR="0044387F" w:rsidRPr="00E1142A">
              <w:rPr>
                <w:rFonts w:ascii="Times New Roman" w:hAnsi="Times New Roman"/>
                <w:b/>
                <w:sz w:val="20"/>
                <w:szCs w:val="20"/>
              </w:rPr>
              <w:t>за Ортопедију са трауматологијом</w:t>
            </w:r>
          </w:p>
          <w:p w:rsidR="00E02E01" w:rsidRPr="00FA5296" w:rsidRDefault="00E02E01" w:rsidP="00FD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E02E01" w:rsidRPr="00E1142A" w:rsidTr="00265369">
        <w:trPr>
          <w:trHeight w:val="526"/>
        </w:trPr>
        <w:tc>
          <w:tcPr>
            <w:tcW w:w="1998" w:type="dxa"/>
          </w:tcPr>
          <w:p w:rsidR="00E02E01" w:rsidRPr="00B6450F" w:rsidRDefault="00E02E01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9000" w:type="dxa"/>
          </w:tcPr>
          <w:p w:rsidR="00E02E01" w:rsidRPr="00E1142A" w:rsidRDefault="00E02E01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ZO32417</w:t>
            </w:r>
          </w:p>
        </w:tc>
      </w:tr>
      <w:tr w:rsidR="00E02E01" w:rsidRPr="00E1142A" w:rsidTr="00265369">
        <w:trPr>
          <w:trHeight w:val="488"/>
        </w:trPr>
        <w:tc>
          <w:tcPr>
            <w:tcW w:w="1998" w:type="dxa"/>
          </w:tcPr>
          <w:p w:rsidR="00E02E01" w:rsidRPr="00FA5296" w:rsidRDefault="00E02E01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02E01" w:rsidRDefault="00E02E01" w:rsidP="00E0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02E01" w:rsidRDefault="00E02E01" w:rsidP="00E0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02E01" w:rsidRDefault="00E02E01" w:rsidP="00E0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02E01" w:rsidRDefault="00E02E01" w:rsidP="00E0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02E01" w:rsidRDefault="00E02E01" w:rsidP="00E0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02E01" w:rsidRDefault="00E02E01" w:rsidP="00E0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02E01" w:rsidRDefault="00E02E01" w:rsidP="00E0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02E01" w:rsidRDefault="00E02E01" w:rsidP="00E0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02E01" w:rsidRDefault="00E02E01" w:rsidP="00E0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02E01" w:rsidRDefault="00E02E01" w:rsidP="00E0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02E01" w:rsidRDefault="00E02E01" w:rsidP="00E0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02E01" w:rsidRDefault="00E02E01" w:rsidP="00E0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02E01" w:rsidRPr="007F43B7" w:rsidRDefault="00E02E01" w:rsidP="00E0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E02E01" w:rsidRPr="007F43B7" w:rsidRDefault="00E02E01" w:rsidP="00E0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9000" w:type="dxa"/>
          </w:tcPr>
          <w:p w:rsidR="00E02E01" w:rsidRPr="00E1142A" w:rsidRDefault="00E02E01" w:rsidP="00E02E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E02E01" w:rsidRPr="00E1142A" w:rsidRDefault="00E02E01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Организује и координира рад виших (високих) медицинских сестара и медицинских сестара/ техничара;</w:t>
            </w:r>
          </w:p>
          <w:p w:rsidR="00E02E01" w:rsidRPr="00E1142A" w:rsidRDefault="00E02E01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организује и контролише негу болесника; </w:t>
            </w:r>
          </w:p>
          <w:p w:rsidR="00E02E01" w:rsidRPr="00E1142A" w:rsidRDefault="00E02E01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контролише рационалност, благовременост и начин примене терапије и стерилизације; </w:t>
            </w:r>
          </w:p>
          <w:p w:rsidR="00E02E01" w:rsidRPr="00E1142A" w:rsidRDefault="00E02E01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врши требовање лекова, санитетског материјала и другог материјала потребног за рад службе; </w:t>
            </w:r>
          </w:p>
          <w:p w:rsidR="00E02E01" w:rsidRPr="00E1142A" w:rsidRDefault="00E02E01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организује и контролише спровођење личне и опште хигијене пацијената; стара се о требовању хране, правилној исхрани пацијенара и контролише поделу хране; </w:t>
            </w:r>
          </w:p>
          <w:p w:rsidR="00E02E01" w:rsidRPr="00E1142A" w:rsidRDefault="00E02E01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води дневну евиденцију о доласку запослених на посао и дневну евиденцију о прековременом раду запослених; </w:t>
            </w:r>
          </w:p>
          <w:p w:rsidR="00E02E01" w:rsidRPr="00E1142A" w:rsidRDefault="00E02E01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координира рад са начелником службе, главном сестром болнице и главним сестрама других служби и одељења;</w:t>
            </w:r>
          </w:p>
          <w:p w:rsidR="00E02E01" w:rsidRPr="00E1142A" w:rsidRDefault="00E02E01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преноси искуства на младје сестре и уводи у рад приправнике и новопримљене сестре;</w:t>
            </w:r>
          </w:p>
          <w:p w:rsidR="00E02E01" w:rsidRPr="00E1142A" w:rsidRDefault="00E02E01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ради на свом стручном усавршавању;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02E01" w:rsidRPr="00E1142A" w:rsidRDefault="00E02E01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ради на здравственом васпитању и подизању здравствене културе становништва, ради на унапредјењу и афирмацији одељења и запослених;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</w:p>
          <w:p w:rsidR="00E02E01" w:rsidRPr="00E1142A" w:rsidRDefault="00E02E01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стара се да запослени у процесу рада примењују прописане мере за безбедан и здрав рад, да наменски користе средства за рад, да користе прописана средства и опрему за личну заштиту на раду и да са њима пажљиво рукују;  </w:t>
            </w:r>
          </w:p>
          <w:p w:rsidR="00E02E01" w:rsidRPr="00E1142A" w:rsidRDefault="00E02E01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уредност, тачност и за квалитет послова из делокруга свога рада;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правилно и уредно вођење и чување медицинске документације; </w:t>
            </w:r>
          </w:p>
          <w:p w:rsidR="00E02E01" w:rsidRPr="00E1142A" w:rsidRDefault="00E02E01" w:rsidP="00833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стара се о уредном вођењу администартивних послова, као и послова финансијске природе ( наплата трошкова у лечењу, депоновање вредности од пацијената ).</w:t>
            </w:r>
          </w:p>
          <w:p w:rsidR="00E02E01" w:rsidRPr="00E1142A" w:rsidRDefault="00E02E01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-планира и пружа услуге здравствене неге и подршкепацијентима, у складу са праксом и стандардимасавремене здравствене неге, о чему води прописанумедицинску документацију;</w:t>
            </w:r>
          </w:p>
          <w:p w:rsidR="00E02E01" w:rsidRPr="00E1142A" w:rsidRDefault="00E02E01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обавља медицинске мере код болесника у поступкунеге, терапије, дијагностике и рехабилитације;</w:t>
            </w:r>
          </w:p>
          <w:p w:rsidR="00E02E01" w:rsidRPr="00E1142A" w:rsidRDefault="00E02E01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примењује прописану терапију и контролише узимање лекова;</w:t>
            </w:r>
          </w:p>
          <w:p w:rsidR="00E02E01" w:rsidRPr="00E1142A" w:rsidRDefault="00E02E01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врши припрему болесника и асистира лекару при интервенцијама;</w:t>
            </w:r>
          </w:p>
          <w:p w:rsidR="00E02E01" w:rsidRPr="00E1142A" w:rsidRDefault="00E02E01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учествује у пријему болесника, визити, посматра пацијента и обавештава лекара о стању пацијента;</w:t>
            </w:r>
          </w:p>
          <w:p w:rsidR="00E02E01" w:rsidRPr="00E1142A" w:rsidRDefault="00E02E01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прати опште стање пацијента, мери и евидентиравиталне функције и др. показатеље;</w:t>
            </w:r>
          </w:p>
          <w:p w:rsidR="00E02E01" w:rsidRPr="00E1142A" w:rsidRDefault="00E02E01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припрема простор, медицинску опрему, инструменте иматеријал за рад;</w:t>
            </w:r>
          </w:p>
          <w:p w:rsidR="00E02E01" w:rsidRPr="00E1142A" w:rsidRDefault="00E02E01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спроводи мере за спречавање интрахоспиталних инфекција;</w:t>
            </w:r>
          </w:p>
          <w:p w:rsidR="00C917F6" w:rsidRPr="00E1142A" w:rsidRDefault="00E02E01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учествује у набавци потребног материјала;</w:t>
            </w:r>
          </w:p>
          <w:p w:rsidR="00E02E01" w:rsidRPr="00E1142A" w:rsidRDefault="00E02E01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одлаже и уклања медицински отпад на прописани начин;</w:t>
            </w:r>
          </w:p>
          <w:p w:rsidR="00E02E01" w:rsidRPr="00E1142A" w:rsidRDefault="00E02E01" w:rsidP="00E02E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–За свој рад одговоран је главној медицинској сестри / техничару болнице/ и начелнику службе</w:t>
            </w: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E02E01" w:rsidRPr="00E1142A" w:rsidTr="00265369">
        <w:tc>
          <w:tcPr>
            <w:tcW w:w="1998" w:type="dxa"/>
          </w:tcPr>
          <w:p w:rsidR="00E02E01" w:rsidRPr="007F43B7" w:rsidRDefault="00E02E01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9000" w:type="dxa"/>
          </w:tcPr>
          <w:p w:rsidR="00E02E01" w:rsidRPr="00E1142A" w:rsidRDefault="00E02E01" w:rsidP="00FE3C5F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средње образовање медицинске струке</w:t>
            </w:r>
          </w:p>
          <w:p w:rsidR="00E02E01" w:rsidRPr="007F43B7" w:rsidRDefault="00E02E01" w:rsidP="00E02E01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2E01" w:rsidRPr="00E1142A" w:rsidTr="00265369">
        <w:tc>
          <w:tcPr>
            <w:tcW w:w="1998" w:type="dxa"/>
          </w:tcPr>
          <w:p w:rsidR="00E02E01" w:rsidRPr="00FA5296" w:rsidRDefault="00E02E01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A529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9000" w:type="dxa"/>
          </w:tcPr>
          <w:p w:rsidR="00E02E01" w:rsidRPr="00E1142A" w:rsidRDefault="00E02E01" w:rsidP="00FE3C5F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E02E01" w:rsidRPr="00E1142A" w:rsidRDefault="00E02E01" w:rsidP="00FE3C5F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E02E01" w:rsidRPr="00E1142A" w:rsidRDefault="00E02E01" w:rsidP="00FE3C5F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 шест месеци радног искуства у наведеном звању.</w:t>
            </w:r>
          </w:p>
          <w:p w:rsidR="00E02E01" w:rsidRPr="007F43B7" w:rsidRDefault="00E02E01" w:rsidP="00E02E01">
            <w:pPr>
              <w:pStyle w:val="NoSpacing"/>
              <w:ind w:left="3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02E01" w:rsidRPr="00E1142A" w:rsidTr="00265369">
        <w:tc>
          <w:tcPr>
            <w:tcW w:w="1998" w:type="dxa"/>
          </w:tcPr>
          <w:p w:rsidR="00E02E01" w:rsidRPr="007F43B7" w:rsidRDefault="00E02E01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Број  извршилаца</w:t>
            </w:r>
          </w:p>
        </w:tc>
        <w:tc>
          <w:tcPr>
            <w:tcW w:w="9000" w:type="dxa"/>
          </w:tcPr>
          <w:p w:rsidR="00E02E01" w:rsidRPr="007F43B7" w:rsidRDefault="00E02E01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E02E01" w:rsidRDefault="00E02E01" w:rsidP="00E02E01">
      <w:pPr>
        <w:tabs>
          <w:tab w:val="left" w:pos="3719"/>
          <w:tab w:val="left" w:pos="4161"/>
        </w:tabs>
        <w:spacing w:after="0" w:line="240" w:lineRule="auto"/>
        <w:rPr>
          <w:b/>
          <w:sz w:val="24"/>
          <w:u w:val="single"/>
        </w:rPr>
      </w:pPr>
    </w:p>
    <w:tbl>
      <w:tblPr>
        <w:tblW w:w="11160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98"/>
        <w:gridCol w:w="9162"/>
      </w:tblGrid>
      <w:tr w:rsidR="00E02E01" w:rsidRPr="00E1142A" w:rsidTr="00C0513B">
        <w:trPr>
          <w:trHeight w:val="526"/>
        </w:trPr>
        <w:tc>
          <w:tcPr>
            <w:tcW w:w="1998" w:type="dxa"/>
          </w:tcPr>
          <w:p w:rsidR="00E02E01" w:rsidRPr="000D1357" w:rsidRDefault="00E02E01" w:rsidP="00E02E0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Назив радног места</w:t>
            </w:r>
          </w:p>
          <w:p w:rsidR="00E02E01" w:rsidRPr="000D1357" w:rsidRDefault="00E02E01" w:rsidP="00E02E0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162" w:type="dxa"/>
          </w:tcPr>
          <w:p w:rsidR="00E02E01" w:rsidRPr="00E1142A" w:rsidRDefault="00E02E01" w:rsidP="00E0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ВИША МЕДИЦИНСКА СЕСТРА / ТЕХНИЧАР НА ОСТАЛИМ БОЛНИЧКИМ  ОДЕЉЕЊИМА</w:t>
            </w:r>
          </w:p>
          <w:p w:rsidR="00E02E01" w:rsidRPr="00DA7F9A" w:rsidRDefault="00E02E01" w:rsidP="00E02E01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E02E01" w:rsidRPr="00E1142A" w:rsidTr="00C0513B">
        <w:trPr>
          <w:trHeight w:val="526"/>
        </w:trPr>
        <w:tc>
          <w:tcPr>
            <w:tcW w:w="1998" w:type="dxa"/>
          </w:tcPr>
          <w:p w:rsidR="00E02E01" w:rsidRPr="00582047" w:rsidRDefault="00E02E01" w:rsidP="00E02E0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Шифра радног места</w:t>
            </w:r>
          </w:p>
        </w:tc>
        <w:tc>
          <w:tcPr>
            <w:tcW w:w="9162" w:type="dxa"/>
          </w:tcPr>
          <w:p w:rsidR="00E02E01" w:rsidRPr="00E1142A" w:rsidRDefault="00E02E01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ZO31317</w:t>
            </w:r>
          </w:p>
        </w:tc>
      </w:tr>
      <w:tr w:rsidR="00E02E01" w:rsidRPr="00E1142A" w:rsidTr="00C0513B">
        <w:trPr>
          <w:trHeight w:val="488"/>
        </w:trPr>
        <w:tc>
          <w:tcPr>
            <w:tcW w:w="1998" w:type="dxa"/>
          </w:tcPr>
          <w:p w:rsidR="00E02E01" w:rsidRDefault="00E02E01" w:rsidP="00E02E01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  <w:p w:rsidR="00E02E01" w:rsidRDefault="00E02E01" w:rsidP="00E02E01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  <w:p w:rsidR="00E02E01" w:rsidRDefault="00E02E01" w:rsidP="00E02E01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  <w:p w:rsidR="00E02E01" w:rsidRDefault="00E02E01" w:rsidP="00E02E01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  <w:p w:rsidR="00E02E01" w:rsidRDefault="00E02E01" w:rsidP="00E02E01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  <w:p w:rsidR="00E02E01" w:rsidRDefault="00E02E01" w:rsidP="00E02E01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  <w:p w:rsidR="00E02E01" w:rsidRDefault="00E02E01" w:rsidP="00E02E01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  <w:p w:rsidR="00E02E01" w:rsidRDefault="00E02E01" w:rsidP="00E02E01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  <w:p w:rsidR="00E02E01" w:rsidRPr="00954975" w:rsidRDefault="00E02E01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 xml:space="preserve">      </w:t>
            </w:r>
            <w:r w:rsidRPr="00954975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E02E01" w:rsidRPr="000D1357" w:rsidRDefault="00E02E01" w:rsidP="00E02E0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4975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9162" w:type="dxa"/>
          </w:tcPr>
          <w:p w:rsidR="00E02E01" w:rsidRPr="00E1142A" w:rsidRDefault="00E02E01" w:rsidP="00E02E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E02E01" w:rsidRPr="00582047" w:rsidRDefault="00E02E01" w:rsidP="00E02E01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3"/>
                <w:szCs w:val="23"/>
              </w:rPr>
              <w:t>-</w:t>
            </w:r>
            <w:r w:rsidRPr="00582047">
              <w:rPr>
                <w:sz w:val="20"/>
                <w:szCs w:val="20"/>
              </w:rPr>
              <w:t xml:space="preserve">планира и пружа услуге процеса здравствене неге и подршке пацијентима, у складу са праксом и стандардимa савремене здравствене неге, о чему води прописану медицинску документацију; </w:t>
            </w:r>
          </w:p>
          <w:p w:rsidR="00E02E01" w:rsidRPr="00582047" w:rsidRDefault="00E02E01" w:rsidP="00E02E01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обавља сложене медицинске мере код болесника у поступку неге, терапије, дијагностике и рехабилитације; </w:t>
            </w:r>
          </w:p>
          <w:p w:rsidR="00E02E01" w:rsidRPr="00582047" w:rsidRDefault="00E02E01" w:rsidP="00E02E01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примењује прописану терапију и контролише узимање лекова; </w:t>
            </w:r>
          </w:p>
          <w:p w:rsidR="00E02E01" w:rsidRPr="00582047" w:rsidRDefault="00E02E01" w:rsidP="00E02E01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врши припрему болесника и асистира лекару при интервенцијама које захтевају већу стручност и вештину; </w:t>
            </w:r>
          </w:p>
          <w:p w:rsidR="00E02E01" w:rsidRPr="00582047" w:rsidRDefault="00E02E01" w:rsidP="00E02E01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учествује у пријему болесника, визити, посматра пацијента и обавештава лекара о стању пацијента; </w:t>
            </w:r>
          </w:p>
          <w:p w:rsidR="00E02E01" w:rsidRPr="00582047" w:rsidRDefault="00E02E01" w:rsidP="00E02E01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прати опште стање пацијента, мери и евидентира виталне функције и друге показатеље; </w:t>
            </w:r>
          </w:p>
          <w:p w:rsidR="00E02E01" w:rsidRPr="00582047" w:rsidRDefault="00E02E01" w:rsidP="00E02E01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припрема простор, медицинску опрему, инструменте и материјал за рад; </w:t>
            </w:r>
          </w:p>
          <w:p w:rsidR="00E02E01" w:rsidRPr="00582047" w:rsidRDefault="00E02E01" w:rsidP="00E02E01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спроводи мере за спречавање интрахоспиталних инфекција; </w:t>
            </w:r>
          </w:p>
          <w:p w:rsidR="00E02E01" w:rsidRPr="00582047" w:rsidRDefault="00E02E01" w:rsidP="00E02E01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учествује у набавци потребног материјала; </w:t>
            </w:r>
          </w:p>
          <w:p w:rsidR="00E02E01" w:rsidRPr="00E1142A" w:rsidRDefault="00E02E01" w:rsidP="00E02E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нaдглeдa спрoвoђeњe прoцeсa здрaвствeнe нeгe, </w:t>
            </w:r>
          </w:p>
          <w:p w:rsidR="00E02E01" w:rsidRPr="00582047" w:rsidRDefault="00E02E01" w:rsidP="00E02E01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учeствуje у eвaлуирaњу прoцeсa и нa oснoву тoгa рaзмaтрa нaрeднe кoрaкe у спрoвoђeњу истoг; </w:t>
            </w:r>
          </w:p>
          <w:p w:rsidR="00E02E01" w:rsidRPr="00265369" w:rsidRDefault="00E02E01" w:rsidP="00265369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одлаже и уклања медицински отпад на прописани начин; </w:t>
            </w:r>
          </w:p>
          <w:p w:rsidR="00E02E01" w:rsidRPr="00582047" w:rsidRDefault="00E02E01" w:rsidP="00E02E01">
            <w:pPr>
              <w:pStyle w:val="NormalStefbullets1"/>
              <w:ind w:left="0"/>
              <w:jc w:val="both"/>
              <w:rPr>
                <w:lang w:val="en-US"/>
              </w:rPr>
            </w:pPr>
            <w:r>
              <w:t>За свој рад одговоран је главној медицинској сестри / техничару службе/ и начелнику службе.</w:t>
            </w:r>
          </w:p>
        </w:tc>
      </w:tr>
      <w:tr w:rsidR="00E02E01" w:rsidRPr="00E1142A" w:rsidTr="00C0513B">
        <w:tc>
          <w:tcPr>
            <w:tcW w:w="1998" w:type="dxa"/>
          </w:tcPr>
          <w:p w:rsidR="00E02E01" w:rsidRPr="00954975" w:rsidRDefault="00E02E01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54975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9162" w:type="dxa"/>
          </w:tcPr>
          <w:p w:rsidR="00E02E01" w:rsidRPr="00954975" w:rsidRDefault="00E02E01" w:rsidP="00E02E01">
            <w:pPr>
              <w:pStyle w:val="Default"/>
              <w:jc w:val="both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Високо образовање: </w:t>
            </w:r>
          </w:p>
          <w:p w:rsidR="00E02E01" w:rsidRPr="00954975" w:rsidRDefault="00E02E01" w:rsidP="00E02E01">
            <w:pPr>
              <w:pStyle w:val="Default"/>
              <w:jc w:val="both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– на студијама првог степена (основне струковне/академске студије) по пропису који уређује високо образовање, почев од 10. септембра 2005. године; </w:t>
            </w:r>
          </w:p>
          <w:p w:rsidR="00E02E01" w:rsidRPr="00954975" w:rsidRDefault="00E02E01" w:rsidP="00E02E01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975">
              <w:rPr>
                <w:rFonts w:ascii="Times New Roman" w:hAnsi="Times New Roman"/>
                <w:sz w:val="20"/>
                <w:szCs w:val="20"/>
              </w:rPr>
              <w:t xml:space="preserve">– на основним студијама у трајању од најмање две године, по пропису који је уређивао високо образовање до 10. септембра 2005. године. </w:t>
            </w:r>
          </w:p>
        </w:tc>
      </w:tr>
      <w:tr w:rsidR="00E02E01" w:rsidRPr="00E1142A" w:rsidTr="00C0513B">
        <w:tc>
          <w:tcPr>
            <w:tcW w:w="1998" w:type="dxa"/>
          </w:tcPr>
          <w:p w:rsidR="00E02E01" w:rsidRPr="00954975" w:rsidRDefault="00E02E01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95497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9162" w:type="dxa"/>
          </w:tcPr>
          <w:p w:rsidR="00E02E01" w:rsidRPr="00954975" w:rsidRDefault="00E02E01" w:rsidP="00E02E01">
            <w:pPr>
              <w:pStyle w:val="Default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– стручни испит; </w:t>
            </w:r>
          </w:p>
          <w:p w:rsidR="00E02E01" w:rsidRPr="00954975" w:rsidRDefault="00E02E01" w:rsidP="00E02E01">
            <w:pPr>
              <w:pStyle w:val="Default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– лиценца; </w:t>
            </w:r>
          </w:p>
          <w:p w:rsidR="00E02E01" w:rsidRPr="00954975" w:rsidRDefault="00E02E01" w:rsidP="00E02E01">
            <w:pPr>
              <w:pStyle w:val="Default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– најмање шест месеци радног искуства у наведеном звању. </w:t>
            </w:r>
          </w:p>
        </w:tc>
      </w:tr>
      <w:tr w:rsidR="00E02E01" w:rsidRPr="00E1142A" w:rsidTr="00C0513B">
        <w:tc>
          <w:tcPr>
            <w:tcW w:w="1998" w:type="dxa"/>
          </w:tcPr>
          <w:p w:rsidR="00E02E01" w:rsidRPr="00954975" w:rsidRDefault="00E02E01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54975">
              <w:rPr>
                <w:rFonts w:ascii="Times New Roman" w:hAnsi="Times New Roman"/>
                <w:b/>
                <w:sz w:val="20"/>
                <w:szCs w:val="20"/>
              </w:rPr>
              <w:t>Број  извршилаца</w:t>
            </w:r>
          </w:p>
        </w:tc>
        <w:tc>
          <w:tcPr>
            <w:tcW w:w="9162" w:type="dxa"/>
          </w:tcPr>
          <w:p w:rsidR="00E02E01" w:rsidRPr="00954975" w:rsidRDefault="0044387F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1</w:t>
            </w:r>
          </w:p>
        </w:tc>
      </w:tr>
    </w:tbl>
    <w:p w:rsidR="00E02E01" w:rsidRPr="009E223C" w:rsidRDefault="00E02E01" w:rsidP="00E02E01">
      <w:pPr>
        <w:tabs>
          <w:tab w:val="left" w:pos="3719"/>
          <w:tab w:val="left" w:pos="4161"/>
        </w:tabs>
        <w:spacing w:after="0" w:line="240" w:lineRule="auto"/>
        <w:rPr>
          <w:b/>
          <w:sz w:val="24"/>
          <w:u w:val="single"/>
        </w:rPr>
      </w:pPr>
    </w:p>
    <w:tbl>
      <w:tblPr>
        <w:tblW w:w="11160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0"/>
        <w:gridCol w:w="9180"/>
      </w:tblGrid>
      <w:tr w:rsidR="00E02E01" w:rsidRPr="00E1142A" w:rsidTr="00833D7C">
        <w:trPr>
          <w:trHeight w:val="526"/>
        </w:trPr>
        <w:tc>
          <w:tcPr>
            <w:tcW w:w="1980" w:type="dxa"/>
          </w:tcPr>
          <w:p w:rsidR="00E02E01" w:rsidRPr="000D1357" w:rsidRDefault="00E02E01" w:rsidP="00E02E0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Назив радног места</w:t>
            </w:r>
          </w:p>
          <w:p w:rsidR="00E02E01" w:rsidRPr="000D1357" w:rsidRDefault="00E02E01" w:rsidP="00E02E0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180" w:type="dxa"/>
          </w:tcPr>
          <w:p w:rsidR="00E02E01" w:rsidRPr="00E1142A" w:rsidRDefault="00E02E01" w:rsidP="005474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МЕДИЦИНСКА СЕСТРА / ТЕХНИЧАР</w:t>
            </w: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У ОПЕРАЦИОНОЈ САЛИ</w:t>
            </w:r>
          </w:p>
          <w:p w:rsidR="00E02E01" w:rsidRPr="00547495" w:rsidRDefault="00E02E01" w:rsidP="00265369">
            <w:pPr>
              <w:pStyle w:val="Default"/>
              <w:jc w:val="center"/>
              <w:rPr>
                <w:b/>
                <w:sz w:val="23"/>
                <w:szCs w:val="23"/>
              </w:rPr>
            </w:pPr>
            <w:r w:rsidRPr="00547495">
              <w:rPr>
                <w:b/>
                <w:sz w:val="23"/>
                <w:szCs w:val="23"/>
              </w:rPr>
              <w:t xml:space="preserve">Виша медицинска сестра/техничар у операционој сали </w:t>
            </w:r>
          </w:p>
        </w:tc>
      </w:tr>
      <w:tr w:rsidR="00E02E01" w:rsidRPr="00E1142A" w:rsidTr="00833D7C">
        <w:trPr>
          <w:trHeight w:val="526"/>
        </w:trPr>
        <w:tc>
          <w:tcPr>
            <w:tcW w:w="1980" w:type="dxa"/>
          </w:tcPr>
          <w:p w:rsidR="00E02E01" w:rsidRPr="00954975" w:rsidRDefault="00E02E01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54975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9180" w:type="dxa"/>
          </w:tcPr>
          <w:p w:rsidR="00E02E01" w:rsidRPr="00E1142A" w:rsidRDefault="00E02E01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Z031311</w:t>
            </w:r>
          </w:p>
        </w:tc>
      </w:tr>
      <w:tr w:rsidR="00E02E01" w:rsidRPr="00E1142A" w:rsidTr="00833D7C">
        <w:trPr>
          <w:trHeight w:val="488"/>
        </w:trPr>
        <w:tc>
          <w:tcPr>
            <w:tcW w:w="1980" w:type="dxa"/>
          </w:tcPr>
          <w:p w:rsidR="00E02E01" w:rsidRDefault="00E02E01" w:rsidP="00E02E0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02E01" w:rsidRDefault="00E02E01" w:rsidP="00E02E0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02E01" w:rsidRDefault="00E02E01" w:rsidP="00E02E0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02E01" w:rsidRDefault="00E02E01" w:rsidP="00E02E0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02E01" w:rsidRDefault="00E02E01" w:rsidP="00E02E0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02E01" w:rsidRPr="009E223C" w:rsidRDefault="00E02E01" w:rsidP="00E02E0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02E01" w:rsidRPr="00954975" w:rsidRDefault="00E02E01" w:rsidP="00E02E0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02E01" w:rsidRPr="009E223C" w:rsidRDefault="00E02E01" w:rsidP="00E0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223C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E02E01" w:rsidRPr="000D1357" w:rsidRDefault="00E02E01" w:rsidP="00E02E0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E223C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9180" w:type="dxa"/>
          </w:tcPr>
          <w:p w:rsidR="00E02E01" w:rsidRPr="00E1142A" w:rsidRDefault="00E02E01" w:rsidP="00E02E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E02E01" w:rsidRPr="00582047" w:rsidRDefault="00E02E01" w:rsidP="00E02E01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планира и пружа услуге процеса здравствене неге и подршке пацијентима, у складу са праксом и стандардимa савремене здравствене неге, о чему води прописану медицинску документацију; </w:t>
            </w:r>
          </w:p>
          <w:p w:rsidR="00E02E01" w:rsidRPr="00582047" w:rsidRDefault="00E02E01" w:rsidP="00E02E01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обавља сложене медицинске мере код болесника у поступку неге, терапије, дијагностике и рехабилитације; </w:t>
            </w:r>
          </w:p>
          <w:p w:rsidR="00E02E01" w:rsidRPr="00582047" w:rsidRDefault="00E02E01" w:rsidP="00E02E01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примењује прописану терапију и контролише узимање лекова; </w:t>
            </w:r>
          </w:p>
          <w:p w:rsidR="00E02E01" w:rsidRPr="00582047" w:rsidRDefault="00E02E01" w:rsidP="00E02E01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врши припрему болесника и асистира лекару при интервенцијама које захтевају већу стручност и вештину; </w:t>
            </w:r>
          </w:p>
          <w:p w:rsidR="00E02E01" w:rsidRPr="00582047" w:rsidRDefault="00E02E01" w:rsidP="00E02E01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учествује у пријему болесника, визити, посматра пацијента и обавештава лекара о стању пацијента; </w:t>
            </w:r>
          </w:p>
          <w:p w:rsidR="00E02E01" w:rsidRPr="00582047" w:rsidRDefault="00E02E01" w:rsidP="00E02E01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прати опште стање пацијента, мери и евидентира виталне функције и друге показатеље; </w:t>
            </w:r>
          </w:p>
          <w:p w:rsidR="00E02E01" w:rsidRPr="00582047" w:rsidRDefault="00E02E01" w:rsidP="00E02E01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припрема простор, медицинску опрему, инструменте и материјал за рад; </w:t>
            </w:r>
          </w:p>
          <w:p w:rsidR="00E02E01" w:rsidRPr="00582047" w:rsidRDefault="00E02E01" w:rsidP="00E02E01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спроводи мере за спречавање интрахоспиталних инфекција; </w:t>
            </w:r>
          </w:p>
          <w:p w:rsidR="00E02E01" w:rsidRPr="00582047" w:rsidRDefault="00E02E01" w:rsidP="00E02E01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учествује у набавци потребног материјала; </w:t>
            </w:r>
          </w:p>
          <w:p w:rsidR="00E02E01" w:rsidRPr="00E1142A" w:rsidRDefault="00E02E01" w:rsidP="00E02E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нaдглeдa спрoвoђeњe прoцeсa здрaвствeнe нeгe, </w:t>
            </w:r>
          </w:p>
          <w:p w:rsidR="00E02E01" w:rsidRPr="00582047" w:rsidRDefault="00E02E01" w:rsidP="00E02E01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учeствуje у eвaлуирaњу прoцeсa и нa oснoву тoгa рaзмaтрa нaрeднe кoрaкe у спрoвoђeњу истoг; </w:t>
            </w:r>
          </w:p>
          <w:p w:rsidR="00E02E01" w:rsidRPr="00582047" w:rsidRDefault="00E02E01" w:rsidP="00E02E01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одлаже и уклања медицински отпад на прописани начин; </w:t>
            </w:r>
          </w:p>
          <w:p w:rsidR="00E02E01" w:rsidRPr="00E1142A" w:rsidRDefault="00E02E01" w:rsidP="00E02E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02E01" w:rsidRPr="00E1142A" w:rsidRDefault="00E02E01" w:rsidP="00833D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За свој рад одговоран је главној медицинској сестри / техничару службе/ и начелнику службе.</w:t>
            </w:r>
          </w:p>
        </w:tc>
      </w:tr>
      <w:tr w:rsidR="00E02E01" w:rsidRPr="00E1142A" w:rsidTr="00833D7C">
        <w:tc>
          <w:tcPr>
            <w:tcW w:w="1980" w:type="dxa"/>
          </w:tcPr>
          <w:p w:rsidR="00E02E01" w:rsidRPr="009E223C" w:rsidRDefault="00E02E01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E223C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9180" w:type="dxa"/>
          </w:tcPr>
          <w:p w:rsidR="00E02E01" w:rsidRPr="00954975" w:rsidRDefault="00E02E01" w:rsidP="00E02E01">
            <w:pPr>
              <w:pStyle w:val="Default"/>
              <w:jc w:val="both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Високо образовање: </w:t>
            </w:r>
          </w:p>
          <w:p w:rsidR="00E02E01" w:rsidRPr="00954975" w:rsidRDefault="00E02E01" w:rsidP="00E02E01">
            <w:pPr>
              <w:pStyle w:val="Default"/>
              <w:jc w:val="both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– на студијама првог степена (основне струковне/академске студије) по пропису који уређује високо образовање, почев од 10. септембра 2005. године; </w:t>
            </w:r>
          </w:p>
          <w:p w:rsidR="00E02E01" w:rsidRPr="00954975" w:rsidRDefault="00E02E01" w:rsidP="00E02E01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975">
              <w:rPr>
                <w:rFonts w:ascii="Times New Roman" w:hAnsi="Times New Roman"/>
                <w:sz w:val="20"/>
                <w:szCs w:val="20"/>
              </w:rPr>
              <w:t xml:space="preserve">– на основним студијама у трајању од најмање две године, по пропису који је уређивао високо образовање до 10. септембра 2005. године. </w:t>
            </w:r>
          </w:p>
        </w:tc>
      </w:tr>
      <w:tr w:rsidR="00E02E01" w:rsidRPr="00E1142A" w:rsidTr="00833D7C">
        <w:tc>
          <w:tcPr>
            <w:tcW w:w="1980" w:type="dxa"/>
          </w:tcPr>
          <w:p w:rsidR="00E02E01" w:rsidRPr="009E223C" w:rsidRDefault="00E02E01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9E223C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9180" w:type="dxa"/>
          </w:tcPr>
          <w:p w:rsidR="00E02E01" w:rsidRPr="00954975" w:rsidRDefault="00E02E01" w:rsidP="00E02E01">
            <w:pPr>
              <w:pStyle w:val="Default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– стручни испит; </w:t>
            </w:r>
          </w:p>
          <w:p w:rsidR="00E02E01" w:rsidRPr="00954975" w:rsidRDefault="00E02E01" w:rsidP="00E02E01">
            <w:pPr>
              <w:pStyle w:val="Default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– лиценца; </w:t>
            </w:r>
          </w:p>
          <w:p w:rsidR="00E02E01" w:rsidRPr="00954975" w:rsidRDefault="00E02E01" w:rsidP="00E02E01">
            <w:pPr>
              <w:pStyle w:val="Default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– најмање шест месеци радног искуства у наведеном звању. </w:t>
            </w:r>
          </w:p>
        </w:tc>
      </w:tr>
      <w:tr w:rsidR="00E02E01" w:rsidRPr="00E1142A" w:rsidTr="00833D7C">
        <w:tc>
          <w:tcPr>
            <w:tcW w:w="1980" w:type="dxa"/>
          </w:tcPr>
          <w:p w:rsidR="00E02E01" w:rsidRPr="009E223C" w:rsidRDefault="00E02E01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E223C">
              <w:rPr>
                <w:rFonts w:ascii="Times New Roman" w:hAnsi="Times New Roman"/>
                <w:b/>
                <w:sz w:val="20"/>
                <w:szCs w:val="20"/>
              </w:rPr>
              <w:t>Број  извршилаца</w:t>
            </w:r>
          </w:p>
        </w:tc>
        <w:tc>
          <w:tcPr>
            <w:tcW w:w="9180" w:type="dxa"/>
          </w:tcPr>
          <w:p w:rsidR="00E02E01" w:rsidRPr="009E223C" w:rsidRDefault="0044387F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1</w:t>
            </w:r>
          </w:p>
        </w:tc>
      </w:tr>
    </w:tbl>
    <w:p w:rsidR="00E02E01" w:rsidRPr="0044387F" w:rsidRDefault="00E02E01" w:rsidP="00E02E01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1169" w:type="dxa"/>
        <w:tblInd w:w="-8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9"/>
        <w:gridCol w:w="9180"/>
      </w:tblGrid>
      <w:tr w:rsidR="00E02E01" w:rsidRPr="00E1142A" w:rsidTr="00833D7C">
        <w:trPr>
          <w:trHeight w:val="526"/>
        </w:trPr>
        <w:tc>
          <w:tcPr>
            <w:tcW w:w="1989" w:type="dxa"/>
          </w:tcPr>
          <w:p w:rsidR="00E02E01" w:rsidRPr="00833D7C" w:rsidRDefault="00E02E01" w:rsidP="00833D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3D7C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E02E01" w:rsidRPr="00833D7C" w:rsidRDefault="00E02E01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80" w:type="dxa"/>
          </w:tcPr>
          <w:p w:rsidR="00E02E01" w:rsidRPr="00E1142A" w:rsidRDefault="00E02E01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МЕДИЦИНСКА СЕСТРА/ТЕХНИЧАР У ОПЕРАЦИОНОЈ САЛИ</w:t>
            </w:r>
          </w:p>
        </w:tc>
      </w:tr>
      <w:tr w:rsidR="00E02E01" w:rsidRPr="00E1142A" w:rsidTr="00833D7C">
        <w:trPr>
          <w:trHeight w:val="526"/>
        </w:trPr>
        <w:tc>
          <w:tcPr>
            <w:tcW w:w="1989" w:type="dxa"/>
          </w:tcPr>
          <w:p w:rsidR="00E02E01" w:rsidRPr="00833D7C" w:rsidRDefault="00E02E01" w:rsidP="00833D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3D7C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9180" w:type="dxa"/>
          </w:tcPr>
          <w:p w:rsidR="00E02E01" w:rsidRPr="00E1142A" w:rsidRDefault="00E02E01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Z032411</w:t>
            </w:r>
          </w:p>
        </w:tc>
      </w:tr>
      <w:tr w:rsidR="00E02E01" w:rsidRPr="00E1142A" w:rsidTr="00833D7C">
        <w:trPr>
          <w:trHeight w:val="488"/>
        </w:trPr>
        <w:tc>
          <w:tcPr>
            <w:tcW w:w="1989" w:type="dxa"/>
          </w:tcPr>
          <w:p w:rsidR="00E02E01" w:rsidRPr="00833D7C" w:rsidRDefault="00E02E01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02E01" w:rsidRPr="00833D7C" w:rsidRDefault="00E02E01" w:rsidP="00E0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3D7C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E02E01" w:rsidRPr="00833D7C" w:rsidRDefault="00E02E01" w:rsidP="00E0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3D7C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9180" w:type="dxa"/>
          </w:tcPr>
          <w:p w:rsidR="00E02E01" w:rsidRPr="00E1142A" w:rsidRDefault="00E02E01" w:rsidP="00E02E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E02E01" w:rsidRPr="00E1142A" w:rsidRDefault="00E02E01" w:rsidP="00E02E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02E01" w:rsidRPr="00E1142A" w:rsidRDefault="00E02E01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планира и пружа услуге здравствене неге и подршке</w:t>
            </w:r>
            <w:r w:rsidR="00FD0AB5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пацијентима, у складу са праксом и стандардима</w:t>
            </w:r>
            <w:r w:rsidR="00FD0AB5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савремене здравствене неге, о чему води прописану</w:t>
            </w:r>
            <w:r w:rsidR="00FD0AB5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медицинску документацију;</w:t>
            </w:r>
          </w:p>
          <w:p w:rsidR="00E02E01" w:rsidRPr="00E1142A" w:rsidRDefault="00E02E01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врши припрему болесника и асистира лекару при</w:t>
            </w:r>
            <w:r w:rsidR="00FD0AB5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интервенцијама;</w:t>
            </w:r>
          </w:p>
          <w:p w:rsidR="00E02E01" w:rsidRPr="00E1142A" w:rsidRDefault="00E02E01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прати опште стање пацијента, мери и евидентира</w:t>
            </w:r>
            <w:r w:rsidR="00FD0AB5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виталне функције и др. показатеље;</w:t>
            </w:r>
          </w:p>
          <w:p w:rsidR="00E02E01" w:rsidRPr="00E1142A" w:rsidRDefault="00E02E01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припрема простор, медицинску опрему, инструменте и</w:t>
            </w:r>
            <w:r w:rsidR="00FD0AB5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материјал за рад;</w:t>
            </w:r>
          </w:p>
          <w:p w:rsidR="00E02E01" w:rsidRPr="00E1142A" w:rsidRDefault="00E02E01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спроводи мере за спречавање интрахоспиталних</w:t>
            </w:r>
            <w:r w:rsidR="00FD0AB5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инфекција;</w:t>
            </w:r>
          </w:p>
          <w:p w:rsidR="00E02E01" w:rsidRPr="00E1142A" w:rsidRDefault="00E02E01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учествује у набавци потребног материјала;</w:t>
            </w:r>
          </w:p>
          <w:p w:rsidR="00E02E01" w:rsidRPr="00E1142A" w:rsidRDefault="00E02E01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одлаже и уклања медицински отпад на прописани</w:t>
            </w:r>
            <w:r w:rsidR="006C3E5D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начин;</w:t>
            </w:r>
          </w:p>
          <w:p w:rsidR="00E02E01" w:rsidRDefault="00E02E01" w:rsidP="00E02E01">
            <w:pPr>
              <w:pStyle w:val="NormalStefbullets1"/>
              <w:ind w:left="0"/>
              <w:jc w:val="both"/>
              <w:rPr>
                <w:lang w:val="en-US"/>
              </w:rPr>
            </w:pPr>
            <w:r>
              <w:t>За свој рад одговоран је главној медицинској сестри / техничару службе/ и начелнику службе.</w:t>
            </w:r>
          </w:p>
          <w:p w:rsidR="00E02E01" w:rsidRPr="005E26A1" w:rsidRDefault="00E02E01" w:rsidP="00E02E01">
            <w:pPr>
              <w:pStyle w:val="NoSpacing"/>
              <w:jc w:val="both"/>
              <w:rPr>
                <w:rFonts w:ascii="Times New Roman" w:hAnsi="Times New Roman"/>
                <w:b/>
              </w:rPr>
            </w:pPr>
          </w:p>
        </w:tc>
      </w:tr>
      <w:tr w:rsidR="00E02E01" w:rsidRPr="00E1142A" w:rsidTr="00833D7C">
        <w:tc>
          <w:tcPr>
            <w:tcW w:w="1989" w:type="dxa"/>
          </w:tcPr>
          <w:p w:rsidR="00E02E01" w:rsidRPr="00833D7C" w:rsidRDefault="00E02E01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33D7C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9180" w:type="dxa"/>
          </w:tcPr>
          <w:p w:rsidR="00E02E01" w:rsidRPr="005E26A1" w:rsidRDefault="00E02E01" w:rsidP="00E02E01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26A1">
              <w:rPr>
                <w:rFonts w:ascii="Times New Roman" w:hAnsi="Times New Roman"/>
                <w:sz w:val="20"/>
                <w:szCs w:val="20"/>
              </w:rPr>
              <w:t>средње образовање.</w:t>
            </w:r>
          </w:p>
        </w:tc>
      </w:tr>
      <w:tr w:rsidR="00E02E01" w:rsidRPr="00E1142A" w:rsidTr="00833D7C">
        <w:tc>
          <w:tcPr>
            <w:tcW w:w="1989" w:type="dxa"/>
          </w:tcPr>
          <w:p w:rsidR="00E02E01" w:rsidRPr="00833D7C" w:rsidRDefault="00E02E01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833D7C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9180" w:type="dxa"/>
          </w:tcPr>
          <w:p w:rsidR="00E02E01" w:rsidRPr="00E1142A" w:rsidRDefault="00E02E01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E02E01" w:rsidRPr="00E1142A" w:rsidRDefault="00E02E01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лиценца;</w:t>
            </w:r>
          </w:p>
          <w:p w:rsidR="00E02E01" w:rsidRPr="00E1142A" w:rsidRDefault="00E02E01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најмање шест месеци радног искуства у наведеном</w:t>
            </w:r>
          </w:p>
          <w:p w:rsidR="00E02E01" w:rsidRPr="00E1142A" w:rsidRDefault="00E02E01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звању.</w:t>
            </w:r>
          </w:p>
          <w:p w:rsidR="00E02E01" w:rsidRPr="005E26A1" w:rsidRDefault="00E02E01" w:rsidP="00E02E01">
            <w:pPr>
              <w:pStyle w:val="NoSpacing"/>
              <w:ind w:left="7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2E01" w:rsidRPr="00E1142A" w:rsidTr="00833D7C">
        <w:tc>
          <w:tcPr>
            <w:tcW w:w="1989" w:type="dxa"/>
          </w:tcPr>
          <w:p w:rsidR="00E02E01" w:rsidRPr="00833D7C" w:rsidRDefault="00E02E01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33D7C">
              <w:rPr>
                <w:rFonts w:ascii="Times New Roman" w:hAnsi="Times New Roman"/>
                <w:b/>
                <w:sz w:val="20"/>
                <w:szCs w:val="20"/>
              </w:rPr>
              <w:t>Број  извршилаца</w:t>
            </w:r>
          </w:p>
        </w:tc>
        <w:tc>
          <w:tcPr>
            <w:tcW w:w="9180" w:type="dxa"/>
          </w:tcPr>
          <w:p w:rsidR="00E02E01" w:rsidRPr="00D44D3E" w:rsidRDefault="0044387F" w:rsidP="00E02E01">
            <w:pPr>
              <w:spacing w:after="0" w:line="240" w:lineRule="auto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2</w:t>
            </w:r>
          </w:p>
        </w:tc>
      </w:tr>
    </w:tbl>
    <w:p w:rsidR="008F1F1A" w:rsidRPr="00833D7C" w:rsidRDefault="008F1F1A" w:rsidP="00E02E01">
      <w:pPr>
        <w:spacing w:after="0" w:line="240" w:lineRule="auto"/>
        <w:rPr>
          <w:b/>
          <w:sz w:val="24"/>
          <w:u w:val="single"/>
        </w:rPr>
      </w:pPr>
    </w:p>
    <w:tbl>
      <w:tblPr>
        <w:tblW w:w="11142" w:type="dxa"/>
        <w:tblInd w:w="-5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9180"/>
      </w:tblGrid>
      <w:tr w:rsidR="00E02E01" w:rsidRPr="00E1142A" w:rsidTr="00833D7C">
        <w:trPr>
          <w:trHeight w:val="526"/>
        </w:trPr>
        <w:tc>
          <w:tcPr>
            <w:tcW w:w="1962" w:type="dxa"/>
          </w:tcPr>
          <w:p w:rsidR="00E02E01" w:rsidRPr="00833D7C" w:rsidRDefault="00E02E01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33D7C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E02E01" w:rsidRPr="00833D7C" w:rsidRDefault="00E02E01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80" w:type="dxa"/>
          </w:tcPr>
          <w:p w:rsidR="00E02E01" w:rsidRPr="00E1142A" w:rsidRDefault="00E02E01" w:rsidP="00E02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МЕДИЦИНСКА СЕСТРА/ТЕХНИЧАР НА ОСТАЛИМ БОЛНИЧКИМ ОДЕЉЕЊИМА</w:t>
            </w:r>
          </w:p>
        </w:tc>
      </w:tr>
      <w:tr w:rsidR="00E02E01" w:rsidRPr="00E1142A" w:rsidTr="00833D7C">
        <w:trPr>
          <w:trHeight w:val="526"/>
        </w:trPr>
        <w:tc>
          <w:tcPr>
            <w:tcW w:w="1962" w:type="dxa"/>
          </w:tcPr>
          <w:p w:rsidR="00E02E01" w:rsidRPr="00833D7C" w:rsidRDefault="00E02E01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33D7C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9180" w:type="dxa"/>
          </w:tcPr>
          <w:p w:rsidR="00E02E01" w:rsidRPr="00E1142A" w:rsidRDefault="00E02E01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Z032417</w:t>
            </w:r>
          </w:p>
        </w:tc>
      </w:tr>
      <w:tr w:rsidR="00E02E01" w:rsidRPr="00E1142A" w:rsidTr="00833D7C">
        <w:trPr>
          <w:trHeight w:val="488"/>
        </w:trPr>
        <w:tc>
          <w:tcPr>
            <w:tcW w:w="1962" w:type="dxa"/>
          </w:tcPr>
          <w:p w:rsidR="00E02E01" w:rsidRPr="00833D7C" w:rsidRDefault="00E02E01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02E01" w:rsidRPr="00833D7C" w:rsidRDefault="00E02E01" w:rsidP="00E0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3D7C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E02E01" w:rsidRPr="00833D7C" w:rsidRDefault="00E02E01" w:rsidP="00E0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3D7C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9180" w:type="dxa"/>
          </w:tcPr>
          <w:p w:rsidR="00E02E01" w:rsidRPr="00E1142A" w:rsidRDefault="00E02E01" w:rsidP="00E02E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E02E01" w:rsidRPr="00E1142A" w:rsidRDefault="00E02E01" w:rsidP="00E02E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02E01" w:rsidRPr="00E1142A" w:rsidRDefault="00E02E01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планира и пружа услуге здравствене неге и подршке</w:t>
            </w:r>
            <w:r w:rsidR="00FD0AB5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пацијентима, у складу са праксом и стандардима</w:t>
            </w:r>
            <w:r w:rsidR="00FD0AB5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савремене здравствене неге, о чему води прописану</w:t>
            </w:r>
            <w:r w:rsidR="00FD0AB5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медицинску документацију;</w:t>
            </w:r>
          </w:p>
          <w:p w:rsidR="00E02E01" w:rsidRPr="00E1142A" w:rsidRDefault="00E02E01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врши припрему болесника и асистира лекару при</w:t>
            </w:r>
            <w:r w:rsidR="00FD0AB5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интервенцијама;</w:t>
            </w:r>
          </w:p>
          <w:p w:rsidR="00E02E01" w:rsidRPr="00E1142A" w:rsidRDefault="00E02E01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прати опште стање пацијента, мери и евидентира</w:t>
            </w:r>
            <w:r w:rsidR="00FD0AB5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виталне функције и др. показатеље;</w:t>
            </w:r>
          </w:p>
          <w:p w:rsidR="00E02E01" w:rsidRPr="00E1142A" w:rsidRDefault="00E02E01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припрема простор, медицинску опрему, инструменте иматеријал за рад;</w:t>
            </w:r>
          </w:p>
          <w:p w:rsidR="00E02E01" w:rsidRPr="00E1142A" w:rsidRDefault="00E02E01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спроводи мере за спречавање интрахоспиталнихинфекција;</w:t>
            </w:r>
          </w:p>
          <w:p w:rsidR="00E02E01" w:rsidRPr="00E1142A" w:rsidRDefault="00E02E01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учествује у набавци потребног материјала;</w:t>
            </w:r>
          </w:p>
          <w:p w:rsidR="00E02E01" w:rsidRPr="00E1142A" w:rsidRDefault="00E02E01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одлаже и уклања медицински отпад на прописаниначин;</w:t>
            </w:r>
          </w:p>
          <w:p w:rsidR="00E02E01" w:rsidRPr="00E1142A" w:rsidRDefault="00E02E01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врши примену инструмената и водича у зависности од</w:t>
            </w:r>
            <w:r w:rsidR="00FD0AB5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планиране брахитерапије и остале поступке у вези</w:t>
            </w:r>
            <w:r w:rsidR="00FD0AB5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примене брахитерапије;</w:t>
            </w:r>
          </w:p>
          <w:p w:rsidR="00E02E01" w:rsidRPr="00547495" w:rsidRDefault="00E02E01" w:rsidP="00E02E01">
            <w:pPr>
              <w:pStyle w:val="NormalStefbullets1"/>
              <w:ind w:left="0"/>
              <w:jc w:val="both"/>
              <w:rPr>
                <w:lang w:val="en-US"/>
              </w:rPr>
            </w:pPr>
            <w:r>
              <w:t>За свој рад одговоран је главној медицинској сестри / техничару службе/ и начелнику службе.</w:t>
            </w:r>
          </w:p>
        </w:tc>
      </w:tr>
      <w:tr w:rsidR="00E02E01" w:rsidRPr="00E1142A" w:rsidTr="00833D7C">
        <w:tc>
          <w:tcPr>
            <w:tcW w:w="1962" w:type="dxa"/>
          </w:tcPr>
          <w:p w:rsidR="00E02E01" w:rsidRPr="000D1357" w:rsidRDefault="00E02E01" w:rsidP="00E02E0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Стручна спрема образовање</w:t>
            </w:r>
          </w:p>
        </w:tc>
        <w:tc>
          <w:tcPr>
            <w:tcW w:w="9180" w:type="dxa"/>
          </w:tcPr>
          <w:p w:rsidR="00E02E01" w:rsidRPr="005E26A1" w:rsidRDefault="00E02E01" w:rsidP="00E02E01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26A1">
              <w:rPr>
                <w:rFonts w:ascii="Times New Roman" w:hAnsi="Times New Roman"/>
                <w:sz w:val="20"/>
                <w:szCs w:val="20"/>
              </w:rPr>
              <w:t>средње образовање.</w:t>
            </w:r>
          </w:p>
        </w:tc>
      </w:tr>
      <w:tr w:rsidR="00E02E01" w:rsidRPr="00E1142A" w:rsidTr="00833D7C">
        <w:tc>
          <w:tcPr>
            <w:tcW w:w="1962" w:type="dxa"/>
          </w:tcPr>
          <w:p w:rsidR="00E02E01" w:rsidRPr="00FA5296" w:rsidRDefault="00E02E01" w:rsidP="00E02E01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FA5296">
              <w:rPr>
                <w:rFonts w:ascii="Times New Roman" w:hAnsi="Times New Roman"/>
                <w:b/>
                <w:lang w:val="ru-RU"/>
              </w:rPr>
              <w:t>Додатна знања и испити/радно искуство</w:t>
            </w:r>
          </w:p>
        </w:tc>
        <w:tc>
          <w:tcPr>
            <w:tcW w:w="9180" w:type="dxa"/>
          </w:tcPr>
          <w:p w:rsidR="00E02E01" w:rsidRPr="00E1142A" w:rsidRDefault="00E02E01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E02E01" w:rsidRPr="00E1142A" w:rsidRDefault="00E02E01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лиценца;</w:t>
            </w:r>
          </w:p>
          <w:p w:rsidR="00E02E01" w:rsidRPr="00E1142A" w:rsidRDefault="00E02E01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најмање шест месеци радног искуства у наведеномзвању.</w:t>
            </w:r>
          </w:p>
          <w:p w:rsidR="00E02E01" w:rsidRPr="005E26A1" w:rsidRDefault="00E02E01" w:rsidP="00E02E01">
            <w:pPr>
              <w:pStyle w:val="NoSpacing"/>
              <w:ind w:left="7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2E01" w:rsidRPr="00E1142A" w:rsidTr="00833D7C">
        <w:tc>
          <w:tcPr>
            <w:tcW w:w="1962" w:type="dxa"/>
          </w:tcPr>
          <w:p w:rsidR="00E02E01" w:rsidRPr="000D1357" w:rsidRDefault="00E02E01" w:rsidP="00E02E0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Број  извршилаца</w:t>
            </w:r>
          </w:p>
        </w:tc>
        <w:tc>
          <w:tcPr>
            <w:tcW w:w="9180" w:type="dxa"/>
          </w:tcPr>
          <w:p w:rsidR="00E02E01" w:rsidRPr="00D44D3E" w:rsidRDefault="00E02E01" w:rsidP="00E02E01">
            <w:pPr>
              <w:spacing w:after="0" w:line="240" w:lineRule="auto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1</w:t>
            </w:r>
            <w:r w:rsidR="0044387F">
              <w:rPr>
                <w:rFonts w:ascii="Times New Roman" w:hAnsi="Times New Roman"/>
                <w:b/>
                <w:lang w:val="sr-Cyrl-CS"/>
              </w:rPr>
              <w:t>1</w:t>
            </w:r>
          </w:p>
        </w:tc>
      </w:tr>
    </w:tbl>
    <w:p w:rsidR="00E02E01" w:rsidRPr="005E26A1" w:rsidRDefault="00E02E01" w:rsidP="00E02E01">
      <w:pPr>
        <w:spacing w:after="0" w:line="240" w:lineRule="auto"/>
        <w:rPr>
          <w:b/>
          <w:sz w:val="24"/>
          <w:u w:val="single"/>
        </w:rPr>
      </w:pPr>
    </w:p>
    <w:tbl>
      <w:tblPr>
        <w:tblW w:w="11070" w:type="dxa"/>
        <w:tblInd w:w="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90"/>
        <w:gridCol w:w="9180"/>
      </w:tblGrid>
      <w:tr w:rsidR="00E02E01" w:rsidRPr="00E1142A" w:rsidTr="00833D7C">
        <w:trPr>
          <w:trHeight w:val="526"/>
        </w:trPr>
        <w:tc>
          <w:tcPr>
            <w:tcW w:w="1890" w:type="dxa"/>
          </w:tcPr>
          <w:p w:rsidR="00E02E01" w:rsidRPr="007B5CD0" w:rsidRDefault="00E02E01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5CD0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E02E01" w:rsidRPr="007B5CD0" w:rsidRDefault="00E02E01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80" w:type="dxa"/>
          </w:tcPr>
          <w:p w:rsidR="00E02E01" w:rsidRPr="00FA5296" w:rsidRDefault="00E02E01" w:rsidP="00E0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ПОМОЋНИ РАДНИК НА НЕЗИ БОЛЕСНИКА НА ОСТАЛИМ БОЛНИЧКИМ ОДЕЉЕЊИМА</w:t>
            </w:r>
          </w:p>
          <w:p w:rsidR="00E02E01" w:rsidRPr="00DA7F9A" w:rsidRDefault="00E02E01" w:rsidP="00E02E01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</w:tr>
      <w:tr w:rsidR="00E02E01" w:rsidRPr="00E1142A" w:rsidTr="00833D7C">
        <w:trPr>
          <w:trHeight w:val="488"/>
        </w:trPr>
        <w:tc>
          <w:tcPr>
            <w:tcW w:w="1890" w:type="dxa"/>
          </w:tcPr>
          <w:p w:rsidR="00E02E01" w:rsidRPr="007B5CD0" w:rsidRDefault="00E02E01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B5CD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Шифра радног места</w:t>
            </w:r>
          </w:p>
        </w:tc>
        <w:tc>
          <w:tcPr>
            <w:tcW w:w="9180" w:type="dxa"/>
          </w:tcPr>
          <w:p w:rsidR="00E02E01" w:rsidRPr="007B5CD0" w:rsidRDefault="00E02E01" w:rsidP="00E02E01">
            <w:pPr>
              <w:pStyle w:val="BlockText"/>
              <w:ind w:left="0" w:right="1"/>
              <w:jc w:val="both"/>
              <w:rPr>
                <w:b/>
                <w:sz w:val="20"/>
                <w:szCs w:val="20"/>
              </w:rPr>
            </w:pPr>
            <w:r w:rsidRPr="007B5CD0">
              <w:rPr>
                <w:b/>
                <w:sz w:val="20"/>
                <w:szCs w:val="20"/>
              </w:rPr>
              <w:t>ZO37102</w:t>
            </w:r>
          </w:p>
        </w:tc>
      </w:tr>
      <w:tr w:rsidR="00E02E01" w:rsidRPr="00E1142A" w:rsidTr="00833D7C">
        <w:trPr>
          <w:trHeight w:val="488"/>
        </w:trPr>
        <w:tc>
          <w:tcPr>
            <w:tcW w:w="1890" w:type="dxa"/>
          </w:tcPr>
          <w:p w:rsidR="00E02E01" w:rsidRDefault="00E02E01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02E01" w:rsidRDefault="00E02E01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02E01" w:rsidRDefault="00E02E01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02E01" w:rsidRDefault="00E02E01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02E01" w:rsidRPr="007B5CD0" w:rsidRDefault="00E02E01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02E01" w:rsidRPr="007B5CD0" w:rsidRDefault="00E02E01" w:rsidP="00E0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5CD0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E02E01" w:rsidRPr="007B5CD0" w:rsidRDefault="00E02E01" w:rsidP="00E02E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5CD0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9180" w:type="dxa"/>
          </w:tcPr>
          <w:p w:rsidR="00E02E01" w:rsidRPr="00E1142A" w:rsidRDefault="00E02E01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4"/>
                <w:szCs w:val="24"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обавља помоћне послове неге болесника;</w:t>
            </w:r>
          </w:p>
          <w:p w:rsidR="00E02E01" w:rsidRPr="00E1142A" w:rsidRDefault="00E02E01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помаже медицинској сестри код пријема, збрињавања и</w:t>
            </w:r>
            <w:r w:rsidR="0044387F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отпуста пацијената;</w:t>
            </w:r>
          </w:p>
          <w:p w:rsidR="00E02E01" w:rsidRPr="00E1142A" w:rsidRDefault="00E02E01" w:rsidP="00E0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обавља помоћне послове код паковања санитетског</w:t>
            </w:r>
            <w:r w:rsidR="0044387F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материјала;</w:t>
            </w:r>
          </w:p>
          <w:p w:rsidR="00E02E01" w:rsidRPr="00E1142A" w:rsidRDefault="00E02E01" w:rsidP="00443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врши транспорт болесника на консултативне прегледе и</w:t>
            </w:r>
            <w:r w:rsidR="0044387F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интервенције</w:t>
            </w:r>
          </w:p>
        </w:tc>
      </w:tr>
      <w:tr w:rsidR="00E02E01" w:rsidRPr="00E1142A" w:rsidTr="00833D7C">
        <w:tc>
          <w:tcPr>
            <w:tcW w:w="1890" w:type="dxa"/>
          </w:tcPr>
          <w:p w:rsidR="00E02E01" w:rsidRPr="007B5CD0" w:rsidRDefault="00E02E01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5CD0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9180" w:type="dxa"/>
          </w:tcPr>
          <w:p w:rsidR="00E02E01" w:rsidRPr="007B5CD0" w:rsidRDefault="00E02E01" w:rsidP="00E02E01">
            <w:pPr>
              <w:pStyle w:val="BlockText"/>
              <w:ind w:left="0" w:right="1"/>
              <w:jc w:val="both"/>
              <w:rPr>
                <w:sz w:val="20"/>
                <w:szCs w:val="20"/>
              </w:rPr>
            </w:pPr>
            <w:r w:rsidRPr="007B5CD0">
              <w:rPr>
                <w:sz w:val="20"/>
                <w:szCs w:val="20"/>
              </w:rPr>
              <w:t>основно образовање</w:t>
            </w:r>
          </w:p>
        </w:tc>
      </w:tr>
      <w:tr w:rsidR="00E02E01" w:rsidRPr="00E1142A" w:rsidTr="00833D7C">
        <w:tc>
          <w:tcPr>
            <w:tcW w:w="1890" w:type="dxa"/>
          </w:tcPr>
          <w:p w:rsidR="00E02E01" w:rsidRPr="007B5CD0" w:rsidRDefault="00E02E01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B5CD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9180" w:type="dxa"/>
          </w:tcPr>
          <w:p w:rsidR="00E02E01" w:rsidRPr="000D1357" w:rsidRDefault="00E02E01" w:rsidP="00E02E01">
            <w:pPr>
              <w:pStyle w:val="NoSpacing"/>
              <w:rPr>
                <w:rFonts w:ascii="Times New Roman" w:hAnsi="Times New Roman"/>
                <w:lang w:val="sr-Cyrl-CS"/>
              </w:rPr>
            </w:pPr>
          </w:p>
        </w:tc>
      </w:tr>
      <w:tr w:rsidR="00E02E01" w:rsidRPr="00E1142A" w:rsidTr="00833D7C">
        <w:tc>
          <w:tcPr>
            <w:tcW w:w="1890" w:type="dxa"/>
          </w:tcPr>
          <w:p w:rsidR="00E02E01" w:rsidRPr="007B5CD0" w:rsidRDefault="00E02E01" w:rsidP="00E02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5CD0">
              <w:rPr>
                <w:rFonts w:ascii="Times New Roman" w:hAnsi="Times New Roman"/>
                <w:b/>
                <w:sz w:val="20"/>
                <w:szCs w:val="20"/>
              </w:rPr>
              <w:t>Број  извршилаца</w:t>
            </w:r>
          </w:p>
        </w:tc>
        <w:tc>
          <w:tcPr>
            <w:tcW w:w="9180" w:type="dxa"/>
          </w:tcPr>
          <w:p w:rsidR="00E02E01" w:rsidRPr="00DA7F9A" w:rsidRDefault="0044387F" w:rsidP="00E02E01">
            <w:pPr>
              <w:spacing w:after="0" w:line="240" w:lineRule="auto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2</w:t>
            </w:r>
          </w:p>
        </w:tc>
      </w:tr>
    </w:tbl>
    <w:p w:rsidR="008F1F1A" w:rsidRPr="00C917F6" w:rsidRDefault="008F1F1A" w:rsidP="000E4D1A">
      <w:pPr>
        <w:spacing w:after="0" w:line="240" w:lineRule="auto"/>
        <w:rPr>
          <w:b/>
          <w:sz w:val="24"/>
          <w:u w:val="single"/>
        </w:rPr>
      </w:pPr>
    </w:p>
    <w:tbl>
      <w:tblPr>
        <w:tblW w:w="11061" w:type="dxa"/>
        <w:tblInd w:w="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5"/>
        <w:gridCol w:w="1818"/>
        <w:gridCol w:w="850"/>
        <w:gridCol w:w="1792"/>
        <w:gridCol w:w="5876"/>
      </w:tblGrid>
      <w:tr w:rsidR="006C3E5D" w:rsidRPr="00E1142A" w:rsidTr="00EB16DC">
        <w:trPr>
          <w:trHeight w:val="250"/>
        </w:trPr>
        <w:tc>
          <w:tcPr>
            <w:tcW w:w="11061" w:type="dxa"/>
            <w:gridSpan w:val="5"/>
            <w:tcBorders>
              <w:right w:val="double" w:sz="4" w:space="0" w:color="auto"/>
            </w:tcBorders>
            <w:shd w:val="clear" w:color="000000" w:fill="FFFF00"/>
            <w:noWrap/>
            <w:vAlign w:val="center"/>
            <w:hideMark/>
          </w:tcPr>
          <w:p w:rsidR="006C3E5D" w:rsidRPr="00E1142A" w:rsidRDefault="00C917F6" w:rsidP="00C917F6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sr-Cyrl-CS"/>
              </w:rPr>
            </w:pPr>
            <w:r w:rsidRPr="00E1142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                                                              </w:t>
            </w:r>
            <w:r w:rsidR="006C3E5D" w:rsidRPr="00E1142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 2.7.</w:t>
            </w:r>
            <w:r w:rsidR="006C3E5D" w:rsidRPr="00E1142A"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  <w:t xml:space="preserve"> Служба за урологију</w:t>
            </w:r>
          </w:p>
          <w:p w:rsidR="006C3E5D" w:rsidRPr="00E1142A" w:rsidRDefault="006C3E5D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</w:p>
        </w:tc>
      </w:tr>
      <w:tr w:rsidR="006C3E5D" w:rsidRPr="00E1142A" w:rsidTr="00EB16DC">
        <w:trPr>
          <w:trHeight w:val="250"/>
        </w:trPr>
        <w:tc>
          <w:tcPr>
            <w:tcW w:w="725" w:type="dxa"/>
            <w:shd w:val="clear" w:color="auto" w:fill="auto"/>
            <w:noWrap/>
            <w:vAlign w:val="center"/>
            <w:hideMark/>
          </w:tcPr>
          <w:p w:rsidR="006C3E5D" w:rsidRPr="00E1142A" w:rsidRDefault="006C3E5D" w:rsidP="0046537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  Р.бр.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6C3E5D" w:rsidRPr="00E1142A" w:rsidRDefault="006C3E5D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Назив радног места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C3E5D" w:rsidRPr="00E1142A" w:rsidRDefault="006C3E5D" w:rsidP="004653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Бр. изврш.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6C3E5D" w:rsidRPr="00E1142A" w:rsidRDefault="006C3E5D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Стручна спрема</w:t>
            </w:r>
          </w:p>
        </w:tc>
        <w:tc>
          <w:tcPr>
            <w:tcW w:w="5876" w:type="dxa"/>
            <w:shd w:val="clear" w:color="auto" w:fill="auto"/>
            <w:noWrap/>
            <w:vAlign w:val="center"/>
            <w:hideMark/>
          </w:tcPr>
          <w:p w:rsidR="006C3E5D" w:rsidRPr="00E1142A" w:rsidRDefault="006C3E5D" w:rsidP="004653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Посебни услови</w:t>
            </w:r>
          </w:p>
        </w:tc>
      </w:tr>
      <w:tr w:rsidR="006C3E5D" w:rsidRPr="00E1142A" w:rsidTr="00EB16DC">
        <w:trPr>
          <w:trHeight w:val="250"/>
        </w:trPr>
        <w:tc>
          <w:tcPr>
            <w:tcW w:w="725" w:type="dxa"/>
            <w:shd w:val="clear" w:color="auto" w:fill="auto"/>
            <w:noWrap/>
            <w:vAlign w:val="center"/>
            <w:hideMark/>
          </w:tcPr>
          <w:p w:rsidR="006C3E5D" w:rsidRPr="00E1142A" w:rsidRDefault="006C3E5D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1.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6C3E5D" w:rsidRPr="00E1142A" w:rsidRDefault="006C3E5D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у операционим салама  -Начелник службе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C3E5D" w:rsidRPr="00E1142A" w:rsidRDefault="006C3E5D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6C3E5D" w:rsidRPr="00E1142A" w:rsidRDefault="006C3E5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7.степен - Мед.фак. </w:t>
            </w:r>
          </w:p>
        </w:tc>
        <w:tc>
          <w:tcPr>
            <w:tcW w:w="5876" w:type="dxa"/>
            <w:shd w:val="clear" w:color="auto" w:fill="auto"/>
            <w:noWrap/>
            <w:vAlign w:val="center"/>
            <w:hideMark/>
          </w:tcPr>
          <w:p w:rsidR="006C3E5D" w:rsidRPr="00E1142A" w:rsidRDefault="006C3E5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6C3E5D" w:rsidRPr="00E1142A" w:rsidRDefault="006C3E5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6C3E5D" w:rsidRPr="00E1142A" w:rsidRDefault="006C3E5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урологије  ;</w:t>
            </w:r>
          </w:p>
          <w:p w:rsidR="006C3E5D" w:rsidRPr="00E1142A" w:rsidRDefault="006C3E5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F1F1A" w:rsidRPr="00E1142A" w:rsidRDefault="008F1F1A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3E5D" w:rsidRPr="00E1142A" w:rsidTr="00EB16DC">
        <w:trPr>
          <w:trHeight w:val="250"/>
        </w:trPr>
        <w:tc>
          <w:tcPr>
            <w:tcW w:w="725" w:type="dxa"/>
            <w:shd w:val="clear" w:color="auto" w:fill="auto"/>
            <w:noWrap/>
            <w:vAlign w:val="center"/>
            <w:hideMark/>
          </w:tcPr>
          <w:p w:rsidR="006C3E5D" w:rsidRPr="00E1142A" w:rsidRDefault="006C3E5D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6C3E5D" w:rsidRPr="00E1142A" w:rsidRDefault="006C3E5D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у операционим салама  - шеф одсека за специјалистичко косултативну делатност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C3E5D" w:rsidRPr="00E1142A" w:rsidRDefault="006C3E5D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6C3E5D" w:rsidRPr="00E1142A" w:rsidRDefault="006C3E5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876" w:type="dxa"/>
            <w:shd w:val="clear" w:color="auto" w:fill="auto"/>
            <w:noWrap/>
            <w:vAlign w:val="center"/>
            <w:hideMark/>
          </w:tcPr>
          <w:p w:rsidR="006C3E5D" w:rsidRPr="00E1142A" w:rsidRDefault="006C3E5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6C3E5D" w:rsidRPr="00E1142A" w:rsidRDefault="006C3E5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6C3E5D" w:rsidRPr="00E1142A" w:rsidRDefault="006C3E5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урологије</w:t>
            </w:r>
          </w:p>
        </w:tc>
      </w:tr>
      <w:tr w:rsidR="006C3E5D" w:rsidRPr="00E1142A" w:rsidTr="00EB16DC">
        <w:trPr>
          <w:trHeight w:val="250"/>
        </w:trPr>
        <w:tc>
          <w:tcPr>
            <w:tcW w:w="725" w:type="dxa"/>
            <w:shd w:val="clear" w:color="auto" w:fill="auto"/>
            <w:noWrap/>
            <w:vAlign w:val="center"/>
            <w:hideMark/>
          </w:tcPr>
          <w:p w:rsidR="006C3E5D" w:rsidRPr="00E1142A" w:rsidRDefault="006C3E5D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6C3E5D" w:rsidRPr="00E1142A" w:rsidRDefault="006C3E5D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у операционим салама  - шеф кабинета за ендоскопију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C3E5D" w:rsidRPr="00E1142A" w:rsidRDefault="006C3E5D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6C3E5D" w:rsidRPr="00E1142A" w:rsidRDefault="006C3E5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876" w:type="dxa"/>
            <w:shd w:val="clear" w:color="auto" w:fill="auto"/>
            <w:noWrap/>
            <w:vAlign w:val="center"/>
            <w:hideMark/>
          </w:tcPr>
          <w:p w:rsidR="006C3E5D" w:rsidRPr="00E1142A" w:rsidRDefault="006C3E5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6C3E5D" w:rsidRPr="00E1142A" w:rsidRDefault="006C3E5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6C3E5D" w:rsidRPr="00E1142A" w:rsidRDefault="006C3E5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урологије</w:t>
            </w:r>
          </w:p>
        </w:tc>
      </w:tr>
      <w:tr w:rsidR="006C3E5D" w:rsidRPr="00E1142A" w:rsidTr="00EB16DC">
        <w:trPr>
          <w:trHeight w:val="250"/>
        </w:trPr>
        <w:tc>
          <w:tcPr>
            <w:tcW w:w="725" w:type="dxa"/>
            <w:shd w:val="clear" w:color="auto" w:fill="auto"/>
            <w:noWrap/>
            <w:vAlign w:val="center"/>
            <w:hideMark/>
          </w:tcPr>
          <w:p w:rsidR="006C3E5D" w:rsidRPr="00E1142A" w:rsidRDefault="006C3E5D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6C3E5D" w:rsidRPr="00E1142A" w:rsidRDefault="006C3E5D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у операционим салама  - шеф кабинета за ултразвучну дијагностику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C3E5D" w:rsidRPr="00E1142A" w:rsidRDefault="006C3E5D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6C3E5D" w:rsidRPr="00E1142A" w:rsidRDefault="006C3E5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876" w:type="dxa"/>
            <w:shd w:val="clear" w:color="auto" w:fill="auto"/>
            <w:noWrap/>
            <w:vAlign w:val="center"/>
            <w:hideMark/>
          </w:tcPr>
          <w:p w:rsidR="006C3E5D" w:rsidRPr="00E1142A" w:rsidRDefault="006C3E5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6C3E5D" w:rsidRPr="00E1142A" w:rsidRDefault="006C3E5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6C3E5D" w:rsidRPr="00E1142A" w:rsidRDefault="006C3E5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урологије</w:t>
            </w:r>
          </w:p>
        </w:tc>
      </w:tr>
      <w:tr w:rsidR="006C3E5D" w:rsidRPr="00E1142A" w:rsidTr="00EB16DC">
        <w:trPr>
          <w:trHeight w:val="250"/>
        </w:trPr>
        <w:tc>
          <w:tcPr>
            <w:tcW w:w="725" w:type="dxa"/>
            <w:shd w:val="clear" w:color="auto" w:fill="auto"/>
            <w:noWrap/>
            <w:vAlign w:val="center"/>
            <w:hideMark/>
          </w:tcPr>
          <w:p w:rsidR="006C3E5D" w:rsidRPr="00E1142A" w:rsidRDefault="00265369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6C3E5D" w:rsidRPr="00E1142A" w:rsidRDefault="006C3E5D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у операционим салама  - шеф одсека операционог блока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C3E5D" w:rsidRPr="00E1142A" w:rsidRDefault="006C3E5D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6C3E5D" w:rsidRPr="00E1142A" w:rsidRDefault="006C3E5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876" w:type="dxa"/>
            <w:shd w:val="clear" w:color="auto" w:fill="auto"/>
            <w:noWrap/>
            <w:vAlign w:val="center"/>
            <w:hideMark/>
          </w:tcPr>
          <w:p w:rsidR="006C3E5D" w:rsidRPr="00E1142A" w:rsidRDefault="006C3E5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6C3E5D" w:rsidRPr="00E1142A" w:rsidRDefault="006C3E5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6C3E5D" w:rsidRPr="00E1142A" w:rsidRDefault="006C3E5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урологије</w:t>
            </w:r>
          </w:p>
        </w:tc>
      </w:tr>
      <w:tr w:rsidR="006C3E5D" w:rsidRPr="00E1142A" w:rsidTr="00EB16DC">
        <w:trPr>
          <w:trHeight w:val="250"/>
        </w:trPr>
        <w:tc>
          <w:tcPr>
            <w:tcW w:w="725" w:type="dxa"/>
            <w:shd w:val="clear" w:color="auto" w:fill="auto"/>
            <w:noWrap/>
            <w:vAlign w:val="center"/>
            <w:hideMark/>
          </w:tcPr>
          <w:p w:rsidR="006C3E5D" w:rsidRPr="00E1142A" w:rsidRDefault="00265369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6C3E5D" w:rsidRPr="00E1142A" w:rsidRDefault="006C3E5D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Доктор медицине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C3E5D" w:rsidRPr="00E1142A" w:rsidRDefault="006C3E5D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6C3E5D" w:rsidRPr="00E1142A" w:rsidRDefault="006C3E5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876" w:type="dxa"/>
            <w:shd w:val="clear" w:color="auto" w:fill="auto"/>
            <w:noWrap/>
            <w:vAlign w:val="center"/>
            <w:hideMark/>
          </w:tcPr>
          <w:p w:rsidR="006C3E5D" w:rsidRPr="00E1142A" w:rsidRDefault="006C3E5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6C3E5D" w:rsidRPr="00E1142A" w:rsidRDefault="006C3E5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547495" w:rsidRPr="00E1142A" w:rsidRDefault="00547495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најмање шест месеци радног искуства у звању доктора медицине</w:t>
            </w:r>
          </w:p>
        </w:tc>
      </w:tr>
      <w:tr w:rsidR="006C3E5D" w:rsidRPr="00E1142A" w:rsidTr="00EB16DC">
        <w:trPr>
          <w:trHeight w:val="250"/>
        </w:trPr>
        <w:tc>
          <w:tcPr>
            <w:tcW w:w="725" w:type="dxa"/>
            <w:shd w:val="clear" w:color="auto" w:fill="auto"/>
            <w:noWrap/>
            <w:vAlign w:val="center"/>
            <w:hideMark/>
          </w:tcPr>
          <w:p w:rsidR="006C3E5D" w:rsidRPr="00E1142A" w:rsidRDefault="00265369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6C3E5D" w:rsidRPr="00E1142A" w:rsidRDefault="006C3E5D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Медицинска сестра/техничар на осталим болничким одељењима / Главна медицинса сестра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'техничар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C3E5D" w:rsidRPr="00E1142A" w:rsidRDefault="006C3E5D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6C3E5D" w:rsidRPr="00E1142A" w:rsidRDefault="006C3E5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4 степен – средња мед.шк.</w:t>
            </w:r>
          </w:p>
        </w:tc>
        <w:tc>
          <w:tcPr>
            <w:tcW w:w="5876" w:type="dxa"/>
            <w:shd w:val="clear" w:color="auto" w:fill="auto"/>
            <w:noWrap/>
            <w:vAlign w:val="center"/>
            <w:hideMark/>
          </w:tcPr>
          <w:p w:rsidR="006C3E5D" w:rsidRPr="00E1142A" w:rsidRDefault="006C3E5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6C3E5D" w:rsidRPr="00E1142A" w:rsidRDefault="006C3E5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6C3E5D" w:rsidRPr="00E1142A" w:rsidRDefault="006C3E5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медицинске сестре / техничара.</w:t>
            </w:r>
          </w:p>
        </w:tc>
      </w:tr>
      <w:tr w:rsidR="006C3E5D" w:rsidRPr="00E1142A" w:rsidTr="00EB16DC">
        <w:trPr>
          <w:trHeight w:val="250"/>
        </w:trPr>
        <w:tc>
          <w:tcPr>
            <w:tcW w:w="725" w:type="dxa"/>
            <w:shd w:val="clear" w:color="auto" w:fill="auto"/>
            <w:noWrap/>
            <w:vAlign w:val="center"/>
            <w:hideMark/>
          </w:tcPr>
          <w:p w:rsidR="006C3E5D" w:rsidRPr="00E1142A" w:rsidRDefault="00265369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6C3E5D" w:rsidRPr="00E1142A" w:rsidRDefault="006C3E5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Медицинска сестра техничар у операционој сали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C3E5D" w:rsidRPr="00E1142A" w:rsidRDefault="006C3E5D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6C3E5D" w:rsidRPr="00E1142A" w:rsidRDefault="006C3E5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.степен -Мед.школа</w:t>
            </w:r>
          </w:p>
        </w:tc>
        <w:tc>
          <w:tcPr>
            <w:tcW w:w="5876" w:type="dxa"/>
            <w:shd w:val="clear" w:color="auto" w:fill="auto"/>
            <w:noWrap/>
            <w:vAlign w:val="center"/>
            <w:hideMark/>
          </w:tcPr>
          <w:p w:rsidR="006C3E5D" w:rsidRPr="00E1142A" w:rsidRDefault="006C3E5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6C3E5D" w:rsidRPr="00E1142A" w:rsidRDefault="006C3E5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6C3E5D" w:rsidRPr="00E1142A" w:rsidRDefault="006C3E5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медицинске сестре / техничара.</w:t>
            </w:r>
          </w:p>
        </w:tc>
      </w:tr>
      <w:tr w:rsidR="006C3E5D" w:rsidRPr="00E1142A" w:rsidTr="00EB16DC">
        <w:trPr>
          <w:trHeight w:val="250"/>
        </w:trPr>
        <w:tc>
          <w:tcPr>
            <w:tcW w:w="725" w:type="dxa"/>
            <w:shd w:val="clear" w:color="auto" w:fill="auto"/>
            <w:noWrap/>
            <w:vAlign w:val="center"/>
            <w:hideMark/>
          </w:tcPr>
          <w:p w:rsidR="006C3E5D" w:rsidRPr="00E1142A" w:rsidRDefault="00265369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6C3E5D" w:rsidRPr="00E1142A" w:rsidRDefault="006C3E5D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Медицинска сестра/техничар на осталим болничким одељењима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C3E5D" w:rsidRPr="00E1142A" w:rsidRDefault="006C3E5D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12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6C3E5D" w:rsidRPr="00E1142A" w:rsidRDefault="006C3E5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.степен -Мед.школа</w:t>
            </w:r>
          </w:p>
        </w:tc>
        <w:tc>
          <w:tcPr>
            <w:tcW w:w="5876" w:type="dxa"/>
            <w:shd w:val="clear" w:color="auto" w:fill="auto"/>
            <w:noWrap/>
            <w:vAlign w:val="center"/>
            <w:hideMark/>
          </w:tcPr>
          <w:p w:rsidR="006C3E5D" w:rsidRPr="00E1142A" w:rsidRDefault="006C3E5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6C3E5D" w:rsidRPr="00E1142A" w:rsidRDefault="006C3E5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6C3E5D" w:rsidRPr="00E1142A" w:rsidRDefault="006C3E5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медицинске сестре / техничара.</w:t>
            </w:r>
          </w:p>
        </w:tc>
      </w:tr>
      <w:tr w:rsidR="006C3E5D" w:rsidRPr="00E1142A" w:rsidTr="00EB16DC">
        <w:trPr>
          <w:trHeight w:val="250"/>
        </w:trPr>
        <w:tc>
          <w:tcPr>
            <w:tcW w:w="725" w:type="dxa"/>
            <w:shd w:val="clear" w:color="auto" w:fill="auto"/>
            <w:noWrap/>
            <w:vAlign w:val="center"/>
            <w:hideMark/>
          </w:tcPr>
          <w:p w:rsidR="006C3E5D" w:rsidRPr="00E1142A" w:rsidRDefault="00265369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6C3E5D" w:rsidRPr="00E1142A" w:rsidRDefault="006C3E5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Хигијеничар -Болничар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C3E5D" w:rsidRPr="00E1142A" w:rsidRDefault="006C3E5D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6C3E5D" w:rsidRPr="00E1142A" w:rsidRDefault="006C3E5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2 степен стручне спреме</w:t>
            </w:r>
          </w:p>
        </w:tc>
        <w:tc>
          <w:tcPr>
            <w:tcW w:w="5876" w:type="dxa"/>
            <w:shd w:val="clear" w:color="auto" w:fill="auto"/>
            <w:noWrap/>
            <w:vAlign w:val="center"/>
            <w:hideMark/>
          </w:tcPr>
          <w:p w:rsidR="006C3E5D" w:rsidRPr="00E1142A" w:rsidRDefault="006C3E5D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</w:tbl>
    <w:p w:rsidR="00582184" w:rsidRPr="00265369" w:rsidRDefault="00582184" w:rsidP="00D55994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10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86"/>
        <w:gridCol w:w="9202"/>
      </w:tblGrid>
      <w:tr w:rsidR="00582184" w:rsidRPr="00E1142A" w:rsidTr="00E1142A">
        <w:trPr>
          <w:trHeight w:val="526"/>
        </w:trPr>
        <w:tc>
          <w:tcPr>
            <w:tcW w:w="1886" w:type="dxa"/>
          </w:tcPr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202" w:type="dxa"/>
          </w:tcPr>
          <w:p w:rsidR="00582184" w:rsidRPr="00E1142A" w:rsidRDefault="00582184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ДОКТОР МЕДИЦИНЕ СПЕЦИЈАЛИСТА У</w:t>
            </w: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ОПЕРАЦИОНИМ САЛАМА</w:t>
            </w: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–</w:t>
            </w:r>
          </w:p>
          <w:p w:rsidR="00582184" w:rsidRPr="00E1142A" w:rsidRDefault="00582184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Начелник службе за Урологију</w:t>
            </w:r>
          </w:p>
          <w:p w:rsidR="00582184" w:rsidRPr="00E1142A" w:rsidRDefault="00582184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582184" w:rsidRPr="00E1142A" w:rsidTr="00E1142A">
        <w:trPr>
          <w:trHeight w:val="526"/>
        </w:trPr>
        <w:tc>
          <w:tcPr>
            <w:tcW w:w="1886" w:type="dxa"/>
          </w:tcPr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9202" w:type="dxa"/>
          </w:tcPr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ZO30303</w:t>
            </w:r>
          </w:p>
        </w:tc>
      </w:tr>
      <w:tr w:rsidR="00582184" w:rsidRPr="00E1142A" w:rsidTr="00E1142A">
        <w:trPr>
          <w:trHeight w:val="488"/>
        </w:trPr>
        <w:tc>
          <w:tcPr>
            <w:tcW w:w="1886" w:type="dxa"/>
          </w:tcPr>
          <w:p w:rsidR="003D7A12" w:rsidRPr="00E1142A" w:rsidRDefault="003D7A1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D7A12" w:rsidRPr="00E1142A" w:rsidRDefault="003D7A1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D7A12" w:rsidRPr="00E1142A" w:rsidRDefault="003D7A1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D7A12" w:rsidRPr="00E1142A" w:rsidRDefault="003D7A1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D7A12" w:rsidRPr="00E1142A" w:rsidRDefault="003D7A1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D7A12" w:rsidRPr="00E1142A" w:rsidRDefault="003D7A1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D7A12" w:rsidRPr="00E1142A" w:rsidRDefault="003D7A1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D7A12" w:rsidRPr="00E1142A" w:rsidRDefault="003D7A1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D7A12" w:rsidRPr="00E1142A" w:rsidRDefault="003D7A1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D7A12" w:rsidRPr="00E1142A" w:rsidRDefault="003D7A1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D7A12" w:rsidRPr="00E1142A" w:rsidRDefault="003D7A1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D7A12" w:rsidRPr="00E1142A" w:rsidRDefault="003D7A1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D7A12" w:rsidRPr="00E1142A" w:rsidRDefault="003D7A1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D7A12" w:rsidRPr="00E1142A" w:rsidRDefault="003D7A1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D7A12" w:rsidRPr="00E1142A" w:rsidRDefault="003D7A1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D7A12" w:rsidRPr="00E1142A" w:rsidRDefault="003D7A1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D7A12" w:rsidRPr="00E1142A" w:rsidRDefault="003D7A1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D7A12" w:rsidRPr="00E1142A" w:rsidRDefault="003D7A1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9202" w:type="dxa"/>
          </w:tcPr>
          <w:p w:rsidR="00582184" w:rsidRPr="00E1142A" w:rsidRDefault="00582184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582184" w:rsidRPr="00E1142A" w:rsidRDefault="00582184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Обавља послове из домена своје специјалности; организује и руководи радом своје организационе јединице; стара се и одговара за стручно, квалитетно и благовремено извршавање послова и задатака; одговоран је за стручни рад организационе јединице; стара се о извршењу Плана рада организационе јединице у свим његовим сегментима и предузима мере за његово спровођење; врши контролу спровођења Програма унапређења квалитета рада; организује и спроводи стручни надзор над радом здравствених и других радника организационе јединице; утврђује оперативни распоред рада: распоред дежурства, приправности, консултација, распоред запослених у сменском раду и др; предлаже годишњи план рада организационе јединице у свим сегментима плана, план стручног усавршавања, план коришћења годишњих одмора; даје сагласност на све захтеве запослених за остваривање права из радног односа; потписује захтеве за набавку основних средстава и инвентара, захтеве за текуће и инвестиционо одржавање објекта и опреме, требовање лекова, медицинског и другог потрошног материјала; учествује у раду стручног колегијума; </w:t>
            </w:r>
          </w:p>
          <w:p w:rsidR="00582184" w:rsidRPr="00E1142A" w:rsidRDefault="00582184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по утврђеном распореду води главну визиту,одговоран је за правилно и уредно вођење медицинске документације; координира рад одсека у оквиру своје организационе јединице; координира и утиче на развој добре сарадње са другим организационим јединицама</w:t>
            </w:r>
            <w:r w:rsidRPr="00E1142A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;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организује начин саопштавања потребних информација о стању пацијената; 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о спровођењу стручног рада у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својој организационој јединици; стара се да односи здравствених радника према корисницима услуга – пацијентима буду хумани и коректни; организује и контролише спровођење мера превенције од интрахоспиталних инфекција; саставља предлоге плана рада и плана набавки, одговоран је за спровођење и извршење утврђеног  плана рада и плана набавки; организује и контролише обуку приправника и специјализаната; брине о стручном усавршавању и континуираној едукацији запослених; стара се о спровођењу постојећих и увођењу нових дијагностичких и терапијских метода; стара се да запослени, у процесу рада, примењују прописане мере за безбедан и здрав рад, да наменски користе средства за рад, да користе прописана средства и опрему за личну заштиту на раду и да са њима пажљиво рукују; стара се о мерама извршења и показатељима квалитета заштите; спроводи утврђену пословну политику установе; одговоран је за спровођење Одлука, Наредби и Закључака стручних органа, Превенира, дијагностикује и лечи болести, повреде и друге физичке и менталне поремећаје коришћењем  специјализованих метода и техника, кроз примену принципа и процедура савремене медицине, о чему води прописану медицинску документацију; прегледа хоспитализоване и амбулантне пацијенте, врши пријем и отпуст болесника и издаје потребну документацију о резултатима лечења; реализује специјалистичке, дијагностичко-терапеутске интервенције; поставља дијагнозу, одређује терапију и води лечење; обавештава и саветује пацијента и породицу у вези са здравственим стањем и лечењем; обавља свакодневну визиту хоспитализованих пацијената, прати њихово стање, даје стручно упутство у вези дијагностике и лечења; врши пријем и збрињавање хитних пацијената; спроводи здравствену заштиту одређених категорија становништва, односно пацијената  оболелих од болести за чију превенцију, дијагностику и лечење је специјализован; обавља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друге послове из домена своје специјалности;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учествује у унапређењу квалитета здравствене заштите; обавља консултације са другим здравственим радницима и здравственим сарадницима; планира, надзире и евалуира спровођење здравствене заштите</w:t>
            </w:r>
            <w:r w:rsidR="00E90745" w:rsidRPr="00E1142A">
              <w:rPr>
                <w:rFonts w:ascii="Times New Roman" w:hAnsi="Times New Roman"/>
                <w:sz w:val="20"/>
                <w:szCs w:val="20"/>
              </w:rPr>
              <w:t>;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з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аједно са сарадницима одговоран је за исправност и правилно коришћење медицинске опреме;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правилно и уредно вођење медицинске документације;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чествује у здравственом васпитању и едукацији здравствених радника, лекара на специјализацији и приправника; </w:t>
            </w:r>
          </w:p>
          <w:p w:rsidR="00582184" w:rsidRPr="00E1142A" w:rsidRDefault="00582184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582184" w:rsidRPr="00E1142A" w:rsidRDefault="00582184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За свој рад одговоран је  Управнику ОЈ Опште болнице Врање   и директору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З.Ц Врање</w:t>
            </w:r>
          </w:p>
        </w:tc>
      </w:tr>
      <w:tr w:rsidR="00582184" w:rsidRPr="00E1142A" w:rsidTr="00E1142A">
        <w:tc>
          <w:tcPr>
            <w:tcW w:w="1886" w:type="dxa"/>
          </w:tcPr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9202" w:type="dxa"/>
          </w:tcPr>
          <w:p w:rsidR="00582184" w:rsidRPr="00E1142A" w:rsidRDefault="00582184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образовање:</w:t>
            </w:r>
          </w:p>
          <w:p w:rsidR="00582184" w:rsidRPr="00E1142A" w:rsidRDefault="00582184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интегрисаним академским студијама из области медицине  по пропису који уређује високо образовање, почев од 10. септембра 2005. године и завршена специјализација 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582184" w:rsidRPr="00E1142A" w:rsidRDefault="00582184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 из области медицине у трајању од најмање пет година по пропису који је уређивао високо образовање до 10. септембра 2005. године и завршена специјализација</w:t>
            </w:r>
            <w:r w:rsidR="00547495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у складу са Правилником о специјализацијама и ужим специјализацијама здравствених радника и здравствених сарадника;</w:t>
            </w:r>
          </w:p>
        </w:tc>
      </w:tr>
      <w:tr w:rsidR="00582184" w:rsidRPr="00E1142A" w:rsidTr="00E1142A">
        <w:tc>
          <w:tcPr>
            <w:tcW w:w="1886" w:type="dxa"/>
          </w:tcPr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9202" w:type="dxa"/>
          </w:tcPr>
          <w:p w:rsidR="00582184" w:rsidRPr="00E1142A" w:rsidRDefault="00582184" w:rsidP="00E1142A">
            <w:pPr>
              <w:numPr>
                <w:ilvl w:val="0"/>
                <w:numId w:val="46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582184" w:rsidRPr="00E1142A" w:rsidRDefault="00582184" w:rsidP="00E1142A">
            <w:pPr>
              <w:numPr>
                <w:ilvl w:val="0"/>
                <w:numId w:val="46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582184" w:rsidRPr="00E1142A" w:rsidRDefault="00582184" w:rsidP="00E1142A">
            <w:pPr>
              <w:numPr>
                <w:ilvl w:val="0"/>
                <w:numId w:val="46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специјалистички испит;</w:t>
            </w:r>
          </w:p>
          <w:p w:rsidR="00582184" w:rsidRPr="00E1142A" w:rsidRDefault="00582184" w:rsidP="00E1142A">
            <w:pPr>
              <w:numPr>
                <w:ilvl w:val="0"/>
                <w:numId w:val="47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четири године и шест месеци радног искуства у звању доктора медицине</w:t>
            </w: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</w:tr>
      <w:tr w:rsidR="00582184" w:rsidRPr="00E1142A" w:rsidTr="00E1142A">
        <w:tc>
          <w:tcPr>
            <w:tcW w:w="1886" w:type="dxa"/>
          </w:tcPr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9202" w:type="dxa"/>
          </w:tcPr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EB16DC" w:rsidRPr="007F4783" w:rsidRDefault="00EB16DC" w:rsidP="00582184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1124" w:type="dxa"/>
        <w:tblInd w:w="-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3"/>
        <w:gridCol w:w="9211"/>
      </w:tblGrid>
      <w:tr w:rsidR="00582184" w:rsidRPr="00E1142A" w:rsidTr="00E1142A">
        <w:trPr>
          <w:trHeight w:val="526"/>
        </w:trPr>
        <w:tc>
          <w:tcPr>
            <w:tcW w:w="1913" w:type="dxa"/>
          </w:tcPr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211" w:type="dxa"/>
          </w:tcPr>
          <w:p w:rsidR="00582184" w:rsidRPr="00E1142A" w:rsidRDefault="00582184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ДОКТОР МЕДИЦИНЕ СПЕЦИЈАЛИСТА У</w:t>
            </w: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ОПЕРАЦИОНИМ САЛАМА</w:t>
            </w: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527FD6" w:rsidRPr="00E1142A" w:rsidRDefault="00527FD6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-шеф одсека за специјалистичко консултативну делатност-</w:t>
            </w:r>
          </w:p>
          <w:p w:rsidR="00527FD6" w:rsidRPr="00E1142A" w:rsidRDefault="00527FD6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-шеф одсека операционог блока,</w:t>
            </w:r>
          </w:p>
          <w:p w:rsidR="00582184" w:rsidRPr="00E1142A" w:rsidRDefault="00527FD6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-шеф кабинета за</w:t>
            </w:r>
            <w:r w:rsidR="00CF3CB0" w:rsidRPr="00E1142A">
              <w:rPr>
                <w:rFonts w:ascii="Times New Roman" w:hAnsi="Times New Roman"/>
                <w:b/>
                <w:sz w:val="20"/>
                <w:szCs w:val="20"/>
              </w:rPr>
              <w:t>ендоскопију-</w:t>
            </w:r>
          </w:p>
          <w:p w:rsidR="00582184" w:rsidRPr="00E1142A" w:rsidRDefault="00582184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-шеф </w:t>
            </w:r>
            <w:r w:rsidR="00527FD6"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кабинета за </w:t>
            </w:r>
            <w:r w:rsidR="00CF3CB0" w:rsidRPr="00E1142A">
              <w:rPr>
                <w:rFonts w:ascii="Times New Roman" w:hAnsi="Times New Roman"/>
                <w:b/>
                <w:sz w:val="20"/>
                <w:szCs w:val="20"/>
              </w:rPr>
              <w:t>ултразвучну дијагностику-</w:t>
            </w:r>
          </w:p>
        </w:tc>
      </w:tr>
      <w:tr w:rsidR="00582184" w:rsidRPr="00E1142A" w:rsidTr="00E1142A">
        <w:trPr>
          <w:trHeight w:val="526"/>
        </w:trPr>
        <w:tc>
          <w:tcPr>
            <w:tcW w:w="1913" w:type="dxa"/>
          </w:tcPr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9211" w:type="dxa"/>
          </w:tcPr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Z030303</w:t>
            </w:r>
          </w:p>
        </w:tc>
      </w:tr>
      <w:tr w:rsidR="00582184" w:rsidRPr="00E1142A" w:rsidTr="00E1142A">
        <w:trPr>
          <w:trHeight w:val="488"/>
        </w:trPr>
        <w:tc>
          <w:tcPr>
            <w:tcW w:w="1913" w:type="dxa"/>
          </w:tcPr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82184" w:rsidRPr="00E1142A" w:rsidRDefault="00582184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9211" w:type="dxa"/>
          </w:tcPr>
          <w:p w:rsidR="00582184" w:rsidRPr="00E1142A" w:rsidRDefault="00582184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582184" w:rsidRPr="00E1142A" w:rsidRDefault="00582184" w:rsidP="00582184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582184" w:rsidRPr="00E1142A" w:rsidRDefault="00582184" w:rsidP="00582184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Руководи стручним и организационим пословима одсека, односно организује и координира рад одсека и стара се о извршењу послова и задатака у оквиру одсека.</w:t>
            </w:r>
          </w:p>
          <w:p w:rsidR="00582184" w:rsidRPr="00E1142A" w:rsidRDefault="00582184" w:rsidP="00582184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Координира дијагностички и терапијски рад одсека, врши распоред лекара и осталих радника на послове и радне задатке у оквиру одсека. </w:t>
            </w:r>
          </w:p>
          <w:p w:rsidR="00582184" w:rsidRPr="00E1142A" w:rsidRDefault="00582184" w:rsidP="00582184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Организује стручно методолошки рад одсека. </w:t>
            </w:r>
          </w:p>
          <w:p w:rsidR="00582184" w:rsidRPr="00E1142A" w:rsidRDefault="00582184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Превенира, дијагностикује и лечи болести, повреде и друге физичке и менталне поремећаје коришћењем  специјализованих метода и техника, кроз примену принципа и процедура савремене медицине, о чему води прописану медицинску документацију; прегледа хоспитализоване и амбулантне пацијенте, врши пријем и отпуст болесника и издаје потребну документацију о резултатима лечења; реализује специјалистичке, дијагностичко-терапеутске интервенције; хируршке интервенције;  поставља дијагнозу, одређује терапију и води лечење; обавештава и саветује пацијента и породицу у вези са здравственим стањем и лечењем; обавља свакодневну визиту хоспитализованих пацијената, прати њихово стање, даје стручно упутство у вези дијагностике и лечења; врши пријем и збрињавање хитних пацијената; спроводи здравствену заштиту одређених категорија становништва, односно пацијената  оболелих од болести за чију превенцију, дијагностику и лечење је специјализован; обавља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друге послове из домена своје специјалности;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учествује у унапређењу квалитета здравствене заштите; обавља консултације са другим здравственим радницима и здравственим сарадницима; планира, надзире и евалуира спровођење здравствене заштите;  з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аједно са сарадницима одговоран је за исправност и правилно коришћење медицинске опреме;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правилно и уредно вођење медицинске документације;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чествује у здравственом васпитању и едукацији здравствених радника, лекара на специјализацији и приправника;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придржава се мера заштите на раду.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Пружа стручну пратњу приликом транспорта пацијента у здравствену установу вишег нивоа.</w:t>
            </w:r>
          </w:p>
          <w:p w:rsidR="00582184" w:rsidRPr="00E1142A" w:rsidRDefault="00582184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582184" w:rsidRPr="00E1142A" w:rsidRDefault="00582184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За свој рад о</w:t>
            </w:r>
            <w:r w:rsidR="008F1F1A" w:rsidRPr="00E1142A">
              <w:rPr>
                <w:rFonts w:ascii="Times New Roman" w:hAnsi="Times New Roman"/>
                <w:sz w:val="20"/>
                <w:szCs w:val="20"/>
              </w:rPr>
              <w:t>дговоран је  начелнику службе.</w:t>
            </w:r>
          </w:p>
        </w:tc>
      </w:tr>
      <w:tr w:rsidR="00582184" w:rsidRPr="00E1142A" w:rsidTr="00E1142A">
        <w:tc>
          <w:tcPr>
            <w:tcW w:w="1913" w:type="dxa"/>
          </w:tcPr>
          <w:p w:rsidR="00582184" w:rsidRPr="00E1142A" w:rsidRDefault="00582184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82184" w:rsidRPr="00E1142A" w:rsidRDefault="00582184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82184" w:rsidRPr="00E1142A" w:rsidRDefault="00582184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82184" w:rsidRPr="00E1142A" w:rsidRDefault="00582184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9211" w:type="dxa"/>
          </w:tcPr>
          <w:p w:rsidR="00582184" w:rsidRPr="00E1142A" w:rsidRDefault="00582184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образовање:</w:t>
            </w:r>
          </w:p>
          <w:p w:rsidR="00582184" w:rsidRPr="00E1142A" w:rsidRDefault="00582184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интегрисаним академским студијама из области медицине  по пропису који уређује високо образовање, почев од 10. септембра 2005. године и завршена специјализација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582184" w:rsidRPr="00E1142A" w:rsidRDefault="00582184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из области медицине у трајању од најмање пет година по пропису који је уређивао високо образовање до 10. септембра 2005. године и завршена специјализација у складу са Правилником о специјализацијама и ужим специјализацијама здравствених радника и здравствених сарадника;</w:t>
            </w:r>
          </w:p>
        </w:tc>
      </w:tr>
      <w:tr w:rsidR="00582184" w:rsidRPr="00E1142A" w:rsidTr="00E1142A">
        <w:tc>
          <w:tcPr>
            <w:tcW w:w="1913" w:type="dxa"/>
          </w:tcPr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9211" w:type="dxa"/>
          </w:tcPr>
          <w:p w:rsidR="00582184" w:rsidRPr="00E1142A" w:rsidRDefault="00582184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582184" w:rsidRPr="00E1142A" w:rsidRDefault="00582184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582184" w:rsidRPr="00E1142A" w:rsidRDefault="00582184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специјалистички испит;</w:t>
            </w:r>
          </w:p>
          <w:p w:rsidR="00582184" w:rsidRPr="00E1142A" w:rsidRDefault="00582184" w:rsidP="00E1142A">
            <w:pPr>
              <w:numPr>
                <w:ilvl w:val="0"/>
                <w:numId w:val="39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три године и шест месеци радног искуства у звању доктора медицине</w:t>
            </w:r>
          </w:p>
          <w:p w:rsidR="00582184" w:rsidRPr="00E1142A" w:rsidRDefault="00582184" w:rsidP="00E1142A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</w:tr>
      <w:tr w:rsidR="00582184" w:rsidRPr="00E1142A" w:rsidTr="00E1142A">
        <w:tc>
          <w:tcPr>
            <w:tcW w:w="1913" w:type="dxa"/>
          </w:tcPr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9211" w:type="dxa"/>
          </w:tcPr>
          <w:p w:rsidR="00582184" w:rsidRPr="00E1142A" w:rsidRDefault="00CF3CB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4</w:t>
            </w:r>
          </w:p>
        </w:tc>
      </w:tr>
    </w:tbl>
    <w:p w:rsidR="00C917F6" w:rsidRPr="00833D7C" w:rsidRDefault="00C917F6" w:rsidP="00582184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1133" w:type="dxa"/>
        <w:tblInd w:w="-3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22"/>
        <w:gridCol w:w="9211"/>
      </w:tblGrid>
      <w:tr w:rsidR="00582184" w:rsidRPr="00E1142A" w:rsidTr="00E1142A">
        <w:trPr>
          <w:trHeight w:val="526"/>
        </w:trPr>
        <w:tc>
          <w:tcPr>
            <w:tcW w:w="1922" w:type="dxa"/>
          </w:tcPr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211" w:type="dxa"/>
          </w:tcPr>
          <w:p w:rsidR="00582184" w:rsidRPr="00E1142A" w:rsidRDefault="00582184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ДОКТОР МЕДИЦИНЕ СПЕЦИЈАЛИСТА У</w:t>
            </w: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ОПЕРАЦИОНИМ САЛАМА</w:t>
            </w: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CF3CB0" w:rsidRPr="00E1142A" w:rsidRDefault="00CF3CB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-Доктор специјалиста урологије-</w:t>
            </w:r>
          </w:p>
        </w:tc>
      </w:tr>
      <w:tr w:rsidR="00582184" w:rsidRPr="00E1142A" w:rsidTr="00E1142A">
        <w:trPr>
          <w:trHeight w:val="526"/>
        </w:trPr>
        <w:tc>
          <w:tcPr>
            <w:tcW w:w="1922" w:type="dxa"/>
          </w:tcPr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9211" w:type="dxa"/>
          </w:tcPr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Z030303</w:t>
            </w:r>
          </w:p>
        </w:tc>
      </w:tr>
      <w:tr w:rsidR="00582184" w:rsidRPr="00E1142A" w:rsidTr="00E1142A">
        <w:trPr>
          <w:trHeight w:val="488"/>
        </w:trPr>
        <w:tc>
          <w:tcPr>
            <w:tcW w:w="1922" w:type="dxa"/>
          </w:tcPr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9211" w:type="dxa"/>
          </w:tcPr>
          <w:p w:rsidR="00582184" w:rsidRPr="00E1142A" w:rsidRDefault="00582184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Превенира, дијагностикује и лечи болести, повреде и друге физичке и менталне поремећаје коришћењем  специјализованих метода и техника, кроз примену принципа и процедура савремене медицине, о чему води прописану медицинску документацију; прегледа хоспитализоване и амбулантне пацијенте, врши пријем и отпуст болесника и издаје потребну документацију о резултатима лечења; реализује специјалистичке, дијагностичко-терапеутске интервенције; хируршке интервенције;  поставља дијагнозу, одређује терапију и води лечење; обавештава и саветује пацијента и породицу у вези са здравственим стањем и лечењем; обавља свакодневну визиту хоспитализованих пацијената, прати њихово стање, даје стручно упутство у вези дијагностике и лечења; врши пријем и збрињавање хитних пацијената; спроводи здравствену заштиту одређених категорија становништва, односно пацијената  оболелих од болести за чију превенцију, дијагностику и лечење је специјализован; обавља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друге послове из домена своје специјалности;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учествује у унапређењу квалитета здравствене заштите; обавља консултације са другим здравственим радницима и здравственим сарадницима; планира, надзире и евалуира спровођење здравствене заштите; спроводи активности стручног усавршавања у оквиру своје специјалности; утврђује време и узрок смрти; з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аједно са сарадницима одговоран је за исправност и правилно коришћење медицинске опреме;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правилно и уредно вођење медицинске документације;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чествује у здравственом васпитању и едукацији здравствених радника, лекара на специјализацији и приправника;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придржава се мера заштите на раду.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Пружа стручну пратњу приликом транспорта пацијента у здравствену установу вишег нивоа.</w:t>
            </w:r>
          </w:p>
        </w:tc>
      </w:tr>
      <w:tr w:rsidR="00582184" w:rsidRPr="00E1142A" w:rsidTr="00E1142A">
        <w:tc>
          <w:tcPr>
            <w:tcW w:w="1922" w:type="dxa"/>
          </w:tcPr>
          <w:p w:rsidR="00582184" w:rsidRPr="00E1142A" w:rsidRDefault="00582184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82184" w:rsidRPr="00E1142A" w:rsidRDefault="00582184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9211" w:type="dxa"/>
          </w:tcPr>
          <w:p w:rsidR="00582184" w:rsidRPr="00E1142A" w:rsidRDefault="00582184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образовање:</w:t>
            </w:r>
          </w:p>
          <w:p w:rsidR="00582184" w:rsidRPr="00E1142A" w:rsidRDefault="00582184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интегрисаним академским студијама из области медицине  по пропису који уређује високо образовање, почев од 10. септембра 2005. године и завршена специјализација 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582184" w:rsidRPr="00E1142A" w:rsidRDefault="00582184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из области медицине у трајању од најмање пет година по пропису који је уређивао високо образовање до 10. септембра 2005. године и завршена специјализација из опште хирургије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582184" w:rsidRPr="00E1142A" w:rsidRDefault="00582184" w:rsidP="00E1142A">
            <w:pPr>
              <w:pStyle w:val="ListParagraph"/>
              <w:spacing w:after="0" w:line="240" w:lineRule="auto"/>
              <w:ind w:left="756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</w:tr>
      <w:tr w:rsidR="00582184" w:rsidRPr="00E1142A" w:rsidTr="00E1142A">
        <w:tc>
          <w:tcPr>
            <w:tcW w:w="1922" w:type="dxa"/>
          </w:tcPr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9211" w:type="dxa"/>
          </w:tcPr>
          <w:p w:rsidR="00582184" w:rsidRPr="00E1142A" w:rsidRDefault="00582184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582184" w:rsidRPr="00E1142A" w:rsidRDefault="00582184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582184" w:rsidRPr="00E1142A" w:rsidRDefault="00582184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специјалистички испит;</w:t>
            </w:r>
          </w:p>
          <w:p w:rsidR="00582184" w:rsidRPr="00E1142A" w:rsidRDefault="00582184" w:rsidP="00E1142A">
            <w:pPr>
              <w:numPr>
                <w:ilvl w:val="0"/>
                <w:numId w:val="39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три године и шест месеци радног искуства у звању доктора медицине</w:t>
            </w:r>
          </w:p>
        </w:tc>
      </w:tr>
      <w:tr w:rsidR="00582184" w:rsidRPr="00E1142A" w:rsidTr="00E1142A">
        <w:tc>
          <w:tcPr>
            <w:tcW w:w="1922" w:type="dxa"/>
          </w:tcPr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9211" w:type="dxa"/>
          </w:tcPr>
          <w:p w:rsidR="00582184" w:rsidRPr="00E1142A" w:rsidRDefault="00CF3CB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0</w:t>
            </w:r>
          </w:p>
        </w:tc>
      </w:tr>
    </w:tbl>
    <w:p w:rsidR="00582184" w:rsidRDefault="00582184" w:rsidP="00582184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37398" w:rsidRDefault="00737398" w:rsidP="00582184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37398" w:rsidRPr="00737398" w:rsidRDefault="00737398" w:rsidP="00582184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998" w:type="dxa"/>
        <w:tblInd w:w="-9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76"/>
        <w:gridCol w:w="9022"/>
      </w:tblGrid>
      <w:tr w:rsidR="00582184" w:rsidRPr="00E1142A" w:rsidTr="00E1142A">
        <w:trPr>
          <w:trHeight w:val="526"/>
        </w:trPr>
        <w:tc>
          <w:tcPr>
            <w:tcW w:w="1976" w:type="dxa"/>
          </w:tcPr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22" w:type="dxa"/>
          </w:tcPr>
          <w:p w:rsidR="00582184" w:rsidRPr="00E1142A" w:rsidRDefault="00582184" w:rsidP="00E1142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                              </w:t>
            </w:r>
            <w:r w:rsidR="00CF3CB0" w:rsidRPr="00E114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           </w:t>
            </w:r>
            <w:r w:rsidRPr="00E1142A">
              <w:rPr>
                <w:rFonts w:ascii="Times New Roman" w:hAnsi="Times New Roman"/>
                <w:b/>
                <w:bCs/>
                <w:sz w:val="20"/>
                <w:szCs w:val="20"/>
              </w:rPr>
              <w:t>ДОКТОР МЕДИЦИНЕ</w:t>
            </w:r>
            <w:r w:rsidRPr="00E1142A">
              <w:rPr>
                <w:rFonts w:ascii="Times New Roman" w:hAnsi="Times New Roman"/>
                <w:b/>
                <w:bCs/>
                <w:sz w:val="20"/>
                <w:szCs w:val="20"/>
                <w:lang w:val="sr-Latn-CS"/>
              </w:rPr>
              <w:t xml:space="preserve"> </w:t>
            </w:r>
          </w:p>
          <w:p w:rsidR="00582184" w:rsidRPr="00E1142A" w:rsidRDefault="00582184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82184" w:rsidRPr="00E1142A" w:rsidTr="00E1142A">
        <w:trPr>
          <w:trHeight w:val="526"/>
        </w:trPr>
        <w:tc>
          <w:tcPr>
            <w:tcW w:w="1976" w:type="dxa"/>
          </w:tcPr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9022" w:type="dxa"/>
          </w:tcPr>
          <w:p w:rsidR="00582184" w:rsidRPr="00E1142A" w:rsidRDefault="00582184" w:rsidP="00E1142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bCs/>
                <w:sz w:val="20"/>
                <w:szCs w:val="20"/>
              </w:rPr>
              <w:t>Z030800</w:t>
            </w:r>
          </w:p>
        </w:tc>
      </w:tr>
      <w:tr w:rsidR="00582184" w:rsidRPr="00E1142A" w:rsidTr="00E1142A">
        <w:trPr>
          <w:trHeight w:val="488"/>
        </w:trPr>
        <w:tc>
          <w:tcPr>
            <w:tcW w:w="1976" w:type="dxa"/>
          </w:tcPr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9022" w:type="dxa"/>
          </w:tcPr>
          <w:p w:rsidR="00582184" w:rsidRPr="00E1142A" w:rsidRDefault="00582184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посла:</w:t>
            </w:r>
          </w:p>
          <w:p w:rsidR="00582184" w:rsidRPr="00E1142A" w:rsidRDefault="00582184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-превенира, дијагностикује и лечи болести, повреде и друге </w:t>
            </w:r>
          </w:p>
          <w:p w:rsidR="00582184" w:rsidRPr="00E1142A" w:rsidRDefault="00582184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физичке и менталне поремећаје коришћењем одговарајућих метода и техника, кроз примену принципа и процедура савремене медицине, о чему води прописану медицинску документацију, односно обавља послове у оквиру своје стручне спреме под надзором доктора медицине, специјалисте или субспецијалисте; </w:t>
            </w:r>
          </w:p>
          <w:p w:rsidR="00582184" w:rsidRPr="00E1142A" w:rsidRDefault="00582184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спроводи здравствену заштиту становништва; </w:t>
            </w:r>
          </w:p>
          <w:p w:rsidR="00582184" w:rsidRPr="00E1142A" w:rsidRDefault="00582184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учествује у унапређењу квалитета здравствене заштите; </w:t>
            </w:r>
          </w:p>
          <w:p w:rsidR="00582184" w:rsidRPr="00E1142A" w:rsidRDefault="00582184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обавља консултације са другим здравственим радницима и здравственим сарадницима; </w:t>
            </w:r>
          </w:p>
          <w:p w:rsidR="00582184" w:rsidRPr="00E1142A" w:rsidRDefault="00582184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планира, надзире и евалуира спровођење здравствене заштите; </w:t>
            </w:r>
          </w:p>
          <w:p w:rsidR="00582184" w:rsidRPr="00E1142A" w:rsidRDefault="00582184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утврђује време и узрок смрти. </w:t>
            </w:r>
          </w:p>
          <w:p w:rsidR="00582184" w:rsidRPr="00E1142A" w:rsidRDefault="00582184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За свој рад одговоран је начелнику службе/одељења или шефу одсека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582184" w:rsidRPr="00E1142A" w:rsidTr="00E1142A">
        <w:tc>
          <w:tcPr>
            <w:tcW w:w="1976" w:type="dxa"/>
          </w:tcPr>
          <w:p w:rsidR="00582184" w:rsidRPr="00E1142A" w:rsidRDefault="00582184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 Стручна спрема образовање</w:t>
            </w:r>
          </w:p>
        </w:tc>
        <w:tc>
          <w:tcPr>
            <w:tcW w:w="9022" w:type="dxa"/>
          </w:tcPr>
          <w:p w:rsidR="00582184" w:rsidRPr="00E1142A" w:rsidRDefault="00582184" w:rsidP="00582184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Високо образовање: </w:t>
            </w:r>
          </w:p>
          <w:p w:rsidR="00582184" w:rsidRPr="00E1142A" w:rsidRDefault="00582184" w:rsidP="00582184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на интегрисаним академским студијама, по пропису који уређује високо образовање, почев од 10. септембра 2005. године; </w:t>
            </w:r>
          </w:p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на основним студијама у трајању од најмање пет година, по пропису који је уређивао високо образовање до 10. септембра 2005. године. </w:t>
            </w:r>
          </w:p>
        </w:tc>
      </w:tr>
      <w:tr w:rsidR="00582184" w:rsidRPr="00E1142A" w:rsidTr="00E1142A">
        <w:tc>
          <w:tcPr>
            <w:tcW w:w="1976" w:type="dxa"/>
          </w:tcPr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9022" w:type="dxa"/>
          </w:tcPr>
          <w:p w:rsidR="00582184" w:rsidRPr="00E1142A" w:rsidRDefault="00582184" w:rsidP="00582184">
            <w:pPr>
              <w:pStyle w:val="Default"/>
              <w:rPr>
                <w:sz w:val="20"/>
                <w:szCs w:val="20"/>
              </w:rPr>
            </w:pPr>
            <w:r>
              <w:t>-</w:t>
            </w:r>
            <w:r w:rsidRPr="00E1142A">
              <w:rPr>
                <w:sz w:val="20"/>
                <w:szCs w:val="20"/>
              </w:rPr>
              <w:t xml:space="preserve">стручни испит; </w:t>
            </w:r>
          </w:p>
          <w:p w:rsidR="00582184" w:rsidRPr="00E1142A" w:rsidRDefault="00582184" w:rsidP="00582184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лиценца; </w:t>
            </w:r>
          </w:p>
          <w:p w:rsidR="00582184" w:rsidRPr="00E1142A" w:rsidRDefault="00582184" w:rsidP="00582184">
            <w:pPr>
              <w:pStyle w:val="Default"/>
              <w:rPr>
                <w:sz w:val="23"/>
                <w:szCs w:val="23"/>
              </w:rPr>
            </w:pPr>
            <w:r w:rsidRPr="00E1142A">
              <w:rPr>
                <w:sz w:val="20"/>
                <w:szCs w:val="20"/>
              </w:rPr>
              <w:t>– најмање шест месеци радног искуства у звању доктора медицине.</w:t>
            </w:r>
            <w:r w:rsidRPr="00E1142A">
              <w:rPr>
                <w:sz w:val="23"/>
                <w:szCs w:val="23"/>
              </w:rPr>
              <w:t xml:space="preserve"> </w:t>
            </w:r>
          </w:p>
        </w:tc>
      </w:tr>
      <w:tr w:rsidR="00582184" w:rsidRPr="00E1142A" w:rsidTr="00E1142A">
        <w:tc>
          <w:tcPr>
            <w:tcW w:w="1976" w:type="dxa"/>
          </w:tcPr>
          <w:p w:rsidR="00582184" w:rsidRPr="00E1142A" w:rsidRDefault="0058218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9022" w:type="dxa"/>
          </w:tcPr>
          <w:p w:rsidR="00582184" w:rsidRPr="00E1142A" w:rsidRDefault="00CF3CB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582184" w:rsidRPr="00E1142A" w:rsidTr="00FD0AB5">
        <w:trPr>
          <w:trHeight w:val="526"/>
        </w:trPr>
        <w:tc>
          <w:tcPr>
            <w:tcW w:w="1971" w:type="dxa"/>
          </w:tcPr>
          <w:p w:rsidR="00582184" w:rsidRPr="007F43B7" w:rsidRDefault="00582184" w:rsidP="005821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582184" w:rsidRPr="007F43B7" w:rsidRDefault="00582184" w:rsidP="005821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9" w:type="dxa"/>
          </w:tcPr>
          <w:p w:rsidR="00582184" w:rsidRPr="00E1142A" w:rsidRDefault="00582184" w:rsidP="005821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МЕДИЦИНСКА СЕСТРА / ТЕХНИЧАР НА ОСТАЛИМ БОЛНИЧКИМ  ОДЕЉЕЊИМА</w:t>
            </w:r>
          </w:p>
          <w:p w:rsidR="00582184" w:rsidRPr="00E1142A" w:rsidRDefault="00582184" w:rsidP="005821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главна сестра Службе </w:t>
            </w:r>
            <w:r w:rsidR="00CF3CB0" w:rsidRPr="00E1142A">
              <w:rPr>
                <w:rFonts w:ascii="Times New Roman" w:hAnsi="Times New Roman"/>
                <w:b/>
                <w:sz w:val="20"/>
                <w:szCs w:val="20"/>
              </w:rPr>
              <w:t>за  Урологију</w:t>
            </w:r>
          </w:p>
          <w:p w:rsidR="00582184" w:rsidRPr="003D7A12" w:rsidRDefault="00582184" w:rsidP="003D7A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2184" w:rsidRPr="00E1142A" w:rsidTr="00FD0AB5">
        <w:trPr>
          <w:trHeight w:val="526"/>
        </w:trPr>
        <w:tc>
          <w:tcPr>
            <w:tcW w:w="1971" w:type="dxa"/>
          </w:tcPr>
          <w:p w:rsidR="00582184" w:rsidRPr="00B6450F" w:rsidRDefault="00582184" w:rsidP="005821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9009" w:type="dxa"/>
          </w:tcPr>
          <w:p w:rsidR="00582184" w:rsidRPr="00E1142A" w:rsidRDefault="00582184" w:rsidP="005821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ZO32417</w:t>
            </w:r>
          </w:p>
        </w:tc>
      </w:tr>
      <w:tr w:rsidR="00582184" w:rsidRPr="00E1142A" w:rsidTr="00FD0AB5">
        <w:trPr>
          <w:trHeight w:val="488"/>
        </w:trPr>
        <w:tc>
          <w:tcPr>
            <w:tcW w:w="1971" w:type="dxa"/>
          </w:tcPr>
          <w:p w:rsidR="00582184" w:rsidRPr="00FA5296" w:rsidRDefault="00582184" w:rsidP="005821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82184" w:rsidRDefault="00582184" w:rsidP="005821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82184" w:rsidRDefault="00582184" w:rsidP="005821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82184" w:rsidRDefault="00582184" w:rsidP="005821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82184" w:rsidRDefault="00582184" w:rsidP="005821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82184" w:rsidRDefault="00582184" w:rsidP="005821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82184" w:rsidRDefault="00582184" w:rsidP="005821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82184" w:rsidRDefault="00582184" w:rsidP="005821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82184" w:rsidRDefault="00582184" w:rsidP="005821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82184" w:rsidRDefault="00582184" w:rsidP="005821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82184" w:rsidRDefault="00582184" w:rsidP="005821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82184" w:rsidRDefault="00582184" w:rsidP="005821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82184" w:rsidRDefault="00582184" w:rsidP="005821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82184" w:rsidRPr="007F43B7" w:rsidRDefault="00582184" w:rsidP="005821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582184" w:rsidRPr="007F43B7" w:rsidRDefault="00582184" w:rsidP="005821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9009" w:type="dxa"/>
          </w:tcPr>
          <w:p w:rsidR="00582184" w:rsidRPr="00E1142A" w:rsidRDefault="00582184" w:rsidP="005821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582184" w:rsidRPr="00E1142A" w:rsidRDefault="00582184" w:rsidP="00582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Организује и координира рад виших (високих) медицинских сестара и медицинских сестара/ техничара;</w:t>
            </w:r>
          </w:p>
          <w:p w:rsidR="00582184" w:rsidRPr="00E1142A" w:rsidRDefault="00582184" w:rsidP="00582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организује и контролише негу болесника; </w:t>
            </w:r>
          </w:p>
          <w:p w:rsidR="00582184" w:rsidRPr="00E1142A" w:rsidRDefault="00582184" w:rsidP="00582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контролише рационалност, благовременост и начин примене терапије и стерилизације; </w:t>
            </w:r>
          </w:p>
          <w:p w:rsidR="00582184" w:rsidRPr="00E1142A" w:rsidRDefault="00582184" w:rsidP="00582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врши требовање лекова, санитетског материјала и другог материјала потребног за рад службе; </w:t>
            </w:r>
          </w:p>
          <w:p w:rsidR="00582184" w:rsidRPr="00E1142A" w:rsidRDefault="00582184" w:rsidP="00582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организује и контролише спровођење личне и опште хигијене пацијената; стара се о требовању хране, правилној исхрани пацијенара и контролише поделу хране; </w:t>
            </w:r>
          </w:p>
          <w:p w:rsidR="00582184" w:rsidRPr="00E1142A" w:rsidRDefault="00582184" w:rsidP="00582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води дневну евиденцију о доласку запослених на посао и дневну евиденцију о прековременом раду запослених; </w:t>
            </w:r>
          </w:p>
          <w:p w:rsidR="00582184" w:rsidRPr="00E1142A" w:rsidRDefault="00582184" w:rsidP="00582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координира рад са начелником службе, главном сестром болнице и главним сестрама других служби и одељења</w:t>
            </w:r>
            <w:r w:rsidR="003D7A12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ради на свом стручном усавршавању;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82184" w:rsidRPr="00E1142A" w:rsidRDefault="00582184" w:rsidP="00582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ради на здравственом васпитању и подизању здравствене културе становништва, ради на унапредјењу и афирмацији одељења и запослених;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</w:p>
          <w:p w:rsidR="00582184" w:rsidRPr="00E1142A" w:rsidRDefault="00582184" w:rsidP="00582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стара се да запослени у процесу рада примењују прописане мере за безбедан и здрав рад, да наменски користе средства за рад, да користе прописана средства и опрему за личну заштиту на раду и да са њима пажљиво рукују;  </w:t>
            </w:r>
          </w:p>
          <w:p w:rsidR="00582184" w:rsidRPr="00E1142A" w:rsidRDefault="00582184" w:rsidP="00582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уредност, тачност и за квалитет послова из делокруга свога рада;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правилно и уредно вођење и чување медицинске документације; </w:t>
            </w:r>
          </w:p>
          <w:p w:rsidR="00582184" w:rsidRPr="00E1142A" w:rsidRDefault="00582184" w:rsidP="00265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стара се о уредном вођењу администартивних послова, као и послова финансијске природе ( наплата трошкова у лечењу, депоновање вредности од пацијената ).</w:t>
            </w:r>
          </w:p>
          <w:p w:rsidR="00582184" w:rsidRPr="00E1142A" w:rsidRDefault="00582184" w:rsidP="00582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-планира и пружа услуге здравствене неге и подршкепацијентима, у складу са праксом и стандардимасавремене здравствене неге, о чему води прописанумедицинску документацију;</w:t>
            </w:r>
          </w:p>
          <w:p w:rsidR="00582184" w:rsidRPr="00E1142A" w:rsidRDefault="00582184" w:rsidP="00582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обавља медицинске мере код болесника у поступкунеге, терапије, дијагностике и рехабилитације;</w:t>
            </w:r>
          </w:p>
          <w:p w:rsidR="00582184" w:rsidRPr="00E1142A" w:rsidRDefault="00582184" w:rsidP="00582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примењује прописану терапију и контролише узимање лекова;</w:t>
            </w:r>
          </w:p>
          <w:p w:rsidR="00582184" w:rsidRPr="00E1142A" w:rsidRDefault="00582184" w:rsidP="00582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врши припрему болесника и асистира лекару при интервенцијама;</w:t>
            </w:r>
          </w:p>
          <w:p w:rsidR="00582184" w:rsidRPr="00E1142A" w:rsidRDefault="00582184" w:rsidP="00582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учествује у пријему болесника, визити, посматра пацијента и обавештава лекара о стању пацијента;</w:t>
            </w:r>
          </w:p>
          <w:p w:rsidR="00582184" w:rsidRPr="00E1142A" w:rsidRDefault="00582184" w:rsidP="00582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прати опште стање пацијента, мери и евидентиравиталне функције и др. показатеље;</w:t>
            </w:r>
          </w:p>
          <w:p w:rsidR="00582184" w:rsidRPr="00E1142A" w:rsidRDefault="00582184" w:rsidP="00582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припрема простор, медицинску опрему, инструменте иматеријал за рад;</w:t>
            </w:r>
          </w:p>
          <w:p w:rsidR="00582184" w:rsidRPr="00E1142A" w:rsidRDefault="00582184" w:rsidP="00582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спроводи мере за спречавање интрахоспиталних инфекција;</w:t>
            </w:r>
          </w:p>
          <w:p w:rsidR="00582184" w:rsidRPr="00E1142A" w:rsidRDefault="00582184" w:rsidP="00582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учествује у набавци потребног материјала;</w:t>
            </w:r>
          </w:p>
          <w:p w:rsidR="00582184" w:rsidRPr="00E1142A" w:rsidRDefault="00582184" w:rsidP="00582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одлаже и уклања медицински отпад на прописани начин;</w:t>
            </w:r>
          </w:p>
          <w:p w:rsidR="00582184" w:rsidRPr="00E1142A" w:rsidRDefault="00582184" w:rsidP="005821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–За свој рад одговоран је главној медицинској сестри / техничару болнице/ и начелнику службе</w:t>
            </w: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582184" w:rsidRPr="00E1142A" w:rsidTr="00FD0AB5">
        <w:tc>
          <w:tcPr>
            <w:tcW w:w="1971" w:type="dxa"/>
          </w:tcPr>
          <w:p w:rsidR="00582184" w:rsidRPr="007F43B7" w:rsidRDefault="00582184" w:rsidP="005821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9009" w:type="dxa"/>
          </w:tcPr>
          <w:p w:rsidR="00582184" w:rsidRPr="00E1142A" w:rsidRDefault="00582184" w:rsidP="00FE3C5F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средње образовање медицинске струке</w:t>
            </w:r>
          </w:p>
          <w:p w:rsidR="00582184" w:rsidRPr="007F43B7" w:rsidRDefault="00582184" w:rsidP="00582184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2184" w:rsidRPr="00E1142A" w:rsidTr="00FD0AB5">
        <w:tc>
          <w:tcPr>
            <w:tcW w:w="1971" w:type="dxa"/>
          </w:tcPr>
          <w:p w:rsidR="00582184" w:rsidRPr="00FA5296" w:rsidRDefault="00582184" w:rsidP="005821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A529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9009" w:type="dxa"/>
          </w:tcPr>
          <w:p w:rsidR="00582184" w:rsidRPr="00E1142A" w:rsidRDefault="00582184" w:rsidP="00FE3C5F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582184" w:rsidRPr="00E1142A" w:rsidRDefault="00582184" w:rsidP="00FE3C5F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582184" w:rsidRPr="00E1142A" w:rsidRDefault="00582184" w:rsidP="00737398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 шест месеци радног искуства у наведеном звању.</w:t>
            </w:r>
          </w:p>
        </w:tc>
      </w:tr>
      <w:tr w:rsidR="00582184" w:rsidRPr="00E1142A" w:rsidTr="00FD0AB5">
        <w:tc>
          <w:tcPr>
            <w:tcW w:w="1971" w:type="dxa"/>
          </w:tcPr>
          <w:p w:rsidR="00582184" w:rsidRPr="007F43B7" w:rsidRDefault="00582184" w:rsidP="005821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Број  извршилаца</w:t>
            </w:r>
          </w:p>
        </w:tc>
        <w:tc>
          <w:tcPr>
            <w:tcW w:w="9009" w:type="dxa"/>
          </w:tcPr>
          <w:p w:rsidR="00582184" w:rsidRPr="007F43B7" w:rsidRDefault="00582184" w:rsidP="005821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582184" w:rsidRPr="00CF3CB0" w:rsidRDefault="00582184" w:rsidP="00582184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980" w:type="dxa"/>
        <w:tblInd w:w="-8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98"/>
        <w:gridCol w:w="8982"/>
      </w:tblGrid>
      <w:tr w:rsidR="00582184" w:rsidRPr="00E1142A" w:rsidTr="00CC27F8">
        <w:trPr>
          <w:trHeight w:val="526"/>
        </w:trPr>
        <w:tc>
          <w:tcPr>
            <w:tcW w:w="1998" w:type="dxa"/>
          </w:tcPr>
          <w:p w:rsidR="00582184" w:rsidRPr="003D7A12" w:rsidRDefault="00582184" w:rsidP="005821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D7A12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582184" w:rsidRPr="003D7A12" w:rsidRDefault="00582184" w:rsidP="005821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82" w:type="dxa"/>
          </w:tcPr>
          <w:p w:rsidR="00582184" w:rsidRPr="00E1142A" w:rsidRDefault="00582184" w:rsidP="00582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МЕДИЦИНСКА СЕСТРА/ТЕХНИЧАР У ОПЕРАЦИОНОЈ САЛИ</w:t>
            </w:r>
          </w:p>
        </w:tc>
      </w:tr>
      <w:tr w:rsidR="00582184" w:rsidRPr="00E1142A" w:rsidTr="00CC27F8">
        <w:trPr>
          <w:trHeight w:val="526"/>
        </w:trPr>
        <w:tc>
          <w:tcPr>
            <w:tcW w:w="1998" w:type="dxa"/>
          </w:tcPr>
          <w:p w:rsidR="00582184" w:rsidRPr="003D7A12" w:rsidRDefault="00582184" w:rsidP="005821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D7A12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982" w:type="dxa"/>
          </w:tcPr>
          <w:p w:rsidR="00582184" w:rsidRPr="00E1142A" w:rsidRDefault="00582184" w:rsidP="00582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Z032411</w:t>
            </w:r>
          </w:p>
        </w:tc>
      </w:tr>
      <w:tr w:rsidR="00582184" w:rsidRPr="00E1142A" w:rsidTr="00CC27F8">
        <w:trPr>
          <w:trHeight w:val="488"/>
        </w:trPr>
        <w:tc>
          <w:tcPr>
            <w:tcW w:w="1998" w:type="dxa"/>
          </w:tcPr>
          <w:p w:rsidR="00582184" w:rsidRPr="003D7A12" w:rsidRDefault="00582184" w:rsidP="005821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82184" w:rsidRPr="003D7A12" w:rsidRDefault="00582184" w:rsidP="005821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7A12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582184" w:rsidRPr="003D7A12" w:rsidRDefault="00582184" w:rsidP="005821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7A12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8982" w:type="dxa"/>
          </w:tcPr>
          <w:p w:rsidR="00582184" w:rsidRPr="00E1142A" w:rsidRDefault="00582184" w:rsidP="005821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582184" w:rsidRPr="00E1142A" w:rsidRDefault="00582184" w:rsidP="005821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82184" w:rsidRPr="00E1142A" w:rsidRDefault="00582184" w:rsidP="00582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планира и пружа ус</w:t>
            </w:r>
            <w:r w:rsidR="006C3E5D" w:rsidRPr="00E1142A">
              <w:rPr>
                <w:rFonts w:ascii="Times New Roman" w:hAnsi="Times New Roman"/>
                <w:sz w:val="20"/>
                <w:szCs w:val="20"/>
              </w:rPr>
              <w:t xml:space="preserve">луге здравствене неге и подршке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пацијентима, у </w:t>
            </w:r>
            <w:r w:rsidR="006C3E5D" w:rsidRPr="00E1142A">
              <w:rPr>
                <w:rFonts w:ascii="Times New Roman" w:hAnsi="Times New Roman"/>
                <w:sz w:val="20"/>
                <w:szCs w:val="20"/>
              </w:rPr>
              <w:t xml:space="preserve">складу са праксом и стандардима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савремене здравств</w:t>
            </w:r>
            <w:r w:rsidR="006C3E5D" w:rsidRPr="00E1142A">
              <w:rPr>
                <w:rFonts w:ascii="Times New Roman" w:hAnsi="Times New Roman"/>
                <w:sz w:val="20"/>
                <w:szCs w:val="20"/>
              </w:rPr>
              <w:t xml:space="preserve">ене неге, о чему води прописану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медицинску документацију;</w:t>
            </w:r>
          </w:p>
          <w:p w:rsidR="00582184" w:rsidRPr="00E1142A" w:rsidRDefault="00582184" w:rsidP="00582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врши припрему болесника и асистира лекару при</w:t>
            </w:r>
            <w:r w:rsidR="006C3E5D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интервенцијама;</w:t>
            </w:r>
          </w:p>
          <w:p w:rsidR="00582184" w:rsidRPr="00E1142A" w:rsidRDefault="00582184" w:rsidP="00582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прати опште ста</w:t>
            </w:r>
            <w:r w:rsidR="006C3E5D" w:rsidRPr="00E1142A">
              <w:rPr>
                <w:rFonts w:ascii="Times New Roman" w:hAnsi="Times New Roman"/>
                <w:sz w:val="20"/>
                <w:szCs w:val="20"/>
              </w:rPr>
              <w:t xml:space="preserve">ње пацијента, мери и евидентира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виталне функције и др. показатеље;</w:t>
            </w:r>
          </w:p>
          <w:p w:rsidR="00582184" w:rsidRPr="00E1142A" w:rsidRDefault="00582184" w:rsidP="00582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припрема простор, м</w:t>
            </w:r>
            <w:r w:rsidR="006C3E5D" w:rsidRPr="00E1142A">
              <w:rPr>
                <w:rFonts w:ascii="Times New Roman" w:hAnsi="Times New Roman"/>
                <w:sz w:val="20"/>
                <w:szCs w:val="20"/>
              </w:rPr>
              <w:t xml:space="preserve">едицинску опрему, инструменте и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материјал за рад;</w:t>
            </w:r>
          </w:p>
          <w:p w:rsidR="00582184" w:rsidRPr="00E1142A" w:rsidRDefault="00582184" w:rsidP="00582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спроводи мере за спречавање интрахоспиталних</w:t>
            </w:r>
            <w:r w:rsidR="006C3E5D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инфекција;</w:t>
            </w:r>
          </w:p>
          <w:p w:rsidR="00582184" w:rsidRPr="00E1142A" w:rsidRDefault="00582184" w:rsidP="00582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учествује у набавци потребног материјала;</w:t>
            </w:r>
          </w:p>
          <w:p w:rsidR="00582184" w:rsidRPr="00E1142A" w:rsidRDefault="00582184" w:rsidP="00582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одлаже и уклањ</w:t>
            </w:r>
            <w:r w:rsidR="006C3E5D" w:rsidRPr="00E1142A">
              <w:rPr>
                <w:rFonts w:ascii="Times New Roman" w:hAnsi="Times New Roman"/>
                <w:sz w:val="20"/>
                <w:szCs w:val="20"/>
              </w:rPr>
              <w:t xml:space="preserve">а медицински отпад на прописани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начин;</w:t>
            </w:r>
          </w:p>
          <w:p w:rsidR="00582184" w:rsidRPr="003D7A12" w:rsidRDefault="00582184" w:rsidP="00582184">
            <w:pPr>
              <w:pStyle w:val="NormalStefbullets1"/>
              <w:ind w:left="0"/>
              <w:jc w:val="both"/>
              <w:rPr>
                <w:lang w:val="en-US"/>
              </w:rPr>
            </w:pPr>
            <w:r w:rsidRPr="003D7A12">
              <w:t>За свој рад одговоран је главној медицинској сестри / техничару службе/ и начелнику службе.</w:t>
            </w:r>
          </w:p>
          <w:p w:rsidR="00582184" w:rsidRPr="003D7A12" w:rsidRDefault="00582184" w:rsidP="00582184">
            <w:pPr>
              <w:pStyle w:val="NoSpacing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82184" w:rsidRPr="00E1142A" w:rsidTr="00CC27F8">
        <w:tc>
          <w:tcPr>
            <w:tcW w:w="1998" w:type="dxa"/>
          </w:tcPr>
          <w:p w:rsidR="00582184" w:rsidRPr="003D7A12" w:rsidRDefault="00582184" w:rsidP="005821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D7A12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982" w:type="dxa"/>
          </w:tcPr>
          <w:p w:rsidR="00582184" w:rsidRPr="003D7A12" w:rsidRDefault="00582184" w:rsidP="00582184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D7A12">
              <w:rPr>
                <w:rFonts w:ascii="Times New Roman" w:hAnsi="Times New Roman"/>
                <w:sz w:val="20"/>
                <w:szCs w:val="20"/>
              </w:rPr>
              <w:t>средње образовање.</w:t>
            </w:r>
          </w:p>
        </w:tc>
      </w:tr>
      <w:tr w:rsidR="00582184" w:rsidRPr="00E1142A" w:rsidTr="00CC27F8">
        <w:tc>
          <w:tcPr>
            <w:tcW w:w="1998" w:type="dxa"/>
          </w:tcPr>
          <w:p w:rsidR="00582184" w:rsidRPr="003D7A12" w:rsidRDefault="00582184" w:rsidP="005821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3D7A12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982" w:type="dxa"/>
          </w:tcPr>
          <w:p w:rsidR="00582184" w:rsidRPr="00E1142A" w:rsidRDefault="00582184" w:rsidP="00582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582184" w:rsidRPr="00E1142A" w:rsidRDefault="006C3E5D" w:rsidP="006C3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лиценца;</w:t>
            </w:r>
          </w:p>
          <w:p w:rsidR="00582184" w:rsidRPr="00E1142A" w:rsidRDefault="00582184" w:rsidP="007373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најмање шест мес</w:t>
            </w:r>
            <w:r w:rsidR="006C3E5D" w:rsidRPr="00E1142A">
              <w:rPr>
                <w:rFonts w:ascii="Times New Roman" w:hAnsi="Times New Roman"/>
                <w:sz w:val="20"/>
                <w:szCs w:val="20"/>
              </w:rPr>
              <w:t xml:space="preserve">еци радног искуства у наведеном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звању.</w:t>
            </w:r>
          </w:p>
        </w:tc>
      </w:tr>
      <w:tr w:rsidR="00582184" w:rsidRPr="00E1142A" w:rsidTr="00CC27F8">
        <w:tc>
          <w:tcPr>
            <w:tcW w:w="1998" w:type="dxa"/>
          </w:tcPr>
          <w:p w:rsidR="00582184" w:rsidRPr="003D7A12" w:rsidRDefault="00582184" w:rsidP="005821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D7A12">
              <w:rPr>
                <w:rFonts w:ascii="Times New Roman" w:hAnsi="Times New Roman"/>
                <w:b/>
                <w:sz w:val="20"/>
                <w:szCs w:val="20"/>
              </w:rPr>
              <w:t>Број  извршилаца</w:t>
            </w:r>
          </w:p>
        </w:tc>
        <w:tc>
          <w:tcPr>
            <w:tcW w:w="8982" w:type="dxa"/>
          </w:tcPr>
          <w:p w:rsidR="00582184" w:rsidRPr="003D7A12" w:rsidRDefault="006C3E5D" w:rsidP="005821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D7A1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3</w:t>
            </w:r>
          </w:p>
        </w:tc>
      </w:tr>
    </w:tbl>
    <w:p w:rsidR="00582184" w:rsidRPr="007B5CD0" w:rsidRDefault="00582184" w:rsidP="00582184">
      <w:pPr>
        <w:spacing w:after="0" w:line="240" w:lineRule="auto"/>
        <w:rPr>
          <w:b/>
          <w:sz w:val="24"/>
          <w:u w:val="single"/>
        </w:rPr>
      </w:pPr>
    </w:p>
    <w:tbl>
      <w:tblPr>
        <w:tblW w:w="10989" w:type="dxa"/>
        <w:tblInd w:w="-8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9"/>
        <w:gridCol w:w="9000"/>
      </w:tblGrid>
      <w:tr w:rsidR="00582184" w:rsidRPr="00E1142A" w:rsidTr="00CC27F8">
        <w:trPr>
          <w:trHeight w:val="526"/>
        </w:trPr>
        <w:tc>
          <w:tcPr>
            <w:tcW w:w="1989" w:type="dxa"/>
          </w:tcPr>
          <w:p w:rsidR="00582184" w:rsidRPr="003D7A12" w:rsidRDefault="00582184" w:rsidP="005821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D7A12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582184" w:rsidRPr="003D7A12" w:rsidRDefault="00582184" w:rsidP="005821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0" w:type="dxa"/>
          </w:tcPr>
          <w:p w:rsidR="00582184" w:rsidRPr="00E1142A" w:rsidRDefault="00582184" w:rsidP="00582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МЕДИЦИНСКА СЕСТРА/ТЕХНИЧАР НА ОСТАЛИМ БОЛНИЧКИМ ОДЕЉЕЊИМА</w:t>
            </w:r>
          </w:p>
        </w:tc>
      </w:tr>
      <w:tr w:rsidR="00582184" w:rsidRPr="00E1142A" w:rsidTr="00CC27F8">
        <w:trPr>
          <w:trHeight w:val="526"/>
        </w:trPr>
        <w:tc>
          <w:tcPr>
            <w:tcW w:w="1989" w:type="dxa"/>
          </w:tcPr>
          <w:p w:rsidR="00582184" w:rsidRPr="003D7A12" w:rsidRDefault="00582184" w:rsidP="005821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D7A12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9000" w:type="dxa"/>
          </w:tcPr>
          <w:p w:rsidR="00582184" w:rsidRPr="00E1142A" w:rsidRDefault="00582184" w:rsidP="00582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Z032417</w:t>
            </w:r>
          </w:p>
        </w:tc>
      </w:tr>
      <w:tr w:rsidR="00582184" w:rsidRPr="00E1142A" w:rsidTr="00CC27F8">
        <w:trPr>
          <w:trHeight w:val="488"/>
        </w:trPr>
        <w:tc>
          <w:tcPr>
            <w:tcW w:w="1989" w:type="dxa"/>
          </w:tcPr>
          <w:p w:rsidR="00582184" w:rsidRPr="003D7A12" w:rsidRDefault="00582184" w:rsidP="005821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82184" w:rsidRPr="003D7A12" w:rsidRDefault="00582184" w:rsidP="005821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7A12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582184" w:rsidRPr="003D7A12" w:rsidRDefault="00582184" w:rsidP="005821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7A12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9000" w:type="dxa"/>
          </w:tcPr>
          <w:p w:rsidR="00582184" w:rsidRPr="00E1142A" w:rsidRDefault="00582184" w:rsidP="005821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582184" w:rsidRPr="00E1142A" w:rsidRDefault="00582184" w:rsidP="00582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планира и пружа услуге здравствене неге и подршке</w:t>
            </w:r>
            <w:r w:rsidR="00265369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пацијентима, у складу са праксом и стандардима</w:t>
            </w:r>
          </w:p>
          <w:p w:rsidR="00582184" w:rsidRPr="00E1142A" w:rsidRDefault="00582184" w:rsidP="00582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савремене здравствене неге, о чему води прописану</w:t>
            </w:r>
            <w:r w:rsidR="00265369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медицинску документацију;</w:t>
            </w:r>
          </w:p>
          <w:p w:rsidR="00582184" w:rsidRPr="00E1142A" w:rsidRDefault="00582184" w:rsidP="00582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врши припрему болесника и асистира лекару при</w:t>
            </w:r>
            <w:r w:rsidR="00265369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интервенцијама;</w:t>
            </w:r>
          </w:p>
          <w:p w:rsidR="00582184" w:rsidRPr="00E1142A" w:rsidRDefault="00582184" w:rsidP="00582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прати опште стање пацијента, мери и евидентира</w:t>
            </w:r>
            <w:r w:rsidR="00265369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виталне функције и др. показатеље;</w:t>
            </w:r>
          </w:p>
          <w:p w:rsidR="00582184" w:rsidRPr="00E1142A" w:rsidRDefault="00582184" w:rsidP="00582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припрема простор, медицинску опрему, инструменте и</w:t>
            </w:r>
            <w:r w:rsidR="00265369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материјал за рад;</w:t>
            </w:r>
          </w:p>
          <w:p w:rsidR="00582184" w:rsidRPr="00E1142A" w:rsidRDefault="00582184" w:rsidP="00582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спроводи мере за спречавање интрахоспиталних</w:t>
            </w:r>
            <w:r w:rsidR="00265369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инфекција;</w:t>
            </w:r>
          </w:p>
          <w:p w:rsidR="00582184" w:rsidRPr="00E1142A" w:rsidRDefault="00582184" w:rsidP="00582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учествује у набавци потребног материјала;</w:t>
            </w:r>
          </w:p>
          <w:p w:rsidR="00582184" w:rsidRPr="00E1142A" w:rsidRDefault="00582184" w:rsidP="00582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одлаже и уклања медицински отпад на прописани</w:t>
            </w:r>
            <w:r w:rsidR="00265369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начин;</w:t>
            </w:r>
          </w:p>
          <w:p w:rsidR="00582184" w:rsidRPr="00E1142A" w:rsidRDefault="00582184" w:rsidP="007373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–За свој рад одговоран је главној медицинској сестри / техничару службе/ и начелнику служб</w:t>
            </w:r>
            <w:r w:rsidR="00737398" w:rsidRPr="00E1142A">
              <w:rPr>
                <w:rFonts w:ascii="Times New Roman" w:hAnsi="Times New Roman"/>
                <w:sz w:val="20"/>
                <w:szCs w:val="20"/>
              </w:rPr>
              <w:t>е</w:t>
            </w:r>
          </w:p>
        </w:tc>
      </w:tr>
      <w:tr w:rsidR="00582184" w:rsidRPr="00E1142A" w:rsidTr="00CC27F8">
        <w:tc>
          <w:tcPr>
            <w:tcW w:w="1989" w:type="dxa"/>
          </w:tcPr>
          <w:p w:rsidR="00582184" w:rsidRPr="003D7A12" w:rsidRDefault="00582184" w:rsidP="005821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D7A12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9000" w:type="dxa"/>
          </w:tcPr>
          <w:p w:rsidR="00582184" w:rsidRPr="003D7A12" w:rsidRDefault="00582184" w:rsidP="00582184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D7A12">
              <w:rPr>
                <w:rFonts w:ascii="Times New Roman" w:hAnsi="Times New Roman"/>
                <w:sz w:val="20"/>
                <w:szCs w:val="20"/>
              </w:rPr>
              <w:t>средње образовање.</w:t>
            </w:r>
          </w:p>
        </w:tc>
      </w:tr>
      <w:tr w:rsidR="00582184" w:rsidRPr="00E1142A" w:rsidTr="00CC27F8">
        <w:tc>
          <w:tcPr>
            <w:tcW w:w="1989" w:type="dxa"/>
          </w:tcPr>
          <w:p w:rsidR="00582184" w:rsidRPr="003D7A12" w:rsidRDefault="00582184" w:rsidP="005821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3D7A12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9000" w:type="dxa"/>
          </w:tcPr>
          <w:p w:rsidR="00582184" w:rsidRPr="00E1142A" w:rsidRDefault="00582184" w:rsidP="00582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582184" w:rsidRPr="00E1142A" w:rsidRDefault="00582184" w:rsidP="00582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лиценца;</w:t>
            </w:r>
          </w:p>
          <w:p w:rsidR="00582184" w:rsidRPr="00E1142A" w:rsidRDefault="00582184" w:rsidP="003D7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најмање шест месеци радног искуства у наведеномзвању.</w:t>
            </w:r>
          </w:p>
        </w:tc>
      </w:tr>
      <w:tr w:rsidR="00582184" w:rsidRPr="00E1142A" w:rsidTr="00CC27F8">
        <w:tc>
          <w:tcPr>
            <w:tcW w:w="1989" w:type="dxa"/>
          </w:tcPr>
          <w:p w:rsidR="00582184" w:rsidRPr="003D7A12" w:rsidRDefault="00582184" w:rsidP="005821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D7A12">
              <w:rPr>
                <w:rFonts w:ascii="Times New Roman" w:hAnsi="Times New Roman"/>
                <w:b/>
                <w:sz w:val="20"/>
                <w:szCs w:val="20"/>
              </w:rPr>
              <w:t>Број  извршилаца</w:t>
            </w:r>
          </w:p>
        </w:tc>
        <w:tc>
          <w:tcPr>
            <w:tcW w:w="9000" w:type="dxa"/>
          </w:tcPr>
          <w:p w:rsidR="00582184" w:rsidRPr="003D7A12" w:rsidRDefault="00582184" w:rsidP="005821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D7A1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11</w:t>
            </w:r>
          </w:p>
        </w:tc>
      </w:tr>
    </w:tbl>
    <w:p w:rsidR="00582184" w:rsidRPr="005E26A1" w:rsidRDefault="00582184" w:rsidP="00582184">
      <w:pPr>
        <w:spacing w:after="0" w:line="240" w:lineRule="auto"/>
        <w:rPr>
          <w:b/>
          <w:sz w:val="24"/>
          <w:u w:val="single"/>
        </w:rPr>
      </w:pPr>
    </w:p>
    <w:tbl>
      <w:tblPr>
        <w:tblW w:w="11007" w:type="dxa"/>
        <w:tblInd w:w="-8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98"/>
        <w:gridCol w:w="9009"/>
      </w:tblGrid>
      <w:tr w:rsidR="00582184" w:rsidRPr="00E1142A" w:rsidTr="00CC27F8">
        <w:trPr>
          <w:trHeight w:val="526"/>
        </w:trPr>
        <w:tc>
          <w:tcPr>
            <w:tcW w:w="1998" w:type="dxa"/>
          </w:tcPr>
          <w:p w:rsidR="00582184" w:rsidRPr="007B5CD0" w:rsidRDefault="00582184" w:rsidP="005821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5CD0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582184" w:rsidRPr="007B5CD0" w:rsidRDefault="00582184" w:rsidP="005821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9" w:type="dxa"/>
          </w:tcPr>
          <w:p w:rsidR="00582184" w:rsidRPr="00737398" w:rsidRDefault="00582184" w:rsidP="00737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ПОМОЋНИ РАДНИК НА НЕЗИ БОЛЕСНИКА НА ОСТАЛИМ БОЛНИЧКИМ ОДЕЉЕЊИМ</w:t>
            </w:r>
            <w:r w:rsidR="0073739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А</w:t>
            </w:r>
          </w:p>
        </w:tc>
      </w:tr>
      <w:tr w:rsidR="00582184" w:rsidRPr="00E1142A" w:rsidTr="00CC27F8">
        <w:trPr>
          <w:trHeight w:val="488"/>
        </w:trPr>
        <w:tc>
          <w:tcPr>
            <w:tcW w:w="1998" w:type="dxa"/>
          </w:tcPr>
          <w:p w:rsidR="00582184" w:rsidRPr="007B5CD0" w:rsidRDefault="00582184" w:rsidP="005821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B5CD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Шифра радног места</w:t>
            </w:r>
          </w:p>
        </w:tc>
        <w:tc>
          <w:tcPr>
            <w:tcW w:w="9009" w:type="dxa"/>
          </w:tcPr>
          <w:p w:rsidR="00582184" w:rsidRPr="007B5CD0" w:rsidRDefault="00582184" w:rsidP="00582184">
            <w:pPr>
              <w:pStyle w:val="BlockText"/>
              <w:ind w:left="0" w:right="1"/>
              <w:jc w:val="both"/>
              <w:rPr>
                <w:b/>
                <w:sz w:val="20"/>
                <w:szCs w:val="20"/>
              </w:rPr>
            </w:pPr>
            <w:r w:rsidRPr="007B5CD0">
              <w:rPr>
                <w:b/>
                <w:sz w:val="20"/>
                <w:szCs w:val="20"/>
              </w:rPr>
              <w:t>ZO37102</w:t>
            </w:r>
          </w:p>
        </w:tc>
      </w:tr>
      <w:tr w:rsidR="00582184" w:rsidRPr="00E1142A" w:rsidTr="00CC27F8">
        <w:trPr>
          <w:trHeight w:val="488"/>
        </w:trPr>
        <w:tc>
          <w:tcPr>
            <w:tcW w:w="1998" w:type="dxa"/>
          </w:tcPr>
          <w:p w:rsidR="00582184" w:rsidRDefault="00582184" w:rsidP="005821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82184" w:rsidRDefault="00582184" w:rsidP="005821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82184" w:rsidRDefault="00582184" w:rsidP="005821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82184" w:rsidRDefault="00582184" w:rsidP="005821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82184" w:rsidRPr="007B5CD0" w:rsidRDefault="00582184" w:rsidP="005821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82184" w:rsidRPr="007B5CD0" w:rsidRDefault="00582184" w:rsidP="005821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5CD0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582184" w:rsidRPr="007B5CD0" w:rsidRDefault="00582184" w:rsidP="005821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5CD0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9009" w:type="dxa"/>
          </w:tcPr>
          <w:p w:rsidR="00582184" w:rsidRPr="00E1142A" w:rsidRDefault="00582184" w:rsidP="00582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4"/>
                <w:szCs w:val="24"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обавља помоћне послове неге болесника;</w:t>
            </w:r>
          </w:p>
          <w:p w:rsidR="00582184" w:rsidRPr="00E1142A" w:rsidRDefault="00582184" w:rsidP="00582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помаже медицинској сестри код пријема, збрињавања и отпуста пацијената;</w:t>
            </w:r>
          </w:p>
          <w:p w:rsidR="00582184" w:rsidRPr="00E1142A" w:rsidRDefault="00582184" w:rsidP="00582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обавља помоћне послове код паковања санитетског материјала;</w:t>
            </w:r>
          </w:p>
          <w:p w:rsidR="00582184" w:rsidRPr="00E1142A" w:rsidRDefault="00582184" w:rsidP="00582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врши транспорт болесника на консултативне прегледе и интервенције;</w:t>
            </w:r>
          </w:p>
          <w:p w:rsidR="00582184" w:rsidRPr="00E1142A" w:rsidRDefault="00582184" w:rsidP="005821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у зависности од сложености и специфичности радног места, сложености и специфичности послова,сложености процедура, нивоа ризика, контакта са пацијентом и услова рада препознају се горе наведена радна места.</w:t>
            </w:r>
          </w:p>
        </w:tc>
      </w:tr>
      <w:tr w:rsidR="00582184" w:rsidRPr="00E1142A" w:rsidTr="00CC27F8">
        <w:tc>
          <w:tcPr>
            <w:tcW w:w="1998" w:type="dxa"/>
          </w:tcPr>
          <w:p w:rsidR="00582184" w:rsidRPr="007B5CD0" w:rsidRDefault="00582184" w:rsidP="005821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5CD0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9009" w:type="dxa"/>
          </w:tcPr>
          <w:p w:rsidR="00582184" w:rsidRPr="007B5CD0" w:rsidRDefault="00582184" w:rsidP="00582184">
            <w:pPr>
              <w:pStyle w:val="BlockText"/>
              <w:ind w:left="0" w:right="1"/>
              <w:jc w:val="both"/>
              <w:rPr>
                <w:sz w:val="20"/>
                <w:szCs w:val="20"/>
              </w:rPr>
            </w:pPr>
            <w:r w:rsidRPr="007B5CD0">
              <w:rPr>
                <w:sz w:val="20"/>
                <w:szCs w:val="20"/>
              </w:rPr>
              <w:t>основно образовање</w:t>
            </w:r>
          </w:p>
        </w:tc>
      </w:tr>
      <w:tr w:rsidR="00582184" w:rsidRPr="00E1142A" w:rsidTr="00CC27F8">
        <w:tc>
          <w:tcPr>
            <w:tcW w:w="1998" w:type="dxa"/>
          </w:tcPr>
          <w:p w:rsidR="00582184" w:rsidRPr="007B5CD0" w:rsidRDefault="00582184" w:rsidP="005821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B5CD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9009" w:type="dxa"/>
          </w:tcPr>
          <w:p w:rsidR="00582184" w:rsidRPr="000D1357" w:rsidRDefault="00582184" w:rsidP="00582184">
            <w:pPr>
              <w:pStyle w:val="NoSpacing"/>
              <w:rPr>
                <w:rFonts w:ascii="Times New Roman" w:hAnsi="Times New Roman"/>
                <w:lang w:val="sr-Cyrl-CS"/>
              </w:rPr>
            </w:pPr>
          </w:p>
        </w:tc>
      </w:tr>
      <w:tr w:rsidR="00582184" w:rsidRPr="00E1142A" w:rsidTr="00CC27F8">
        <w:tc>
          <w:tcPr>
            <w:tcW w:w="1998" w:type="dxa"/>
          </w:tcPr>
          <w:p w:rsidR="00582184" w:rsidRPr="007B5CD0" w:rsidRDefault="00582184" w:rsidP="005821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5CD0">
              <w:rPr>
                <w:rFonts w:ascii="Times New Roman" w:hAnsi="Times New Roman"/>
                <w:b/>
                <w:sz w:val="20"/>
                <w:szCs w:val="20"/>
              </w:rPr>
              <w:t>Број  извршилаца</w:t>
            </w:r>
          </w:p>
        </w:tc>
        <w:tc>
          <w:tcPr>
            <w:tcW w:w="9009" w:type="dxa"/>
          </w:tcPr>
          <w:p w:rsidR="00582184" w:rsidRPr="00DA7F9A" w:rsidRDefault="006C3E5D" w:rsidP="00582184">
            <w:pPr>
              <w:spacing w:after="0" w:line="240" w:lineRule="auto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1</w:t>
            </w:r>
          </w:p>
        </w:tc>
      </w:tr>
    </w:tbl>
    <w:p w:rsidR="00265369" w:rsidRPr="00265369" w:rsidRDefault="00265369" w:rsidP="000E4D1A">
      <w:pPr>
        <w:spacing w:after="0" w:line="240" w:lineRule="auto"/>
        <w:rPr>
          <w:b/>
          <w:sz w:val="24"/>
          <w:u w:val="single"/>
        </w:rPr>
      </w:pPr>
    </w:p>
    <w:tbl>
      <w:tblPr>
        <w:tblW w:w="11016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5"/>
        <w:gridCol w:w="2424"/>
        <w:gridCol w:w="850"/>
        <w:gridCol w:w="1792"/>
        <w:gridCol w:w="5135"/>
      </w:tblGrid>
      <w:tr w:rsidR="003E4D41" w:rsidRPr="00E1142A" w:rsidTr="00CC27F8">
        <w:trPr>
          <w:trHeight w:val="250"/>
        </w:trPr>
        <w:tc>
          <w:tcPr>
            <w:tcW w:w="11016" w:type="dxa"/>
            <w:gridSpan w:val="5"/>
            <w:tcBorders>
              <w:right w:val="double" w:sz="4" w:space="0" w:color="auto"/>
            </w:tcBorders>
            <w:shd w:val="clear" w:color="000000" w:fill="FFFF00"/>
            <w:noWrap/>
            <w:vAlign w:val="center"/>
            <w:hideMark/>
          </w:tcPr>
          <w:p w:rsidR="003E4D41" w:rsidRPr="00E1142A" w:rsidRDefault="003E4D41" w:rsidP="00465374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  <w:lang w:val="sr-Cyrl-CS"/>
              </w:rPr>
            </w:pPr>
            <w:r w:rsidRPr="00E1142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      2.</w:t>
            </w:r>
            <w:r w:rsidR="0051202F" w:rsidRPr="00E1142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8.</w:t>
            </w:r>
            <w:r w:rsidRPr="00E1142A"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  <w:t>Служба за Оториноларингологију</w:t>
            </w:r>
          </w:p>
        </w:tc>
      </w:tr>
      <w:tr w:rsidR="00F0189B" w:rsidRPr="00E1142A" w:rsidTr="00CC27F8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F0189B" w:rsidRPr="00E1142A" w:rsidRDefault="00F0189B" w:rsidP="0046537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  Р.бр.</w:t>
            </w:r>
          </w:p>
        </w:tc>
        <w:tc>
          <w:tcPr>
            <w:tcW w:w="2424" w:type="dxa"/>
            <w:shd w:val="clear" w:color="auto" w:fill="auto"/>
            <w:noWrap/>
            <w:vAlign w:val="center"/>
            <w:hideMark/>
          </w:tcPr>
          <w:p w:rsidR="00F0189B" w:rsidRPr="00E1142A" w:rsidRDefault="00F0189B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Назив радног места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0189B" w:rsidRPr="00E1142A" w:rsidRDefault="00F0189B" w:rsidP="004653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Бр. изврш.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F0189B" w:rsidRPr="00E1142A" w:rsidRDefault="00F0189B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Стручна спрема</w:t>
            </w:r>
          </w:p>
        </w:tc>
        <w:tc>
          <w:tcPr>
            <w:tcW w:w="513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0189B" w:rsidRPr="00E1142A" w:rsidRDefault="00F0189B" w:rsidP="004653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Посебни услови</w:t>
            </w:r>
          </w:p>
          <w:p w:rsidR="00F0189B" w:rsidRPr="00E1142A" w:rsidRDefault="00F0189B" w:rsidP="004653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   Напомена</w:t>
            </w:r>
          </w:p>
        </w:tc>
      </w:tr>
      <w:tr w:rsidR="00F0189B" w:rsidRPr="00E1142A" w:rsidTr="00CC27F8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F0189B" w:rsidRPr="00E1142A" w:rsidRDefault="00F0189B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1.</w:t>
            </w:r>
          </w:p>
        </w:tc>
        <w:tc>
          <w:tcPr>
            <w:tcW w:w="2424" w:type="dxa"/>
            <w:shd w:val="clear" w:color="auto" w:fill="auto"/>
            <w:noWrap/>
            <w:vAlign w:val="center"/>
            <w:hideMark/>
          </w:tcPr>
          <w:p w:rsidR="00F0189B" w:rsidRPr="00E1142A" w:rsidRDefault="00F0189B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медицине, специјалиста ОРЛ   - Начелник службе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0189B" w:rsidRPr="00E1142A" w:rsidRDefault="00F0189B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F0189B" w:rsidRPr="00E1142A" w:rsidRDefault="00F0189B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7.степен - Мед.фак. </w:t>
            </w:r>
          </w:p>
        </w:tc>
        <w:tc>
          <w:tcPr>
            <w:tcW w:w="513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0189B" w:rsidRPr="00E1142A" w:rsidRDefault="00F0189B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F0189B" w:rsidRPr="00E1142A" w:rsidRDefault="00F0189B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F0189B" w:rsidRPr="00E1142A" w:rsidRDefault="00F0189B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</w:t>
            </w:r>
            <w:r w:rsidR="00547495"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ОРЛ-а;</w:t>
            </w:r>
          </w:p>
          <w:p w:rsidR="00F0189B" w:rsidRPr="00E1142A" w:rsidRDefault="00F0189B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F0189B" w:rsidRPr="00E1142A" w:rsidTr="00CC27F8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F0189B" w:rsidRPr="00E1142A" w:rsidRDefault="00F0189B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424" w:type="dxa"/>
            <w:shd w:val="clear" w:color="auto" w:fill="auto"/>
            <w:noWrap/>
            <w:vAlign w:val="center"/>
            <w:hideMark/>
          </w:tcPr>
          <w:p w:rsidR="00F0189B" w:rsidRPr="00E1142A" w:rsidRDefault="00F0189B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Доктор медицине, специјалиста ОРЛ  - шеф одсека за специјалистичко консултативну делатност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0189B" w:rsidRPr="00E1142A" w:rsidRDefault="00F0189B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F0189B" w:rsidRPr="00E1142A" w:rsidRDefault="00F0189B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13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0189B" w:rsidRPr="00E1142A" w:rsidRDefault="00F0189B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F0189B" w:rsidRPr="00E1142A" w:rsidRDefault="00F0189B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F0189B" w:rsidRPr="00E1142A" w:rsidRDefault="00F0189B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ОРЛ-а;</w:t>
            </w:r>
          </w:p>
        </w:tc>
      </w:tr>
      <w:tr w:rsidR="00F0189B" w:rsidRPr="00E1142A" w:rsidTr="00CC27F8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F0189B" w:rsidRPr="00E1142A" w:rsidRDefault="00EB16DC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424" w:type="dxa"/>
            <w:shd w:val="clear" w:color="auto" w:fill="auto"/>
            <w:noWrap/>
            <w:vAlign w:val="center"/>
            <w:hideMark/>
          </w:tcPr>
          <w:p w:rsidR="00F0189B" w:rsidRPr="00E1142A" w:rsidRDefault="00F0189B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медицине, специјалиста ОРЛ  - шеф одсека оперативни блок са интензивном негом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0189B" w:rsidRPr="00E1142A" w:rsidRDefault="00F0189B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F0189B" w:rsidRPr="00E1142A" w:rsidRDefault="00F0189B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13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0189B" w:rsidRPr="00E1142A" w:rsidRDefault="00F0189B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стручни испит;</w:t>
            </w:r>
          </w:p>
          <w:p w:rsidR="00F0189B" w:rsidRPr="00E1142A" w:rsidRDefault="00F0189B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F0189B" w:rsidRPr="00E1142A" w:rsidRDefault="00F0189B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ОРЛ-а;</w:t>
            </w:r>
          </w:p>
        </w:tc>
      </w:tr>
      <w:tr w:rsidR="00F0189B" w:rsidRPr="00E1142A" w:rsidTr="00CC27F8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F0189B" w:rsidRPr="00E1142A" w:rsidRDefault="00EB16DC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424" w:type="dxa"/>
            <w:shd w:val="clear" w:color="auto" w:fill="auto"/>
            <w:noWrap/>
            <w:vAlign w:val="center"/>
            <w:hideMark/>
          </w:tcPr>
          <w:p w:rsidR="00F0189B" w:rsidRPr="00E1142A" w:rsidRDefault="00F0189B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медицине, специјалиста ОРЛ  - шеф кабинета за аудиовестибулатометрију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0189B" w:rsidRPr="00E1142A" w:rsidRDefault="00F0189B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F0189B" w:rsidRPr="00E1142A" w:rsidRDefault="00F0189B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13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0189B" w:rsidRPr="00E1142A" w:rsidRDefault="00F0189B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стручни испит;</w:t>
            </w:r>
          </w:p>
          <w:p w:rsidR="00F0189B" w:rsidRPr="00E1142A" w:rsidRDefault="00F0189B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F0189B" w:rsidRPr="00E1142A" w:rsidRDefault="00F0189B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ОРЛ-а;</w:t>
            </w:r>
          </w:p>
        </w:tc>
      </w:tr>
      <w:tr w:rsidR="00F0189B" w:rsidRPr="00E1142A" w:rsidTr="00CC27F8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F0189B" w:rsidRPr="00E1142A" w:rsidRDefault="00EB16DC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424" w:type="dxa"/>
            <w:shd w:val="clear" w:color="auto" w:fill="auto"/>
            <w:noWrap/>
            <w:vAlign w:val="center"/>
            <w:hideMark/>
          </w:tcPr>
          <w:p w:rsidR="00F0189B" w:rsidRPr="00E1142A" w:rsidRDefault="00F0189B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медицине, специјалиста ОРЛ  - шеф кабинета за фонијатрију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0189B" w:rsidRPr="00E1142A" w:rsidRDefault="00F0189B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F0189B" w:rsidRPr="00E1142A" w:rsidRDefault="00F0189B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13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0189B" w:rsidRPr="00E1142A" w:rsidRDefault="00F0189B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стручни испит;</w:t>
            </w:r>
          </w:p>
          <w:p w:rsidR="00F0189B" w:rsidRPr="00E1142A" w:rsidRDefault="00F0189B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F0189B" w:rsidRPr="00E1142A" w:rsidRDefault="00F0189B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ОРЛ-а;</w:t>
            </w:r>
          </w:p>
        </w:tc>
      </w:tr>
      <w:tr w:rsidR="00F0189B" w:rsidRPr="00E1142A" w:rsidTr="00CC27F8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F0189B" w:rsidRPr="00E1142A" w:rsidRDefault="00EB16DC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424" w:type="dxa"/>
            <w:shd w:val="clear" w:color="auto" w:fill="auto"/>
            <w:noWrap/>
            <w:vAlign w:val="center"/>
            <w:hideMark/>
          </w:tcPr>
          <w:p w:rsidR="0031184C" w:rsidRDefault="0031184C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184C" w:rsidRDefault="00F0189B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медицине, специјалиста ОРЛ  - шеф</w:t>
            </w:r>
          </w:p>
          <w:p w:rsidR="0031184C" w:rsidRDefault="0031184C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184C" w:rsidRPr="0031184C" w:rsidRDefault="0031184C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189B" w:rsidRPr="00E1142A" w:rsidRDefault="00F0189B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кабинета за ендоскопију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0189B" w:rsidRPr="00E1142A" w:rsidRDefault="00F0189B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F0189B" w:rsidRPr="00E1142A" w:rsidRDefault="00F0189B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13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0189B" w:rsidRPr="00E1142A" w:rsidRDefault="00F0189B" w:rsidP="00F0189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струч стручни испит;</w:t>
            </w:r>
          </w:p>
          <w:p w:rsidR="00F0189B" w:rsidRPr="00E1142A" w:rsidRDefault="00F0189B" w:rsidP="00F0189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F0189B" w:rsidRDefault="00F0189B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ОРЛ-а;ни испит;</w:t>
            </w:r>
          </w:p>
          <w:p w:rsidR="00CA547B" w:rsidRPr="00E1142A" w:rsidRDefault="00CA547B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0189B" w:rsidRPr="00E1142A" w:rsidTr="00CC27F8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F0189B" w:rsidRPr="00E1142A" w:rsidRDefault="00EB16DC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424" w:type="dxa"/>
            <w:shd w:val="clear" w:color="auto" w:fill="auto"/>
            <w:noWrap/>
            <w:vAlign w:val="center"/>
            <w:hideMark/>
          </w:tcPr>
          <w:p w:rsidR="00F0189B" w:rsidRPr="00E1142A" w:rsidRDefault="00FD0AB5" w:rsidP="004653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F0189B"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Доктор медицине, специјалиста ОРЛ 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0189B" w:rsidRPr="00E1142A" w:rsidRDefault="00F0189B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F0189B" w:rsidRPr="00E1142A" w:rsidRDefault="00F0189B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13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0189B" w:rsidRPr="00E1142A" w:rsidRDefault="00F0189B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стручни испит;</w:t>
            </w:r>
          </w:p>
          <w:p w:rsidR="00F0189B" w:rsidRPr="00E1142A" w:rsidRDefault="00F0189B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F0189B" w:rsidRPr="00E1142A" w:rsidRDefault="00F0189B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ОРЛ-а;</w:t>
            </w:r>
          </w:p>
        </w:tc>
      </w:tr>
      <w:tr w:rsidR="00F0189B" w:rsidRPr="00E1142A" w:rsidTr="00CC27F8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F0189B" w:rsidRPr="00E1142A" w:rsidRDefault="00EB16DC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424" w:type="dxa"/>
            <w:shd w:val="clear" w:color="auto" w:fill="auto"/>
            <w:noWrap/>
            <w:vAlign w:val="center"/>
            <w:hideMark/>
          </w:tcPr>
          <w:p w:rsidR="00F0189B" w:rsidRPr="00E1142A" w:rsidRDefault="00F0189B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Главна сестра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техничар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 службе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0189B" w:rsidRPr="00E1142A" w:rsidRDefault="00F0189B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F0189B" w:rsidRPr="00E1142A" w:rsidRDefault="00F0189B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4 степен -  средња мед.шк.</w:t>
            </w:r>
          </w:p>
        </w:tc>
        <w:tc>
          <w:tcPr>
            <w:tcW w:w="513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0189B" w:rsidRPr="00E1142A" w:rsidRDefault="00F0189B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F0189B" w:rsidRPr="00E1142A" w:rsidRDefault="00F0189B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F0189B" w:rsidRPr="00E1142A" w:rsidRDefault="00F0189B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медицинске сестре / техничара</w:t>
            </w:r>
          </w:p>
        </w:tc>
      </w:tr>
      <w:tr w:rsidR="00F0189B" w:rsidRPr="00E1142A" w:rsidTr="00CC27F8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F0189B" w:rsidRPr="00E1142A" w:rsidRDefault="00EB16DC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424" w:type="dxa"/>
            <w:shd w:val="clear" w:color="auto" w:fill="auto"/>
            <w:noWrap/>
            <w:vAlign w:val="center"/>
            <w:hideMark/>
          </w:tcPr>
          <w:p w:rsidR="00F0189B" w:rsidRPr="00E1142A" w:rsidRDefault="00F0189B" w:rsidP="004653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Виша м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едицинска сестра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CC27F8"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у операционој сали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0189B" w:rsidRPr="00E1142A" w:rsidRDefault="00F0189B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F0189B" w:rsidRPr="00E1142A" w:rsidRDefault="00F0189B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.степен –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виша м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ед.школа</w:t>
            </w:r>
          </w:p>
        </w:tc>
        <w:tc>
          <w:tcPr>
            <w:tcW w:w="513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0189B" w:rsidRPr="00E1142A" w:rsidRDefault="00F0189B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F0189B" w:rsidRPr="00E1142A" w:rsidRDefault="00F0189B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F0189B" w:rsidRPr="00E1142A" w:rsidRDefault="00F0189B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виша мед. сестра / техничар.</w:t>
            </w:r>
          </w:p>
        </w:tc>
      </w:tr>
      <w:tr w:rsidR="003E4D41" w:rsidRPr="00E1142A" w:rsidTr="00CC27F8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3E4D41" w:rsidRPr="00E1142A" w:rsidRDefault="00EB16DC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424" w:type="dxa"/>
            <w:shd w:val="clear" w:color="auto" w:fill="auto"/>
            <w:noWrap/>
            <w:vAlign w:val="center"/>
            <w:hideMark/>
          </w:tcPr>
          <w:p w:rsidR="003E4D41" w:rsidRPr="00E1142A" w:rsidRDefault="003E4D41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Медицинска сестра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CC27F8"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у операционој сали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4D41" w:rsidRPr="00E1142A" w:rsidRDefault="003E4D41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3E4D41" w:rsidRPr="00E1142A" w:rsidRDefault="003E4D41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4.степен -Мед.школа</w:t>
            </w:r>
          </w:p>
        </w:tc>
        <w:tc>
          <w:tcPr>
            <w:tcW w:w="5135" w:type="dxa"/>
            <w:shd w:val="clear" w:color="auto" w:fill="auto"/>
            <w:noWrap/>
            <w:vAlign w:val="center"/>
            <w:hideMark/>
          </w:tcPr>
          <w:p w:rsidR="003E4D41" w:rsidRPr="00E1142A" w:rsidRDefault="003E4D41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3E4D41" w:rsidRPr="00E1142A" w:rsidRDefault="003E4D41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3E4D41" w:rsidRPr="00E1142A" w:rsidRDefault="003E4D41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медицинске сестре / техничара.</w:t>
            </w:r>
          </w:p>
        </w:tc>
      </w:tr>
      <w:tr w:rsidR="003E4D41" w:rsidRPr="00E1142A" w:rsidTr="00CC27F8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3E4D41" w:rsidRPr="00E1142A" w:rsidRDefault="00EB16DC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424" w:type="dxa"/>
            <w:shd w:val="clear" w:color="auto" w:fill="auto"/>
            <w:noWrap/>
            <w:vAlign w:val="center"/>
            <w:hideMark/>
          </w:tcPr>
          <w:p w:rsidR="003E4D41" w:rsidRPr="00E1142A" w:rsidRDefault="003E4D41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Медицинска сестра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-техничар</w:t>
            </w:r>
            <w:r w:rsidR="00CC27F8"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на осталим болничким одељењима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4D41" w:rsidRPr="00E1142A" w:rsidRDefault="003E4D41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10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3E4D41" w:rsidRPr="00E1142A" w:rsidRDefault="003E4D41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4.степен -Мед.школа</w:t>
            </w:r>
          </w:p>
        </w:tc>
        <w:tc>
          <w:tcPr>
            <w:tcW w:w="5135" w:type="dxa"/>
            <w:shd w:val="clear" w:color="auto" w:fill="auto"/>
            <w:noWrap/>
            <w:vAlign w:val="center"/>
            <w:hideMark/>
          </w:tcPr>
          <w:p w:rsidR="003E4D41" w:rsidRPr="00E1142A" w:rsidRDefault="003E4D41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3E4D41" w:rsidRPr="00E1142A" w:rsidRDefault="003E4D41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3E4D41" w:rsidRPr="00E1142A" w:rsidRDefault="003E4D41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медицинске сестре / техничара.</w:t>
            </w:r>
          </w:p>
        </w:tc>
      </w:tr>
      <w:tr w:rsidR="003E4D41" w:rsidRPr="00E1142A" w:rsidTr="00CC27F8">
        <w:trPr>
          <w:trHeight w:val="250"/>
        </w:trPr>
        <w:tc>
          <w:tcPr>
            <w:tcW w:w="815" w:type="dxa"/>
            <w:shd w:val="clear" w:color="auto" w:fill="auto"/>
            <w:noWrap/>
            <w:vAlign w:val="center"/>
            <w:hideMark/>
          </w:tcPr>
          <w:p w:rsidR="003E4D41" w:rsidRPr="00E1142A" w:rsidRDefault="00EB16DC" w:rsidP="00465374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12.</w:t>
            </w:r>
          </w:p>
        </w:tc>
        <w:tc>
          <w:tcPr>
            <w:tcW w:w="2424" w:type="dxa"/>
            <w:shd w:val="clear" w:color="auto" w:fill="auto"/>
            <w:noWrap/>
            <w:vAlign w:val="center"/>
            <w:hideMark/>
          </w:tcPr>
          <w:p w:rsidR="003E4D41" w:rsidRPr="00E1142A" w:rsidRDefault="003E4D41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Болничар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4D41" w:rsidRPr="00E1142A" w:rsidRDefault="003E4D41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3E4D41" w:rsidRPr="00E1142A" w:rsidRDefault="003E4D41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2 степен</w:t>
            </w:r>
          </w:p>
          <w:p w:rsidR="003E4D41" w:rsidRPr="00E1142A" w:rsidRDefault="003E4D41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средња школа</w:t>
            </w:r>
          </w:p>
        </w:tc>
        <w:tc>
          <w:tcPr>
            <w:tcW w:w="5135" w:type="dxa"/>
            <w:shd w:val="clear" w:color="auto" w:fill="auto"/>
            <w:noWrap/>
            <w:vAlign w:val="center"/>
            <w:hideMark/>
          </w:tcPr>
          <w:p w:rsidR="003E4D41" w:rsidRPr="00E1142A" w:rsidRDefault="003E4D41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</w:t>
            </w:r>
          </w:p>
          <w:p w:rsidR="003E4D41" w:rsidRPr="00E1142A" w:rsidRDefault="003E4D41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</w:tbl>
    <w:p w:rsidR="00833D7C" w:rsidRPr="00CC27F8" w:rsidRDefault="00833D7C" w:rsidP="000E4D1A">
      <w:pPr>
        <w:spacing w:after="0" w:line="240" w:lineRule="auto"/>
        <w:rPr>
          <w:b/>
          <w:sz w:val="24"/>
          <w:u w:val="single"/>
        </w:rPr>
      </w:pPr>
    </w:p>
    <w:tbl>
      <w:tblPr>
        <w:tblW w:w="11025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20"/>
        <w:gridCol w:w="9405"/>
      </w:tblGrid>
      <w:tr w:rsidR="00FD0AB5" w:rsidRPr="00E1142A" w:rsidTr="00E1142A">
        <w:trPr>
          <w:trHeight w:val="526"/>
        </w:trPr>
        <w:tc>
          <w:tcPr>
            <w:tcW w:w="1620" w:type="dxa"/>
          </w:tcPr>
          <w:p w:rsidR="00FD0AB5" w:rsidRPr="00E1142A" w:rsidRDefault="00FD0AB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FD0AB5" w:rsidRPr="00E1142A" w:rsidRDefault="00FD0AB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05" w:type="dxa"/>
          </w:tcPr>
          <w:p w:rsidR="00FD0AB5" w:rsidRPr="00E1142A" w:rsidRDefault="00FD0AB5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ДОКТОР МЕДИЦИНЕ СПЕЦИЈАЛИСТА У</w:t>
            </w: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ОПЕРАЦИОНИМ САЛАМА</w:t>
            </w: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–</w:t>
            </w:r>
          </w:p>
          <w:p w:rsidR="00FD0AB5" w:rsidRPr="00E1142A" w:rsidRDefault="00FD0AB5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Начелник службе</w:t>
            </w:r>
            <w:r w:rsidR="0066603C"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за ОРЛ</w:t>
            </w:r>
          </w:p>
          <w:p w:rsidR="00FD0AB5" w:rsidRPr="00E1142A" w:rsidRDefault="00FD0AB5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FD0AB5" w:rsidRPr="00E1142A" w:rsidTr="00E1142A">
        <w:trPr>
          <w:trHeight w:val="526"/>
        </w:trPr>
        <w:tc>
          <w:tcPr>
            <w:tcW w:w="1620" w:type="dxa"/>
          </w:tcPr>
          <w:p w:rsidR="00FD0AB5" w:rsidRPr="00E1142A" w:rsidRDefault="00FD0AB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9405" w:type="dxa"/>
          </w:tcPr>
          <w:p w:rsidR="00FD0AB5" w:rsidRPr="00E1142A" w:rsidRDefault="00FD0AB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ZO30303</w:t>
            </w:r>
          </w:p>
        </w:tc>
      </w:tr>
      <w:tr w:rsidR="00FD0AB5" w:rsidRPr="00E1142A" w:rsidTr="00E1142A">
        <w:trPr>
          <w:trHeight w:val="488"/>
        </w:trPr>
        <w:tc>
          <w:tcPr>
            <w:tcW w:w="1620" w:type="dxa"/>
          </w:tcPr>
          <w:p w:rsidR="00FD0AB5" w:rsidRPr="00E1142A" w:rsidRDefault="00FD0AB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D0AB5" w:rsidRPr="00E1142A" w:rsidRDefault="00FD0AB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9405" w:type="dxa"/>
          </w:tcPr>
          <w:p w:rsidR="00FD0AB5" w:rsidRPr="00E1142A" w:rsidRDefault="00FD0AB5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0AB5" w:rsidRPr="00E1142A" w:rsidRDefault="00FD0AB5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FD0AB5" w:rsidRPr="00E1142A" w:rsidRDefault="00FD0AB5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Обавља послове из домена своје специјалности; организује и руководи радом своје организационе јединице; стара се и одговара за стручно, квалитетно и благовремено извршавање послова и задатака; одговоран је за стручни рад организационе јединице; стара се о извршењу Плана рада организационе јединице у свим његовим сегментима и предузима мере за његово спровођење; врши контролу спровођења Програма унапређења квалитета рада; организује и спроводи стручни надзор над радом здравствених и других радника организационе јединице; утврђује оперативни распоред рада: распоред дежурства, приправности, консултација, распоред запослених у сменском раду и др; предлаже годишњи план рада организационе јединице у свим сегментима плана, план стручног усавршавања, план коришћења годишњих одмора; даје сагласност на све захтеве запослених за остваривање права из радног односа; потписује захтеве за набавку основних средстава и инвентара, захтеве за текуће и инвестиционо одржавање објекта и опреме, требовање лекова, медицинског и другог потрошног материјала; учествује у раду стручног колегијума; </w:t>
            </w:r>
          </w:p>
          <w:p w:rsidR="00FD0AB5" w:rsidRPr="00E1142A" w:rsidRDefault="00FD0AB5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по утврђеном распореду води главну визиту,одговоран је за правилно и уредно вођење медицинске документације; координира рад одсека у оквиру своје организационе јединице; координира и утиче на развој добре сарадње са другим организационим јединицама</w:t>
            </w:r>
            <w:r w:rsidRPr="00E1142A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;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организује начин саопштавања потребних информација о стању пацијената; 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о спровођењу стручног рада у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својој организационој јединици; стара се да односи здравствених радника према корисницима услуга – пацијентима буду хумани и коректни; организује и контролише спровођење мера превенције од интрахоспиталних инфекција; саставља предлоге плана рада и плана набавки, одговоран је за спровођење и извршење утврђеног  плана рада и плана набавки; организује и контролише обуку приправника и специјализаната; брине о стручном усавршавању и континуираној едукацији запослених; стара се о спровођењу постојећих и увођењу нових дијагностичких и терапијских метода; стара се да запослени, у процесу рада, примењују прописане мере за безбедан и здрав рад, да наменски користе средства за рад, да користе прописана средства и опрему за личну заштиту на раду и да са њима пажљиво рукују; стара се о мерама извршења и показатељима квалитета заштите; спроводи утврђену пословну политику установе; одговоран је за спровођење Одлука, Наредби и Закључака стручних органа, органа управљања и директора установе; стара се о правилној примени прописа и општих аката и одговара за законитост рада своје организационе јединице; 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дговоран је за спровођење хигијенско – техничке заштите, санитарно – хигијенских и других прописа који се односе на организациону јединицу.</w:t>
            </w:r>
          </w:p>
          <w:p w:rsidR="00FD0AB5" w:rsidRPr="00E1142A" w:rsidRDefault="00FD0AB5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Превенира, дијагностикује и лечи болести, повреде и друге физичке и менталне поремећаје коришћењем  специјализованих метода и техника, кроз примену принципа и процедура савремене медицине, о чему води прописану медицинску документацију; прегледа хоспитализоване и амбулантне пацијенте, врши пријем и отпуст болесника и издаје потребну документацију о резултатима лечења; реализује специјалистичке, дијагностичко-терапеутске интервенције; поставља дијагнозу, одређује терапију и води лечење; обавештава и саветује пацијента и породицу у вези са здравственим стањем и лечењем; обавља свакодневну визиту хоспитализованих пацијената, прати њихово стање, даје стручно упутство у вези дијагностике и лечења; врши пријем и збрињавање хитних пацијената; спроводи здравствену заштиту одређених категорија становништва, односно пацијената  оболелих од болести за чију превенцију, дијагностику и лечење је специјализован; обавља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друге послове из домена своје специјалности;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учествује у унапређењу квалитета здравствене заштите; обавља консултације са другим здравственим радницима и здравственим сарадницима; планира, надзире и евалуира спровођење здравствене заштите</w:t>
            </w:r>
            <w:r w:rsidR="00C917F6" w:rsidRPr="00E1142A">
              <w:rPr>
                <w:rFonts w:ascii="Times New Roman" w:hAnsi="Times New Roman"/>
                <w:sz w:val="20"/>
                <w:szCs w:val="20"/>
              </w:rPr>
              <w:t>;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з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аједно са сарадницима одговоран је за исправност и правилно коришћење медицинске опреме;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правилно и уредно вођење медицинске документације;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чествује у здравственом васпитању и едукацији здравствених радника, лекара на специјализацији и приправника;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придржава се мера заштите на раду.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Пружа стручну пратњу приликом транспорта пацијента у здравствену установу вишег нивоа.</w:t>
            </w:r>
          </w:p>
          <w:p w:rsidR="00FD0AB5" w:rsidRPr="00E1142A" w:rsidRDefault="00FD0AB5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FD0AB5" w:rsidRPr="00E1142A" w:rsidRDefault="00FD0AB5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За свој рад одговоран је  Управнику ОЈ Опште болнице Врање   и директору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З.Ц Врање</w:t>
            </w:r>
          </w:p>
        </w:tc>
      </w:tr>
      <w:tr w:rsidR="00FD0AB5" w:rsidRPr="00E1142A" w:rsidTr="00E1142A">
        <w:tc>
          <w:tcPr>
            <w:tcW w:w="1620" w:type="dxa"/>
          </w:tcPr>
          <w:p w:rsidR="00FD0AB5" w:rsidRPr="00E1142A" w:rsidRDefault="00FD0AB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9405" w:type="dxa"/>
          </w:tcPr>
          <w:p w:rsidR="00FD0AB5" w:rsidRPr="00E1142A" w:rsidRDefault="00FD0AB5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образовање:</w:t>
            </w:r>
          </w:p>
          <w:p w:rsidR="00FD0AB5" w:rsidRPr="00E1142A" w:rsidRDefault="00FD0AB5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интегрисаним академским студијама из области медицине  по пропису који уређује високо образовање, почев од 10. септембра 2005. године и завршена специјализација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FD0AB5" w:rsidRPr="00E1142A" w:rsidRDefault="00FD0AB5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 из области медицине у трајању од најмање пет година по пропису који је уређивао високо образовање до 10. септембра 2005. године и завршена специјализација</w:t>
            </w:r>
            <w:r w:rsidR="00547495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у складу са Правилником о специјализацијама и ужим специјализацијама здравствених радника и здравствених сарадника;</w:t>
            </w:r>
          </w:p>
        </w:tc>
      </w:tr>
      <w:tr w:rsidR="00FD0AB5" w:rsidRPr="00E1142A" w:rsidTr="00E1142A">
        <w:tc>
          <w:tcPr>
            <w:tcW w:w="1620" w:type="dxa"/>
          </w:tcPr>
          <w:p w:rsidR="00FD0AB5" w:rsidRPr="00E1142A" w:rsidRDefault="00FD0AB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9405" w:type="dxa"/>
          </w:tcPr>
          <w:p w:rsidR="00FD0AB5" w:rsidRPr="00E1142A" w:rsidRDefault="00FD0AB5" w:rsidP="00E1142A">
            <w:pPr>
              <w:numPr>
                <w:ilvl w:val="0"/>
                <w:numId w:val="46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FD0AB5" w:rsidRPr="00E1142A" w:rsidRDefault="00FD0AB5" w:rsidP="00E1142A">
            <w:pPr>
              <w:numPr>
                <w:ilvl w:val="0"/>
                <w:numId w:val="46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FD0AB5" w:rsidRPr="00E1142A" w:rsidRDefault="00FD0AB5" w:rsidP="00E1142A">
            <w:pPr>
              <w:numPr>
                <w:ilvl w:val="0"/>
                <w:numId w:val="46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специјалистички испит;</w:t>
            </w:r>
          </w:p>
          <w:p w:rsidR="00FD0AB5" w:rsidRPr="00E1142A" w:rsidRDefault="00FD0AB5" w:rsidP="00E1142A">
            <w:pPr>
              <w:numPr>
                <w:ilvl w:val="0"/>
                <w:numId w:val="47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четири године и шест месеци радног искуства у звању доктора медицине</w:t>
            </w: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</w:tr>
      <w:tr w:rsidR="00FD0AB5" w:rsidRPr="00E1142A" w:rsidTr="00E1142A">
        <w:tc>
          <w:tcPr>
            <w:tcW w:w="1620" w:type="dxa"/>
          </w:tcPr>
          <w:p w:rsidR="00FD0AB5" w:rsidRPr="00E1142A" w:rsidRDefault="00FD0AB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9405" w:type="dxa"/>
          </w:tcPr>
          <w:p w:rsidR="00FD0AB5" w:rsidRPr="00E1142A" w:rsidRDefault="00FD0AB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547495" w:rsidRPr="00547495" w:rsidRDefault="00547495" w:rsidP="00FD0AB5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1007" w:type="dxa"/>
        <w:tblInd w:w="-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54"/>
        <w:gridCol w:w="9253"/>
      </w:tblGrid>
      <w:tr w:rsidR="00FD0AB5" w:rsidRPr="00E1142A" w:rsidTr="00E1142A">
        <w:trPr>
          <w:trHeight w:val="526"/>
        </w:trPr>
        <w:tc>
          <w:tcPr>
            <w:tcW w:w="1754" w:type="dxa"/>
          </w:tcPr>
          <w:p w:rsidR="00FD0AB5" w:rsidRPr="00E1142A" w:rsidRDefault="00FD0AB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FD0AB5" w:rsidRPr="00E1142A" w:rsidRDefault="00FD0AB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253" w:type="dxa"/>
          </w:tcPr>
          <w:p w:rsidR="00FD0AB5" w:rsidRPr="00E1142A" w:rsidRDefault="00FD0AB5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ДОКТОР МЕДИЦИНЕ СПЕЦИЈАЛИСТА У</w:t>
            </w: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ОПЕРАЦИОНИМ САЛАМА</w:t>
            </w: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FD0AB5" w:rsidRPr="00E1142A" w:rsidRDefault="00FD0AB5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-шеф одсека за специјалистичко консултативну делатност-</w:t>
            </w:r>
          </w:p>
          <w:p w:rsidR="00FD0AB5" w:rsidRPr="00E1142A" w:rsidRDefault="0066603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-шеф одсека оперативног блока са интензивном негом,</w:t>
            </w:r>
          </w:p>
          <w:p w:rsidR="00FD0AB5" w:rsidRPr="00E1142A" w:rsidRDefault="0066603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-шеф кабиненет за аудиовестибулатометрију-</w:t>
            </w:r>
          </w:p>
          <w:p w:rsidR="00FD0AB5" w:rsidRPr="00E1142A" w:rsidRDefault="00FD0AB5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-шеф кабинета за</w:t>
            </w:r>
            <w:r w:rsidR="0066603C"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фонијатрију-</w:t>
            </w:r>
          </w:p>
          <w:p w:rsidR="0066603C" w:rsidRPr="00E1142A" w:rsidRDefault="0066603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-кабинет за ендоскопију-</w:t>
            </w:r>
          </w:p>
        </w:tc>
      </w:tr>
      <w:tr w:rsidR="00FD0AB5" w:rsidRPr="00E1142A" w:rsidTr="00E1142A">
        <w:trPr>
          <w:trHeight w:val="526"/>
        </w:trPr>
        <w:tc>
          <w:tcPr>
            <w:tcW w:w="1754" w:type="dxa"/>
          </w:tcPr>
          <w:p w:rsidR="00FD0AB5" w:rsidRPr="00E1142A" w:rsidRDefault="00FD0AB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9253" w:type="dxa"/>
          </w:tcPr>
          <w:p w:rsidR="00FD0AB5" w:rsidRPr="00E1142A" w:rsidRDefault="00FD0AB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Z030303</w:t>
            </w:r>
          </w:p>
        </w:tc>
      </w:tr>
      <w:tr w:rsidR="00FD0AB5" w:rsidRPr="00E1142A" w:rsidTr="00E1142A">
        <w:trPr>
          <w:trHeight w:val="488"/>
        </w:trPr>
        <w:tc>
          <w:tcPr>
            <w:tcW w:w="1754" w:type="dxa"/>
          </w:tcPr>
          <w:p w:rsidR="00FD0AB5" w:rsidRPr="00E1142A" w:rsidRDefault="00FD0AB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D0AB5" w:rsidRPr="00E1142A" w:rsidRDefault="00FD0AB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D0AB5" w:rsidRPr="00E1142A" w:rsidRDefault="00FD0AB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D0AB5" w:rsidRPr="00E1142A" w:rsidRDefault="00FD0AB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D0AB5" w:rsidRPr="00E1142A" w:rsidRDefault="00FD0AB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D0AB5" w:rsidRPr="00E1142A" w:rsidRDefault="00FD0AB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D0AB5" w:rsidRPr="00E1142A" w:rsidRDefault="00FD0AB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D0AB5" w:rsidRPr="00E1142A" w:rsidRDefault="00FD0AB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D0AB5" w:rsidRPr="00E1142A" w:rsidRDefault="00FD0AB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D0AB5" w:rsidRPr="00E1142A" w:rsidRDefault="00FD0AB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D0AB5" w:rsidRPr="00E1142A" w:rsidRDefault="00FD0AB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D0AB5" w:rsidRPr="00E1142A" w:rsidRDefault="00FD0AB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D0AB5" w:rsidRPr="00E1142A" w:rsidRDefault="00FD0AB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D0AB5" w:rsidRPr="00E1142A" w:rsidRDefault="00FD0AB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D0AB5" w:rsidRPr="00E1142A" w:rsidRDefault="00FD0AB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D0AB5" w:rsidRPr="00E1142A" w:rsidRDefault="00FD0AB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D0AB5" w:rsidRPr="00E1142A" w:rsidRDefault="00FD0AB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D0AB5" w:rsidRPr="00E1142A" w:rsidRDefault="00FD0AB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D0AB5" w:rsidRPr="00E1142A" w:rsidRDefault="00FD0AB5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9253" w:type="dxa"/>
          </w:tcPr>
          <w:p w:rsidR="00FD0AB5" w:rsidRPr="00E1142A" w:rsidRDefault="00FD0AB5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FD0AB5" w:rsidRPr="00E1142A" w:rsidRDefault="00FD0AB5" w:rsidP="00FD0AB5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FD0AB5" w:rsidRPr="00E1142A" w:rsidRDefault="00FD0AB5" w:rsidP="00FD0AB5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Руководи стручним и организационим пословима одсека, односно организује и координира рад одсека и стара се о извршењу послова и задатака у оквиру одсека.</w:t>
            </w:r>
          </w:p>
          <w:p w:rsidR="00FD0AB5" w:rsidRPr="00E1142A" w:rsidRDefault="00FD0AB5" w:rsidP="00FD0AB5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Координира дијагностички и терапијски рад одсека, врши распоред лекара и осталих радника на послове и радне задатке у оквиру одсека. </w:t>
            </w:r>
          </w:p>
          <w:p w:rsidR="00FD0AB5" w:rsidRPr="00E1142A" w:rsidRDefault="00FD0AB5" w:rsidP="00FD0AB5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Организује стручно методолошки рад одсека. </w:t>
            </w:r>
          </w:p>
          <w:p w:rsidR="00FD0AB5" w:rsidRPr="00E1142A" w:rsidRDefault="00FD0AB5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Превенира, дијагностикује и лечи болести, повреде и друге физичке и менталне поремећаје коришћењем  специјализованих метода и техника, кроз примену принципа и процедура савремене медицине, о чему води прописану медицинску документацију; прегледа хоспитализоване и амбулантне пацијенте, врши пријем и отпуст болесника и издаје потребну документацију о резултатима лечења; реализује специјалистичке, дијагностичко-терапеутске интервенције; хируршке интервенције;  поставља дијагнозу, одређује терапију и води лечење; обавештава и саветује пацијента и породицу у вези са здравственим стањем и лечењем; обавља свакодневну визиту хоспитализованих пацијената, прати њихово стање, даје стручно упутство у вези дијагностике и лечења; врши пријем и збрињавање хитних пацијената; спроводи здравствену заштиту одређених категорија становништва, односно пацијената  оболелих од болести за чију превенцију, дијагностику и лечење је специјализован; обавља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друге послове из домена своје специјалности;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учествује у унапређењу квалитета здравствене заштите; обавља консултације са другим здравственим радницима и здравственим сарадницима; планира, надзире и евалуира спровођење здравствене заштите; спроводи активности стручног усавршавања у оквиру своје специјалности; утврђује време и узрок смрти; з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аједно са сарадницима одговоран је за исправност и правилно коришћење медицинске опреме;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правилно и уредно вођење медицинске документације;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чествује у здравственом васпитању и едукацији здравствених радника, лекара на специјализацији и приправника;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придржава се мера заштите на раду.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Пружа стручну пратњу приликом транспорта пацијента у здравствену установу вишег нивоа.</w:t>
            </w:r>
          </w:p>
          <w:p w:rsidR="00FD0AB5" w:rsidRPr="00E1142A" w:rsidRDefault="00FD0AB5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За свој рад о</w:t>
            </w:r>
            <w:r w:rsidR="00EB16DC" w:rsidRPr="00E1142A">
              <w:rPr>
                <w:rFonts w:ascii="Times New Roman" w:hAnsi="Times New Roman"/>
                <w:sz w:val="20"/>
                <w:szCs w:val="20"/>
              </w:rPr>
              <w:t>дговоран је  начелнику службе.</w:t>
            </w:r>
          </w:p>
        </w:tc>
      </w:tr>
      <w:tr w:rsidR="00FD0AB5" w:rsidRPr="00E1142A" w:rsidTr="00E1142A">
        <w:tc>
          <w:tcPr>
            <w:tcW w:w="1754" w:type="dxa"/>
          </w:tcPr>
          <w:p w:rsidR="00FD0AB5" w:rsidRPr="00E1142A" w:rsidRDefault="00FD0AB5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D0AB5" w:rsidRPr="00E1142A" w:rsidRDefault="00FD0AB5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D0AB5" w:rsidRPr="00E1142A" w:rsidRDefault="00FD0AB5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D0AB5" w:rsidRPr="00E1142A" w:rsidRDefault="00FD0AB5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9253" w:type="dxa"/>
          </w:tcPr>
          <w:p w:rsidR="00FD0AB5" w:rsidRPr="00E1142A" w:rsidRDefault="00FD0AB5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образовање:</w:t>
            </w:r>
          </w:p>
          <w:p w:rsidR="00FD0AB5" w:rsidRPr="00E1142A" w:rsidRDefault="00FD0AB5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интегрисаним академским студијама из области медицине  по пропису који уређује високо образовање, почев од 10. септембра 2005. године и завршена специјализација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FD0AB5" w:rsidRPr="00E1142A" w:rsidRDefault="00FD0AB5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из области медицине у трајању од најмање пет година по пропису који је уређивао високо образовање до 10. септембра 2005. године и завршена специјализација 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FD0AB5" w:rsidRPr="00E1142A" w:rsidRDefault="00FD0AB5" w:rsidP="00E1142A">
            <w:pPr>
              <w:pStyle w:val="ListParagraph"/>
              <w:spacing w:after="0" w:line="240" w:lineRule="auto"/>
              <w:ind w:left="756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</w:tr>
      <w:tr w:rsidR="00FD0AB5" w:rsidRPr="00E1142A" w:rsidTr="00E1142A">
        <w:tc>
          <w:tcPr>
            <w:tcW w:w="1754" w:type="dxa"/>
          </w:tcPr>
          <w:p w:rsidR="00FD0AB5" w:rsidRPr="00E1142A" w:rsidRDefault="00FD0AB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9253" w:type="dxa"/>
          </w:tcPr>
          <w:p w:rsidR="00FD0AB5" w:rsidRPr="00E1142A" w:rsidRDefault="00FD0AB5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FD0AB5" w:rsidRPr="00E1142A" w:rsidRDefault="00FD0AB5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FD0AB5" w:rsidRPr="00E1142A" w:rsidRDefault="00FD0AB5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специјалистички испит;</w:t>
            </w:r>
          </w:p>
          <w:p w:rsidR="00FD0AB5" w:rsidRPr="00E1142A" w:rsidRDefault="00FD0AB5" w:rsidP="00E1142A">
            <w:pPr>
              <w:numPr>
                <w:ilvl w:val="0"/>
                <w:numId w:val="39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три године и шест месеци радног искуства у звању доктора медицине</w:t>
            </w:r>
          </w:p>
          <w:p w:rsidR="00FD0AB5" w:rsidRPr="00E1142A" w:rsidRDefault="00FD0AB5" w:rsidP="00E1142A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</w:tr>
      <w:tr w:rsidR="00FD0AB5" w:rsidRPr="00E1142A" w:rsidTr="00E1142A">
        <w:tc>
          <w:tcPr>
            <w:tcW w:w="1754" w:type="dxa"/>
          </w:tcPr>
          <w:p w:rsidR="00FD0AB5" w:rsidRPr="00E1142A" w:rsidRDefault="003D7A1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 Bрој</w:t>
            </w:r>
            <w:r w:rsidR="00FD0AB5" w:rsidRPr="00E1142A">
              <w:rPr>
                <w:rFonts w:ascii="Times New Roman" w:hAnsi="Times New Roman"/>
                <w:b/>
                <w:sz w:val="20"/>
                <w:szCs w:val="20"/>
              </w:rPr>
              <w:t>извршилаца</w:t>
            </w:r>
          </w:p>
        </w:tc>
        <w:tc>
          <w:tcPr>
            <w:tcW w:w="9253" w:type="dxa"/>
          </w:tcPr>
          <w:p w:rsidR="00FD0AB5" w:rsidRPr="00E1142A" w:rsidRDefault="0066603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5</w:t>
            </w:r>
          </w:p>
        </w:tc>
      </w:tr>
    </w:tbl>
    <w:p w:rsidR="00CC27F8" w:rsidRDefault="00CC27F8" w:rsidP="00FD0AB5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tbl>
      <w:tblPr>
        <w:tblW w:w="11178" w:type="dxa"/>
        <w:tblInd w:w="-8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2"/>
        <w:gridCol w:w="9396"/>
      </w:tblGrid>
      <w:tr w:rsidR="00FD0AB5" w:rsidRPr="00E1142A" w:rsidTr="00E1142A">
        <w:trPr>
          <w:trHeight w:val="526"/>
        </w:trPr>
        <w:tc>
          <w:tcPr>
            <w:tcW w:w="1782" w:type="dxa"/>
          </w:tcPr>
          <w:p w:rsidR="00FD0AB5" w:rsidRPr="00E1142A" w:rsidRDefault="00FD0AB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FD0AB5" w:rsidRPr="00E1142A" w:rsidRDefault="00FD0AB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396" w:type="dxa"/>
          </w:tcPr>
          <w:p w:rsidR="00FD0AB5" w:rsidRPr="00E1142A" w:rsidRDefault="00FD0AB5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ДОКТОР МЕДИЦИНЕ СПЕЦИЈАЛИСТА </w:t>
            </w:r>
          </w:p>
          <w:p w:rsidR="00FD0AB5" w:rsidRPr="00E1142A" w:rsidRDefault="00FD0AB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</w:t>
            </w:r>
            <w:r w:rsidR="00C66BB2">
              <w:rPr>
                <w:rFonts w:ascii="Times New Roman" w:hAnsi="Times New Roman"/>
                <w:b/>
                <w:sz w:val="20"/>
                <w:szCs w:val="20"/>
              </w:rPr>
              <w:t xml:space="preserve">                </w:t>
            </w:r>
            <w:r w:rsidR="0066603C"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 -Доктор специјалиста ОРЛ</w:t>
            </w: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FD0AB5" w:rsidRPr="00E1142A" w:rsidTr="00E1142A">
        <w:trPr>
          <w:trHeight w:val="526"/>
        </w:trPr>
        <w:tc>
          <w:tcPr>
            <w:tcW w:w="1782" w:type="dxa"/>
          </w:tcPr>
          <w:p w:rsidR="00FD0AB5" w:rsidRPr="00E1142A" w:rsidRDefault="00FD0AB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9396" w:type="dxa"/>
          </w:tcPr>
          <w:p w:rsidR="00FD0AB5" w:rsidRPr="00E1142A" w:rsidRDefault="00FD0AB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Z030303</w:t>
            </w:r>
          </w:p>
        </w:tc>
      </w:tr>
      <w:tr w:rsidR="00FD0AB5" w:rsidRPr="00E1142A" w:rsidTr="00E1142A">
        <w:trPr>
          <w:trHeight w:val="488"/>
        </w:trPr>
        <w:tc>
          <w:tcPr>
            <w:tcW w:w="1782" w:type="dxa"/>
          </w:tcPr>
          <w:p w:rsidR="00FD0AB5" w:rsidRPr="00E1142A" w:rsidRDefault="00FD0AB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D0AB5" w:rsidRPr="00E1142A" w:rsidRDefault="00FD0AB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D0AB5" w:rsidRPr="00E1142A" w:rsidRDefault="00FD0AB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D0AB5" w:rsidRPr="00E1142A" w:rsidRDefault="00FD0AB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D0AB5" w:rsidRPr="00E1142A" w:rsidRDefault="00FD0AB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D0AB5" w:rsidRPr="00E1142A" w:rsidRDefault="00FD0AB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D0AB5" w:rsidRPr="00E1142A" w:rsidRDefault="00FD0AB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D0AB5" w:rsidRPr="00E1142A" w:rsidRDefault="00FD0AB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9396" w:type="dxa"/>
          </w:tcPr>
          <w:p w:rsidR="00FD0AB5" w:rsidRPr="00E1142A" w:rsidRDefault="00FD0AB5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Превенира, дијагностикује и лечи болести, повреде и друге физичке и менталне поремећаје коришћењем  специјализованих метода и техника, кроз примену принципа и процедура савремене медицине, о чему води прописану медицинску документацију; прегледа хоспитализоване и амбулантне пацијенте, врши пријем и отпуст болесника и издаје потребну документацију о резултатима лечења; реализује специјалистичке, дијагностичко-терапеутске интервенције; хируршке интервенције;  поставља дијагнозу, одређује терапију и води лечење; обавештава и саветује пацијента и породицу у вези са здравственим стањем и лечењем; обавља свакодневну визиту хоспитализованих пацијената, прати њихово стање, даје стручно упутство у вези дијагностике и лечења; врши пријем и збрињавање хитних пацијената; спроводи здравствену заштиту одређених категорија становништва, односно пацијената  оболелих од болести за чију превенцију, дијагностику и лечење је специјализован; обавља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друге послове из домена своје специјалности;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учествује у унапређењу квалитета здравствене заштите; обавља консултације са другим здравственим радницима и здравственим сарадницима; планира, надзире и евалуира спровођење здравствене заштите; спроводи активности стручног усавршавања у оквиру своје специјалности; утврђује време и узрок смрти; з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аједно са сарадницима одговоран је за исправност и правилно коришћење медицинске опреме;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правилно и уредно вођење медицинске документације;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чествује у здравственом васпитању и едукацији здравствених радника, лекара на специјализацији и приправника;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придржава се мера заштите на раду.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Пружа стручну пратњу приликом транспорта пацијента у здравствену установу вишег нивоа.</w:t>
            </w:r>
          </w:p>
        </w:tc>
      </w:tr>
      <w:tr w:rsidR="00FD0AB5" w:rsidRPr="00E1142A" w:rsidTr="00E1142A">
        <w:tc>
          <w:tcPr>
            <w:tcW w:w="1782" w:type="dxa"/>
          </w:tcPr>
          <w:p w:rsidR="00FD0AB5" w:rsidRPr="00E1142A" w:rsidRDefault="00FD0AB5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D0AB5" w:rsidRPr="00E1142A" w:rsidRDefault="00FD0AB5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9396" w:type="dxa"/>
          </w:tcPr>
          <w:p w:rsidR="00FD0AB5" w:rsidRPr="00E1142A" w:rsidRDefault="00FD0AB5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образовање:</w:t>
            </w:r>
          </w:p>
          <w:p w:rsidR="00FD0AB5" w:rsidRPr="00E1142A" w:rsidRDefault="00FD0AB5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интегрисаним академским студијама из области медицине  по пропису који уређује високо образовање, почев од 10. септембра 2005. године и завршена специјализација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FD0AB5" w:rsidRPr="00E1142A" w:rsidRDefault="00FD0AB5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из области медицине у трајању од најмање пет година по пропису који је уређивао високо образовање до 10. септембра 2005. године и завршена специјализација  у складу са Правилником о специјализацијама и ужим специјализацијама здравствених радника и здравствених сарадника;</w:t>
            </w:r>
          </w:p>
        </w:tc>
      </w:tr>
      <w:tr w:rsidR="00FD0AB5" w:rsidRPr="00E1142A" w:rsidTr="00E1142A">
        <w:tc>
          <w:tcPr>
            <w:tcW w:w="1782" w:type="dxa"/>
          </w:tcPr>
          <w:p w:rsidR="00FD0AB5" w:rsidRPr="00E1142A" w:rsidRDefault="00FD0AB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9396" w:type="dxa"/>
          </w:tcPr>
          <w:p w:rsidR="00FD0AB5" w:rsidRPr="00E1142A" w:rsidRDefault="00FD0AB5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FD0AB5" w:rsidRPr="00E1142A" w:rsidRDefault="00FD0AB5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FD0AB5" w:rsidRPr="00E1142A" w:rsidRDefault="00FD0AB5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специјалистички испит;</w:t>
            </w:r>
          </w:p>
          <w:p w:rsidR="00FD0AB5" w:rsidRPr="00E1142A" w:rsidRDefault="00FD0AB5" w:rsidP="00E1142A">
            <w:pPr>
              <w:numPr>
                <w:ilvl w:val="0"/>
                <w:numId w:val="39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три године и шест месеци радног искуства у звању доктора медицине</w:t>
            </w:r>
          </w:p>
          <w:p w:rsidR="00FD0AB5" w:rsidRPr="00E1142A" w:rsidRDefault="00FD0AB5" w:rsidP="00E1142A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</w:tr>
      <w:tr w:rsidR="00FD0AB5" w:rsidRPr="00E1142A" w:rsidTr="00E1142A">
        <w:tc>
          <w:tcPr>
            <w:tcW w:w="1782" w:type="dxa"/>
          </w:tcPr>
          <w:p w:rsidR="00FD0AB5" w:rsidRPr="00E1142A" w:rsidRDefault="00FD0AB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9396" w:type="dxa"/>
          </w:tcPr>
          <w:p w:rsidR="00FD0AB5" w:rsidRPr="00E1142A" w:rsidRDefault="0066603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1</w:t>
            </w:r>
          </w:p>
        </w:tc>
      </w:tr>
    </w:tbl>
    <w:p w:rsidR="00FD0AB5" w:rsidRDefault="00FD0AB5" w:rsidP="00FD0AB5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tbl>
      <w:tblPr>
        <w:tblW w:w="10809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9000"/>
      </w:tblGrid>
      <w:tr w:rsidR="00587BE2" w:rsidRPr="00E1142A" w:rsidTr="003D7A12">
        <w:trPr>
          <w:trHeight w:val="526"/>
        </w:trPr>
        <w:tc>
          <w:tcPr>
            <w:tcW w:w="1809" w:type="dxa"/>
          </w:tcPr>
          <w:p w:rsidR="00587BE2" w:rsidRPr="000D1357" w:rsidRDefault="00587BE2" w:rsidP="00F7769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Назив радног места</w:t>
            </w:r>
          </w:p>
          <w:p w:rsidR="00587BE2" w:rsidRPr="000D1357" w:rsidRDefault="00587BE2" w:rsidP="00F7769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00" w:type="dxa"/>
          </w:tcPr>
          <w:p w:rsidR="00587BE2" w:rsidRPr="00E1142A" w:rsidRDefault="00587BE2" w:rsidP="00833D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МЕДИЦИНСКА СЕСТРА / ТЕХНИЧАР</w:t>
            </w: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У ОПЕРАЦИОНОЈ САЛИ</w:t>
            </w:r>
          </w:p>
          <w:p w:rsidR="00587BE2" w:rsidRPr="00833D7C" w:rsidRDefault="00587BE2" w:rsidP="00833D7C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Виша медицинска сестра/техничар у операционој сали </w:t>
            </w:r>
          </w:p>
        </w:tc>
      </w:tr>
      <w:tr w:rsidR="00587BE2" w:rsidRPr="00E1142A" w:rsidTr="003D7A12">
        <w:trPr>
          <w:trHeight w:val="526"/>
        </w:trPr>
        <w:tc>
          <w:tcPr>
            <w:tcW w:w="1809" w:type="dxa"/>
          </w:tcPr>
          <w:p w:rsidR="00587BE2" w:rsidRPr="00954975" w:rsidRDefault="00587BE2" w:rsidP="00F776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54975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9000" w:type="dxa"/>
          </w:tcPr>
          <w:p w:rsidR="00587BE2" w:rsidRPr="00E1142A" w:rsidRDefault="00587BE2" w:rsidP="00F776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Z031311</w:t>
            </w:r>
          </w:p>
        </w:tc>
      </w:tr>
      <w:tr w:rsidR="00587BE2" w:rsidRPr="00E1142A" w:rsidTr="003D7A12">
        <w:trPr>
          <w:trHeight w:val="488"/>
        </w:trPr>
        <w:tc>
          <w:tcPr>
            <w:tcW w:w="1809" w:type="dxa"/>
          </w:tcPr>
          <w:p w:rsidR="00587BE2" w:rsidRDefault="00587BE2" w:rsidP="00F7769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587BE2" w:rsidRDefault="00587BE2" w:rsidP="00F7769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587BE2" w:rsidRDefault="00587BE2" w:rsidP="00F7769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587BE2" w:rsidRDefault="00587BE2" w:rsidP="00F7769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587BE2" w:rsidRDefault="00587BE2" w:rsidP="00F7769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587BE2" w:rsidRPr="009E223C" w:rsidRDefault="00587BE2" w:rsidP="00F7769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587BE2" w:rsidRPr="00954975" w:rsidRDefault="00587BE2" w:rsidP="00F7769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587BE2" w:rsidRPr="009E223C" w:rsidRDefault="00587BE2" w:rsidP="00F776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223C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587BE2" w:rsidRPr="000D1357" w:rsidRDefault="00587BE2" w:rsidP="00F776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E223C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9000" w:type="dxa"/>
          </w:tcPr>
          <w:p w:rsidR="00587BE2" w:rsidRDefault="00587BE2" w:rsidP="00F77698">
            <w:pPr>
              <w:pStyle w:val="NoSpacing"/>
              <w:rPr>
                <w:rFonts w:ascii="Times New Roman" w:hAnsi="Times New Roman"/>
              </w:rPr>
            </w:pPr>
          </w:p>
          <w:p w:rsidR="00587BE2" w:rsidRPr="00E1142A" w:rsidRDefault="00587BE2" w:rsidP="00F776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587BE2" w:rsidRPr="00E1142A" w:rsidRDefault="00587BE2" w:rsidP="00F776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87BE2" w:rsidRPr="00582047" w:rsidRDefault="00587BE2" w:rsidP="00F77698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планира и пружа услуге процеса здравствене неге и подршке пацијентима, у складу са праксом и стандардимa савремене здравствене неге, о чему води прописану медицинску документацију; </w:t>
            </w:r>
          </w:p>
          <w:p w:rsidR="00587BE2" w:rsidRPr="00582047" w:rsidRDefault="00587BE2" w:rsidP="00F77698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обавља сложене медицинске мере код болесника у поступку неге, терапије, дијагностике и рехабилитације; </w:t>
            </w:r>
          </w:p>
          <w:p w:rsidR="00587BE2" w:rsidRPr="00582047" w:rsidRDefault="00587BE2" w:rsidP="00F77698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примењује прописану терапију и контролише узимање лекова; </w:t>
            </w:r>
          </w:p>
          <w:p w:rsidR="00587BE2" w:rsidRPr="00582047" w:rsidRDefault="00587BE2" w:rsidP="00F77698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врши припрему болесника и асистира лекару при интервенцијама које захтевају већу стручност и вештину; </w:t>
            </w:r>
          </w:p>
          <w:p w:rsidR="00587BE2" w:rsidRPr="00582047" w:rsidRDefault="00587BE2" w:rsidP="00F77698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учествује у пријему болесника, визити, посматра пацијента и обавештава лекара о стању пацијента; </w:t>
            </w:r>
          </w:p>
          <w:p w:rsidR="00587BE2" w:rsidRPr="00582047" w:rsidRDefault="00587BE2" w:rsidP="00F77698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прати опште стање пацијента, мери и евидентира виталне функције и друге показатеље; </w:t>
            </w:r>
          </w:p>
          <w:p w:rsidR="00587BE2" w:rsidRPr="00582047" w:rsidRDefault="00587BE2" w:rsidP="00F77698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припрема простор, медицинску опрему, инструменте и материјал за рад; </w:t>
            </w:r>
          </w:p>
          <w:p w:rsidR="00587BE2" w:rsidRPr="00582047" w:rsidRDefault="00587BE2" w:rsidP="00F77698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спроводи мере за спречавање интрахоспиталних инфекција; </w:t>
            </w:r>
          </w:p>
          <w:p w:rsidR="00587BE2" w:rsidRPr="00582047" w:rsidRDefault="00587BE2" w:rsidP="00F77698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учествује у набавци потребног материјала; </w:t>
            </w:r>
          </w:p>
          <w:p w:rsidR="00587BE2" w:rsidRPr="00E1142A" w:rsidRDefault="00587BE2" w:rsidP="00F776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нaдглeдa спрoвoђeњe прoцeсa здрaвствeнe нeгe, </w:t>
            </w:r>
          </w:p>
          <w:p w:rsidR="00587BE2" w:rsidRPr="00582047" w:rsidRDefault="00587BE2" w:rsidP="00F77698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учeствуje у eвaлуирaњу прoцeсa и нa oснoву тoгa рaзмaтрa нaрeднe кoрaкe у спрoвoђeњу истoг; </w:t>
            </w:r>
          </w:p>
          <w:p w:rsidR="00587BE2" w:rsidRPr="00582047" w:rsidRDefault="00587BE2" w:rsidP="00F77698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одлаже и уклања медицински отпад на прописани начин; </w:t>
            </w:r>
          </w:p>
          <w:p w:rsidR="00587BE2" w:rsidRPr="00E1142A" w:rsidRDefault="00587BE2" w:rsidP="00F776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87BE2" w:rsidRPr="00E1142A" w:rsidRDefault="00587BE2" w:rsidP="00833D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За свој рад одговоран је главној медицинској сестри / техничару службе/ и начелнику службе.</w:t>
            </w:r>
          </w:p>
        </w:tc>
      </w:tr>
      <w:tr w:rsidR="00587BE2" w:rsidRPr="00E1142A" w:rsidTr="003D7A12">
        <w:tc>
          <w:tcPr>
            <w:tcW w:w="1809" w:type="dxa"/>
          </w:tcPr>
          <w:p w:rsidR="00587BE2" w:rsidRPr="009E223C" w:rsidRDefault="00587BE2" w:rsidP="00F776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E223C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9000" w:type="dxa"/>
          </w:tcPr>
          <w:p w:rsidR="00587BE2" w:rsidRPr="00954975" w:rsidRDefault="00587BE2" w:rsidP="00F77698">
            <w:pPr>
              <w:pStyle w:val="Default"/>
              <w:jc w:val="both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Високо образовање: </w:t>
            </w:r>
          </w:p>
          <w:p w:rsidR="00587BE2" w:rsidRPr="00954975" w:rsidRDefault="00587BE2" w:rsidP="00F77698">
            <w:pPr>
              <w:pStyle w:val="Default"/>
              <w:jc w:val="both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– на студијама првог степена (основне струковне/академске студије) по пропису који уређује високо образовање, почев од 10. септембра 2005. године; </w:t>
            </w:r>
          </w:p>
          <w:p w:rsidR="00587BE2" w:rsidRPr="00954975" w:rsidRDefault="00587BE2" w:rsidP="00F7769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975">
              <w:rPr>
                <w:rFonts w:ascii="Times New Roman" w:hAnsi="Times New Roman"/>
                <w:sz w:val="20"/>
                <w:szCs w:val="20"/>
              </w:rPr>
              <w:t xml:space="preserve">– на основним студијама у трајању од најмање две године, по пропису који је уређивао високо образовање до 10. септембра 2005. године. </w:t>
            </w:r>
          </w:p>
        </w:tc>
      </w:tr>
      <w:tr w:rsidR="00587BE2" w:rsidRPr="00E1142A" w:rsidTr="003D7A12">
        <w:tc>
          <w:tcPr>
            <w:tcW w:w="1809" w:type="dxa"/>
          </w:tcPr>
          <w:p w:rsidR="00587BE2" w:rsidRPr="009E223C" w:rsidRDefault="00587BE2" w:rsidP="00F776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9E223C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9000" w:type="dxa"/>
          </w:tcPr>
          <w:p w:rsidR="00587BE2" w:rsidRPr="00954975" w:rsidRDefault="00587BE2" w:rsidP="00F77698">
            <w:pPr>
              <w:pStyle w:val="Default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– стручни испит; </w:t>
            </w:r>
          </w:p>
          <w:p w:rsidR="00587BE2" w:rsidRPr="00954975" w:rsidRDefault="00587BE2" w:rsidP="00F77698">
            <w:pPr>
              <w:pStyle w:val="Default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– лиценца; </w:t>
            </w:r>
          </w:p>
          <w:p w:rsidR="00587BE2" w:rsidRPr="00954975" w:rsidRDefault="00587BE2" w:rsidP="00F77698">
            <w:pPr>
              <w:pStyle w:val="Default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– најмање шест месеци радног искуства у наведеном звању. </w:t>
            </w:r>
          </w:p>
        </w:tc>
      </w:tr>
      <w:tr w:rsidR="00587BE2" w:rsidRPr="00E1142A" w:rsidTr="003D7A12">
        <w:tc>
          <w:tcPr>
            <w:tcW w:w="1809" w:type="dxa"/>
          </w:tcPr>
          <w:p w:rsidR="00587BE2" w:rsidRPr="009E223C" w:rsidRDefault="00587BE2" w:rsidP="00F776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E223C">
              <w:rPr>
                <w:rFonts w:ascii="Times New Roman" w:hAnsi="Times New Roman"/>
                <w:b/>
                <w:sz w:val="20"/>
                <w:szCs w:val="20"/>
              </w:rPr>
              <w:t>Број  извршилаца</w:t>
            </w:r>
          </w:p>
        </w:tc>
        <w:tc>
          <w:tcPr>
            <w:tcW w:w="9000" w:type="dxa"/>
          </w:tcPr>
          <w:p w:rsidR="00587BE2" w:rsidRPr="009E223C" w:rsidRDefault="00587BE2" w:rsidP="00F776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E223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3</w:t>
            </w:r>
          </w:p>
        </w:tc>
      </w:tr>
    </w:tbl>
    <w:p w:rsidR="00097B5D" w:rsidRDefault="00097B5D" w:rsidP="00FD0AB5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37398" w:rsidRDefault="00737398" w:rsidP="00FD0AB5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37398" w:rsidRPr="00737398" w:rsidRDefault="00737398" w:rsidP="00FD0AB5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800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0"/>
        <w:gridCol w:w="9000"/>
      </w:tblGrid>
      <w:tr w:rsidR="00FD0AB5" w:rsidRPr="00E1142A" w:rsidTr="00833D7C">
        <w:trPr>
          <w:trHeight w:val="526"/>
        </w:trPr>
        <w:tc>
          <w:tcPr>
            <w:tcW w:w="1800" w:type="dxa"/>
          </w:tcPr>
          <w:p w:rsidR="00FD0AB5" w:rsidRPr="007F43B7" w:rsidRDefault="00FD0AB5" w:rsidP="00FD0A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FD0AB5" w:rsidRPr="007F43B7" w:rsidRDefault="00FD0AB5" w:rsidP="00FD0A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0" w:type="dxa"/>
          </w:tcPr>
          <w:p w:rsidR="00FD0AB5" w:rsidRPr="00E1142A" w:rsidRDefault="00FD0AB5" w:rsidP="00FD0A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МЕДИЦИНСКА СЕСТРА / ТЕХНИЧАР НА ОСТАЛИМ БОЛНИЧКИМ  ОДЕЉЕЊИМА</w:t>
            </w:r>
          </w:p>
          <w:p w:rsidR="00FD0AB5" w:rsidRPr="00E1142A" w:rsidRDefault="0066603C" w:rsidP="00FD0A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FD0AB5"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главна сестра Службе </w:t>
            </w: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за  ОРЛ-</w:t>
            </w:r>
          </w:p>
          <w:p w:rsidR="00FD0AB5" w:rsidRPr="00FA5296" w:rsidRDefault="00FD0AB5" w:rsidP="00462C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D0AB5" w:rsidRPr="00E1142A" w:rsidTr="00833D7C">
        <w:trPr>
          <w:trHeight w:val="526"/>
        </w:trPr>
        <w:tc>
          <w:tcPr>
            <w:tcW w:w="1800" w:type="dxa"/>
          </w:tcPr>
          <w:p w:rsidR="00FD0AB5" w:rsidRPr="00B6450F" w:rsidRDefault="00FD0AB5" w:rsidP="00FD0A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9000" w:type="dxa"/>
          </w:tcPr>
          <w:p w:rsidR="00FD0AB5" w:rsidRPr="00E1142A" w:rsidRDefault="00FD0AB5" w:rsidP="00FD0A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ZO32417</w:t>
            </w:r>
          </w:p>
        </w:tc>
      </w:tr>
      <w:tr w:rsidR="00FD0AB5" w:rsidRPr="00E1142A" w:rsidTr="00833D7C">
        <w:trPr>
          <w:trHeight w:val="488"/>
        </w:trPr>
        <w:tc>
          <w:tcPr>
            <w:tcW w:w="1800" w:type="dxa"/>
          </w:tcPr>
          <w:p w:rsidR="00FD0AB5" w:rsidRPr="00FA5296" w:rsidRDefault="00FD0AB5" w:rsidP="00FD0A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D0AB5" w:rsidRDefault="00FD0AB5" w:rsidP="00FD0A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FD0AB5" w:rsidRDefault="00FD0AB5" w:rsidP="00FD0A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FD0AB5" w:rsidRDefault="00FD0AB5" w:rsidP="00FD0A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FD0AB5" w:rsidRDefault="00FD0AB5" w:rsidP="00FD0A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FD0AB5" w:rsidRDefault="00FD0AB5" w:rsidP="00FD0A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FD0AB5" w:rsidRDefault="00FD0AB5" w:rsidP="00FD0A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FD0AB5" w:rsidRDefault="00FD0AB5" w:rsidP="00FD0A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FD0AB5" w:rsidRDefault="00FD0AB5" w:rsidP="00FD0A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FD0AB5" w:rsidRDefault="00FD0AB5" w:rsidP="00FD0A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FD0AB5" w:rsidRDefault="00FD0AB5" w:rsidP="00FD0A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FD0AB5" w:rsidRDefault="00FD0AB5" w:rsidP="00FD0A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FD0AB5" w:rsidRDefault="00FD0AB5" w:rsidP="00FD0A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FD0AB5" w:rsidRPr="007F43B7" w:rsidRDefault="00FD0AB5" w:rsidP="00FD0A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FD0AB5" w:rsidRPr="007F43B7" w:rsidRDefault="00FD0AB5" w:rsidP="00FD0A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9000" w:type="dxa"/>
          </w:tcPr>
          <w:p w:rsidR="00FD0AB5" w:rsidRPr="00E1142A" w:rsidRDefault="00FD0AB5" w:rsidP="00FD0A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Организује и координира рад виших (високих) медицинских сестара и медицинских сестара/ техничара;</w:t>
            </w:r>
          </w:p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организује и контролише негу болесника; </w:t>
            </w:r>
          </w:p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контролише рационалност, благовременост и начин примене терапије и стерилизације; </w:t>
            </w:r>
          </w:p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врши требовање лекова, санитетског материјала и другог материјала потребног за рад службе; </w:t>
            </w:r>
          </w:p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организује и контролише спровођење личне и опште хигијене пацијената; стара се о требовању хране, правилној исхрани пацијенара и контролише поделу хране; </w:t>
            </w:r>
          </w:p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води дневну евиденцију о доласку запослених на посао и дневну евиденцију о прековременом раду запослених; </w:t>
            </w:r>
          </w:p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координира рад са начелником службе, главном сестром болнице и главним сестрама других служби и одељења;</w:t>
            </w:r>
          </w:p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преноси искуства на младје сестре и уводи у рад приправнике и новопримљене сестре;</w:t>
            </w:r>
          </w:p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ради на свом стручном усавршавању;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ради на здравственом васпитању и подизању здравствене културе становништва, ради на унапредјењу и афирмацији одељења и запослених;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</w:p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стара се да запослени у процесу рада примењују прописане мере за безбедан и здрав рад, да наменски користе средства за рад, да користе прописана средства и опрему за личну заштиту на раду и да са њима пажљиво рукују;  </w:t>
            </w:r>
          </w:p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уредност, тачност и за квалитет послова из делокруга свога рада;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правилно и уредно вођење и чување медицинске документације; </w:t>
            </w:r>
          </w:p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стара се о уредном вођењу администартивних послова, као и послова финансијске природе ( наплата трошкова у лечењу, депоновање вредности од пацијената ).</w:t>
            </w:r>
          </w:p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-планира и пружа услуге здравствене неге и подршкепацијентима, у складу са праксом и стандардимасавремене здравствене неге, о чему води прописанумедицинску документацију;</w:t>
            </w:r>
          </w:p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обавља медицинске мере код болесника у поступкунеге, терапије, дијагностике и рехабилитације;</w:t>
            </w:r>
          </w:p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примењује прописану терапију и контролише узимање лекова;</w:t>
            </w:r>
          </w:p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врши припрему болесника и асистира лекару при интервенцијама;</w:t>
            </w:r>
          </w:p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учествује у пријему болесника, визити, посматра пацијента и обавештава лекара о стању пацијента;</w:t>
            </w:r>
          </w:p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прати опште стање пацијента, мери и евидентиравиталне функције и др. показатеље;</w:t>
            </w:r>
          </w:p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припрема простор, медицинску опрему, инструменте иматеријал за рад;</w:t>
            </w:r>
          </w:p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спроводи мере за спречавање интрахоспиталних инфекција;</w:t>
            </w:r>
          </w:p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учествује у набавци потребног материјала;</w:t>
            </w:r>
          </w:p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одлаже и уклања медицински отпад на прописани начин;</w:t>
            </w:r>
          </w:p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–За свој рад одговоран је главној медицинској сестри / техничару болнице/ и начелнику службе</w:t>
            </w: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FD0AB5" w:rsidRPr="00E1142A" w:rsidTr="00833D7C">
        <w:tc>
          <w:tcPr>
            <w:tcW w:w="1800" w:type="dxa"/>
          </w:tcPr>
          <w:p w:rsidR="00FD0AB5" w:rsidRPr="007F43B7" w:rsidRDefault="00FD0AB5" w:rsidP="00FD0A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9000" w:type="dxa"/>
          </w:tcPr>
          <w:p w:rsidR="00FD0AB5" w:rsidRPr="00E1142A" w:rsidRDefault="00FD0AB5" w:rsidP="00FE3C5F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средње образовање медицинске струке</w:t>
            </w:r>
          </w:p>
          <w:p w:rsidR="00FD0AB5" w:rsidRPr="007F43B7" w:rsidRDefault="00FD0AB5" w:rsidP="00FD0AB5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0AB5" w:rsidRPr="00E1142A" w:rsidTr="00833D7C">
        <w:tc>
          <w:tcPr>
            <w:tcW w:w="1800" w:type="dxa"/>
          </w:tcPr>
          <w:p w:rsidR="00FD0AB5" w:rsidRPr="00FA5296" w:rsidRDefault="00FD0AB5" w:rsidP="00FD0A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A529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9000" w:type="dxa"/>
          </w:tcPr>
          <w:p w:rsidR="00FD0AB5" w:rsidRPr="00E1142A" w:rsidRDefault="00FD0AB5" w:rsidP="00FE3C5F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FD0AB5" w:rsidRPr="00E1142A" w:rsidRDefault="00FD0AB5" w:rsidP="00FE3C5F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FD0AB5" w:rsidRPr="00E1142A" w:rsidRDefault="00FD0AB5" w:rsidP="00FE3C5F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 шест месеци радног искуства у наведеном звању.</w:t>
            </w:r>
          </w:p>
          <w:p w:rsidR="00FD0AB5" w:rsidRPr="007F43B7" w:rsidRDefault="00FD0AB5" w:rsidP="00FD0AB5">
            <w:pPr>
              <w:pStyle w:val="NoSpacing"/>
              <w:ind w:left="3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FD0AB5" w:rsidRPr="00E1142A" w:rsidTr="00833D7C">
        <w:tc>
          <w:tcPr>
            <w:tcW w:w="1800" w:type="dxa"/>
          </w:tcPr>
          <w:p w:rsidR="00FD0AB5" w:rsidRPr="007F43B7" w:rsidRDefault="00FD0AB5" w:rsidP="00FD0A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Број  извршилаца</w:t>
            </w:r>
          </w:p>
        </w:tc>
        <w:tc>
          <w:tcPr>
            <w:tcW w:w="9000" w:type="dxa"/>
          </w:tcPr>
          <w:p w:rsidR="00FD0AB5" w:rsidRPr="007F43B7" w:rsidRDefault="00FD0AB5" w:rsidP="00FD0A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587BE2" w:rsidRDefault="00587BE2" w:rsidP="00FD0AB5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37398" w:rsidRDefault="00737398" w:rsidP="00FD0AB5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37398" w:rsidRDefault="00737398" w:rsidP="00FD0AB5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37398" w:rsidRDefault="00737398" w:rsidP="00FD0AB5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37398" w:rsidRDefault="00737398" w:rsidP="00FD0AB5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37398" w:rsidRPr="00737398" w:rsidRDefault="00737398" w:rsidP="00FD0AB5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800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44"/>
        <w:gridCol w:w="8856"/>
      </w:tblGrid>
      <w:tr w:rsidR="00587BE2" w:rsidRPr="00E1142A" w:rsidTr="00833D7C">
        <w:trPr>
          <w:trHeight w:val="526"/>
        </w:trPr>
        <w:tc>
          <w:tcPr>
            <w:tcW w:w="1944" w:type="dxa"/>
          </w:tcPr>
          <w:p w:rsidR="00587BE2" w:rsidRPr="00833D7C" w:rsidRDefault="00587BE2" w:rsidP="00F776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33D7C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587BE2" w:rsidRPr="00833D7C" w:rsidRDefault="00587BE2" w:rsidP="00F776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56" w:type="dxa"/>
          </w:tcPr>
          <w:p w:rsidR="00587BE2" w:rsidRPr="00E1142A" w:rsidRDefault="00462C03" w:rsidP="00462C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ВИША </w:t>
            </w:r>
            <w:r w:rsidR="00587BE2" w:rsidRPr="00E1142A">
              <w:rPr>
                <w:rFonts w:ascii="Times New Roman" w:hAnsi="Times New Roman"/>
                <w:b/>
                <w:sz w:val="20"/>
                <w:szCs w:val="20"/>
              </w:rPr>
              <w:t>МЕДИЦИНСКА СЕСТРА / ТЕХНИЧАР</w:t>
            </w:r>
            <w:r w:rsidR="00587BE2"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У ОПЕРАЦИОНОЈ САЛИ</w:t>
            </w:r>
          </w:p>
        </w:tc>
      </w:tr>
      <w:tr w:rsidR="00587BE2" w:rsidRPr="00E1142A" w:rsidTr="00833D7C">
        <w:trPr>
          <w:trHeight w:val="526"/>
        </w:trPr>
        <w:tc>
          <w:tcPr>
            <w:tcW w:w="1944" w:type="dxa"/>
          </w:tcPr>
          <w:p w:rsidR="00587BE2" w:rsidRPr="00833D7C" w:rsidRDefault="00587BE2" w:rsidP="00F776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33D7C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56" w:type="dxa"/>
          </w:tcPr>
          <w:p w:rsidR="00587BE2" w:rsidRPr="00E1142A" w:rsidRDefault="00587BE2" w:rsidP="00F776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Z031311</w:t>
            </w:r>
          </w:p>
        </w:tc>
      </w:tr>
      <w:tr w:rsidR="00587BE2" w:rsidRPr="00E1142A" w:rsidTr="00833D7C">
        <w:trPr>
          <w:trHeight w:val="488"/>
        </w:trPr>
        <w:tc>
          <w:tcPr>
            <w:tcW w:w="1944" w:type="dxa"/>
          </w:tcPr>
          <w:p w:rsidR="00587BE2" w:rsidRPr="00833D7C" w:rsidRDefault="00587BE2" w:rsidP="00F776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7BE2" w:rsidRPr="00833D7C" w:rsidRDefault="00587BE2" w:rsidP="00F776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7BE2" w:rsidRPr="00833D7C" w:rsidRDefault="00587BE2" w:rsidP="00F776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7BE2" w:rsidRPr="00833D7C" w:rsidRDefault="00587BE2" w:rsidP="00F776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7BE2" w:rsidRPr="00833D7C" w:rsidRDefault="00587BE2" w:rsidP="00F776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7BE2" w:rsidRPr="00833D7C" w:rsidRDefault="00587BE2" w:rsidP="00F776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7BE2" w:rsidRPr="00833D7C" w:rsidRDefault="00587BE2" w:rsidP="00F776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7BE2" w:rsidRPr="00833D7C" w:rsidRDefault="00587BE2" w:rsidP="00F776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3D7C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587BE2" w:rsidRPr="00833D7C" w:rsidRDefault="00587BE2" w:rsidP="00F776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3D7C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8856" w:type="dxa"/>
          </w:tcPr>
          <w:p w:rsidR="00587BE2" w:rsidRDefault="00587BE2" w:rsidP="00F77698">
            <w:pPr>
              <w:pStyle w:val="NoSpacing"/>
              <w:rPr>
                <w:rFonts w:ascii="Times New Roman" w:hAnsi="Times New Roman"/>
              </w:rPr>
            </w:pPr>
          </w:p>
          <w:p w:rsidR="00587BE2" w:rsidRPr="00E1142A" w:rsidRDefault="00587BE2" w:rsidP="00F776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587BE2" w:rsidRPr="00582047" w:rsidRDefault="00587BE2" w:rsidP="00F77698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планира и пружа услуге процеса здравствене неге и подршке пацијентима, у складу са праксом и стандардимa савремене здравствене неге, о чему води прописану медицинску документацију; </w:t>
            </w:r>
          </w:p>
          <w:p w:rsidR="00587BE2" w:rsidRPr="00582047" w:rsidRDefault="00587BE2" w:rsidP="00F77698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обавља сложене медицинске мере код болесника у поступку неге, терапије, дијагностике и рехабилитације; </w:t>
            </w:r>
          </w:p>
          <w:p w:rsidR="00587BE2" w:rsidRPr="00582047" w:rsidRDefault="00587BE2" w:rsidP="00F77698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примењује прописану терапију и контролише узимање лекова; </w:t>
            </w:r>
          </w:p>
          <w:p w:rsidR="00587BE2" w:rsidRPr="00582047" w:rsidRDefault="00587BE2" w:rsidP="00F77698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врши припрему болесника и асистира лекару при интервенцијама које захтевају већу стручност и вештину; </w:t>
            </w:r>
          </w:p>
          <w:p w:rsidR="00587BE2" w:rsidRPr="00582047" w:rsidRDefault="00587BE2" w:rsidP="00F77698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учествује у пријему болесника, визити, посматра пацијента и обавештава лекара о стању пацијента; </w:t>
            </w:r>
          </w:p>
          <w:p w:rsidR="00587BE2" w:rsidRPr="00582047" w:rsidRDefault="00587BE2" w:rsidP="00F77698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прати опште стање пацијента, мери и евидентира виталне функције и друге показатеље; </w:t>
            </w:r>
          </w:p>
          <w:p w:rsidR="00587BE2" w:rsidRPr="00582047" w:rsidRDefault="00587BE2" w:rsidP="00F77698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припрема простор, медицинску опрему, инструменте и материјал за рад; </w:t>
            </w:r>
          </w:p>
          <w:p w:rsidR="00587BE2" w:rsidRPr="00582047" w:rsidRDefault="00587BE2" w:rsidP="00F77698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спроводи мере за спречавање интрахоспиталних инфекција; </w:t>
            </w:r>
          </w:p>
          <w:p w:rsidR="00587BE2" w:rsidRPr="00582047" w:rsidRDefault="00587BE2" w:rsidP="00F77698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учествује у набавци потребног материјала; </w:t>
            </w:r>
          </w:p>
          <w:p w:rsidR="00587BE2" w:rsidRPr="00E1142A" w:rsidRDefault="00587BE2" w:rsidP="00F776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нaдглeдa спрoвoђeњe прoцeсa здрaвствeнe нeгe, </w:t>
            </w:r>
          </w:p>
          <w:p w:rsidR="00587BE2" w:rsidRPr="00582047" w:rsidRDefault="00587BE2" w:rsidP="00F77698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учeствуje у eвaлуирaњу прoцeсa и нa oснoву тoгa рaзмaтрa нaрeднe кoрaкe у спрoвoђeњу истoг; </w:t>
            </w:r>
          </w:p>
          <w:p w:rsidR="00587BE2" w:rsidRPr="00C917F6" w:rsidRDefault="00587BE2" w:rsidP="00C917F6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одлаже и уклања медицински отпад на прописани начин; </w:t>
            </w:r>
          </w:p>
          <w:p w:rsidR="00587BE2" w:rsidRPr="00E1142A" w:rsidRDefault="00587BE2" w:rsidP="00C917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За свој рад одговоран је главној медицинској сестри / техничару службе/ и начелнику службе.</w:t>
            </w:r>
          </w:p>
        </w:tc>
      </w:tr>
      <w:tr w:rsidR="00587BE2" w:rsidRPr="00E1142A" w:rsidTr="00833D7C">
        <w:tc>
          <w:tcPr>
            <w:tcW w:w="1944" w:type="dxa"/>
          </w:tcPr>
          <w:p w:rsidR="00587BE2" w:rsidRPr="009E223C" w:rsidRDefault="00587BE2" w:rsidP="00F776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E223C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56" w:type="dxa"/>
          </w:tcPr>
          <w:p w:rsidR="00587BE2" w:rsidRPr="00954975" w:rsidRDefault="00587BE2" w:rsidP="00F77698">
            <w:pPr>
              <w:pStyle w:val="Default"/>
              <w:jc w:val="both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Високо образовање: </w:t>
            </w:r>
          </w:p>
          <w:p w:rsidR="00587BE2" w:rsidRPr="00954975" w:rsidRDefault="00587BE2" w:rsidP="00F77698">
            <w:pPr>
              <w:pStyle w:val="Default"/>
              <w:jc w:val="both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– на студијама првог степена (основне струковне/академске студије) по пропису који уређује високо образовање, почев од 10. септембра 2005. године; </w:t>
            </w:r>
          </w:p>
          <w:p w:rsidR="00587BE2" w:rsidRPr="00954975" w:rsidRDefault="00587BE2" w:rsidP="00F7769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975">
              <w:rPr>
                <w:rFonts w:ascii="Times New Roman" w:hAnsi="Times New Roman"/>
                <w:sz w:val="20"/>
                <w:szCs w:val="20"/>
              </w:rPr>
              <w:t xml:space="preserve">– на основним студијама у трајању од најмање две године, по пропису који је уређивао високо образовање до 10. септембра 2005. године. </w:t>
            </w:r>
          </w:p>
        </w:tc>
      </w:tr>
      <w:tr w:rsidR="00587BE2" w:rsidRPr="00E1142A" w:rsidTr="00833D7C">
        <w:tc>
          <w:tcPr>
            <w:tcW w:w="1944" w:type="dxa"/>
          </w:tcPr>
          <w:p w:rsidR="00587BE2" w:rsidRPr="009E223C" w:rsidRDefault="00587BE2" w:rsidP="00F776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9E223C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56" w:type="dxa"/>
          </w:tcPr>
          <w:p w:rsidR="00587BE2" w:rsidRPr="00954975" w:rsidRDefault="00587BE2" w:rsidP="00F77698">
            <w:pPr>
              <w:pStyle w:val="Default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– стручни испит; </w:t>
            </w:r>
          </w:p>
          <w:p w:rsidR="00587BE2" w:rsidRPr="00954975" w:rsidRDefault="00587BE2" w:rsidP="00F77698">
            <w:pPr>
              <w:pStyle w:val="Default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– лиценца; </w:t>
            </w:r>
          </w:p>
          <w:p w:rsidR="00587BE2" w:rsidRPr="00954975" w:rsidRDefault="00587BE2" w:rsidP="00F77698">
            <w:pPr>
              <w:pStyle w:val="Default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– најмање шест месеци радног искуства у наведеном звању. </w:t>
            </w:r>
          </w:p>
        </w:tc>
      </w:tr>
      <w:tr w:rsidR="00587BE2" w:rsidRPr="00E1142A" w:rsidTr="00833D7C">
        <w:tc>
          <w:tcPr>
            <w:tcW w:w="1944" w:type="dxa"/>
          </w:tcPr>
          <w:p w:rsidR="00587BE2" w:rsidRPr="009E223C" w:rsidRDefault="00587BE2" w:rsidP="00F776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E223C">
              <w:rPr>
                <w:rFonts w:ascii="Times New Roman" w:hAnsi="Times New Roman"/>
                <w:b/>
                <w:sz w:val="20"/>
                <w:szCs w:val="20"/>
              </w:rPr>
              <w:t>Број  извршилаца</w:t>
            </w:r>
          </w:p>
        </w:tc>
        <w:tc>
          <w:tcPr>
            <w:tcW w:w="8856" w:type="dxa"/>
          </w:tcPr>
          <w:p w:rsidR="00587BE2" w:rsidRPr="009E223C" w:rsidRDefault="00587BE2" w:rsidP="00F776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2</w:t>
            </w:r>
          </w:p>
        </w:tc>
      </w:tr>
    </w:tbl>
    <w:p w:rsidR="00587BE2" w:rsidRPr="00CF3CB0" w:rsidRDefault="00587BE2" w:rsidP="00FD0AB5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809" w:type="dxa"/>
        <w:tblInd w:w="-8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98"/>
        <w:gridCol w:w="8811"/>
      </w:tblGrid>
      <w:tr w:rsidR="00FD0AB5" w:rsidRPr="00E1142A" w:rsidTr="00833D7C">
        <w:trPr>
          <w:trHeight w:val="526"/>
        </w:trPr>
        <w:tc>
          <w:tcPr>
            <w:tcW w:w="1998" w:type="dxa"/>
          </w:tcPr>
          <w:p w:rsidR="00FD0AB5" w:rsidRPr="00833D7C" w:rsidRDefault="00FD0AB5" w:rsidP="00FD0A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33D7C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FD0AB5" w:rsidRPr="00833D7C" w:rsidRDefault="00FD0AB5" w:rsidP="00FD0A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11" w:type="dxa"/>
          </w:tcPr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МЕДИЦИНСКА СЕСТРА/ТЕХНИЧАР У ОПЕРАЦИОНОЈ САЛИ</w:t>
            </w:r>
          </w:p>
        </w:tc>
      </w:tr>
      <w:tr w:rsidR="00FD0AB5" w:rsidRPr="00E1142A" w:rsidTr="00833D7C">
        <w:trPr>
          <w:trHeight w:val="526"/>
        </w:trPr>
        <w:tc>
          <w:tcPr>
            <w:tcW w:w="1998" w:type="dxa"/>
          </w:tcPr>
          <w:p w:rsidR="00FD0AB5" w:rsidRPr="00833D7C" w:rsidRDefault="00FD0AB5" w:rsidP="00FD0A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33D7C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11" w:type="dxa"/>
          </w:tcPr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Z032411</w:t>
            </w:r>
          </w:p>
        </w:tc>
      </w:tr>
      <w:tr w:rsidR="00FD0AB5" w:rsidRPr="00E1142A" w:rsidTr="00833D7C">
        <w:trPr>
          <w:trHeight w:val="488"/>
        </w:trPr>
        <w:tc>
          <w:tcPr>
            <w:tcW w:w="1998" w:type="dxa"/>
          </w:tcPr>
          <w:p w:rsidR="00FD0AB5" w:rsidRPr="00833D7C" w:rsidRDefault="00FD0AB5" w:rsidP="00FD0A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D0AB5" w:rsidRPr="00833D7C" w:rsidRDefault="00FD0AB5" w:rsidP="00FD0A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3D7C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FD0AB5" w:rsidRPr="00833D7C" w:rsidRDefault="00FD0AB5" w:rsidP="00FD0A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3D7C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8811" w:type="dxa"/>
          </w:tcPr>
          <w:p w:rsidR="00FD0AB5" w:rsidRPr="00E1142A" w:rsidRDefault="00FD0AB5" w:rsidP="00FD0A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FD0AB5" w:rsidRPr="00E1142A" w:rsidRDefault="00FD0AB5" w:rsidP="00FD0A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планира и пружа услуге здравствене неге и подршке пацијентима, у складу са праксом и стандардима савремене здравствене неге, о чему води прописану медицинску документацију;</w:t>
            </w:r>
          </w:p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врши припрему болесника и асистира лекару при интервенцијама;</w:t>
            </w:r>
          </w:p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прати опште стање пацијента, мери и евидентира виталне функције и др. показатеље;</w:t>
            </w:r>
          </w:p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припрема простор, медицинску опрему, инструменте и материјал за рад;</w:t>
            </w:r>
          </w:p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спроводи мере за спречавање интрахоспиталних инфекција;</w:t>
            </w:r>
          </w:p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учествује у набавци потребног материјала;</w:t>
            </w:r>
          </w:p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одлаже и уклања медицински отпад на прописани начин;</w:t>
            </w:r>
          </w:p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врши примену инструмената и водича у зависности од планиране брахитерапије и остале поступке у вези примене брахитерапије;</w:t>
            </w:r>
          </w:p>
          <w:p w:rsidR="00FD0AB5" w:rsidRPr="00C917F6" w:rsidRDefault="00FD0AB5" w:rsidP="00FD0AB5">
            <w:pPr>
              <w:pStyle w:val="NormalStefbullets1"/>
              <w:ind w:left="0"/>
              <w:jc w:val="both"/>
              <w:rPr>
                <w:lang w:val="en-US"/>
              </w:rPr>
            </w:pPr>
            <w:r>
              <w:t>За свој рад одговоран је главној медицинској сестри / техничару службе/ и начелнику службе.</w:t>
            </w:r>
          </w:p>
        </w:tc>
      </w:tr>
      <w:tr w:rsidR="00FD0AB5" w:rsidRPr="00E1142A" w:rsidTr="00833D7C">
        <w:tc>
          <w:tcPr>
            <w:tcW w:w="1998" w:type="dxa"/>
          </w:tcPr>
          <w:p w:rsidR="00FD0AB5" w:rsidRPr="00833D7C" w:rsidRDefault="00FD0AB5" w:rsidP="00FD0A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33D7C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11" w:type="dxa"/>
          </w:tcPr>
          <w:p w:rsidR="00FD0AB5" w:rsidRPr="005E26A1" w:rsidRDefault="00FD0AB5" w:rsidP="00FD0AB5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26A1">
              <w:rPr>
                <w:rFonts w:ascii="Times New Roman" w:hAnsi="Times New Roman"/>
                <w:sz w:val="20"/>
                <w:szCs w:val="20"/>
              </w:rPr>
              <w:t>средње образовање.</w:t>
            </w:r>
          </w:p>
        </w:tc>
      </w:tr>
      <w:tr w:rsidR="00FD0AB5" w:rsidRPr="00E1142A" w:rsidTr="00833D7C">
        <w:tc>
          <w:tcPr>
            <w:tcW w:w="1998" w:type="dxa"/>
          </w:tcPr>
          <w:p w:rsidR="00FD0AB5" w:rsidRPr="00833D7C" w:rsidRDefault="00FD0AB5" w:rsidP="00FD0A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833D7C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11" w:type="dxa"/>
          </w:tcPr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лиценца;</w:t>
            </w:r>
          </w:p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најмање шест месеци радног искуства у наведеном звању.</w:t>
            </w:r>
          </w:p>
          <w:p w:rsidR="00FD0AB5" w:rsidRPr="005E26A1" w:rsidRDefault="00FD0AB5" w:rsidP="00FD0AB5">
            <w:pPr>
              <w:pStyle w:val="NoSpacing"/>
              <w:ind w:left="7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0AB5" w:rsidRPr="00E1142A" w:rsidTr="00833D7C">
        <w:tc>
          <w:tcPr>
            <w:tcW w:w="1998" w:type="dxa"/>
          </w:tcPr>
          <w:p w:rsidR="00FD0AB5" w:rsidRPr="000D1357" w:rsidRDefault="00FD0AB5" w:rsidP="00FD0AB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Број  извршилаца</w:t>
            </w:r>
          </w:p>
        </w:tc>
        <w:tc>
          <w:tcPr>
            <w:tcW w:w="8811" w:type="dxa"/>
          </w:tcPr>
          <w:p w:rsidR="00FD0AB5" w:rsidRPr="00D44D3E" w:rsidRDefault="0066603C" w:rsidP="00FD0AB5">
            <w:pPr>
              <w:spacing w:after="0" w:line="240" w:lineRule="auto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2</w:t>
            </w:r>
          </w:p>
        </w:tc>
      </w:tr>
    </w:tbl>
    <w:p w:rsidR="003D7A12" w:rsidRPr="00C917F6" w:rsidRDefault="003D7A12" w:rsidP="00FD0AB5">
      <w:pPr>
        <w:spacing w:after="0" w:line="240" w:lineRule="auto"/>
        <w:rPr>
          <w:b/>
          <w:sz w:val="24"/>
          <w:u w:val="single"/>
        </w:rPr>
      </w:pPr>
    </w:p>
    <w:tbl>
      <w:tblPr>
        <w:tblW w:w="10809" w:type="dxa"/>
        <w:tblInd w:w="-8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9"/>
        <w:gridCol w:w="8820"/>
      </w:tblGrid>
      <w:tr w:rsidR="00FD0AB5" w:rsidRPr="00E1142A" w:rsidTr="00E2110A">
        <w:trPr>
          <w:trHeight w:val="526"/>
        </w:trPr>
        <w:tc>
          <w:tcPr>
            <w:tcW w:w="1989" w:type="dxa"/>
          </w:tcPr>
          <w:p w:rsidR="00FD0AB5" w:rsidRPr="00E2110A" w:rsidRDefault="00FD0AB5" w:rsidP="00FD0A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110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FD0AB5" w:rsidRPr="00E2110A" w:rsidRDefault="00FD0AB5" w:rsidP="00FD0A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20" w:type="dxa"/>
          </w:tcPr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МЕДИЦИНСКА СЕСТРА/ТЕХНИЧАР НА ОСТАЛИМ БОЛНИЧКИМ ОДЕЉЕЊИМА</w:t>
            </w:r>
          </w:p>
        </w:tc>
      </w:tr>
      <w:tr w:rsidR="00FD0AB5" w:rsidRPr="00E1142A" w:rsidTr="00E2110A">
        <w:trPr>
          <w:trHeight w:val="526"/>
        </w:trPr>
        <w:tc>
          <w:tcPr>
            <w:tcW w:w="1989" w:type="dxa"/>
          </w:tcPr>
          <w:p w:rsidR="00FD0AB5" w:rsidRPr="00E2110A" w:rsidRDefault="00FD0AB5" w:rsidP="00FD0A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110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20" w:type="dxa"/>
          </w:tcPr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Z032417</w:t>
            </w:r>
          </w:p>
        </w:tc>
      </w:tr>
      <w:tr w:rsidR="00FD0AB5" w:rsidRPr="00E1142A" w:rsidTr="00E2110A">
        <w:trPr>
          <w:trHeight w:val="488"/>
        </w:trPr>
        <w:tc>
          <w:tcPr>
            <w:tcW w:w="1989" w:type="dxa"/>
          </w:tcPr>
          <w:p w:rsidR="00FD0AB5" w:rsidRPr="00E2110A" w:rsidRDefault="00FD0AB5" w:rsidP="00FD0A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D0AB5" w:rsidRPr="00E2110A" w:rsidRDefault="00FD0AB5" w:rsidP="00FD0A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10A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FD0AB5" w:rsidRPr="00E2110A" w:rsidRDefault="00FD0AB5" w:rsidP="00FD0A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10A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8820" w:type="dxa"/>
          </w:tcPr>
          <w:p w:rsidR="00FD0AB5" w:rsidRPr="00E1142A" w:rsidRDefault="00FD0AB5" w:rsidP="00FD0A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планира и пружа ус</w:t>
            </w:r>
            <w:r w:rsidR="0066603C" w:rsidRPr="00E1142A">
              <w:rPr>
                <w:rFonts w:ascii="Times New Roman" w:hAnsi="Times New Roman"/>
                <w:sz w:val="20"/>
                <w:szCs w:val="20"/>
              </w:rPr>
              <w:t xml:space="preserve">луге здравствене неге и подршке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пацијентима, у складу са праксом и стандардима</w:t>
            </w:r>
          </w:p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савремене здравствене неге, о чему</w:t>
            </w:r>
            <w:r w:rsidR="0066603C" w:rsidRPr="00E1142A">
              <w:rPr>
                <w:rFonts w:ascii="Times New Roman" w:hAnsi="Times New Roman"/>
                <w:sz w:val="20"/>
                <w:szCs w:val="20"/>
              </w:rPr>
              <w:t xml:space="preserve"> води прописану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медицинску документацију;</w:t>
            </w:r>
          </w:p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врши припрему </w:t>
            </w:r>
            <w:r w:rsidR="0066603C" w:rsidRPr="00E1142A">
              <w:rPr>
                <w:rFonts w:ascii="Times New Roman" w:hAnsi="Times New Roman"/>
                <w:sz w:val="20"/>
                <w:szCs w:val="20"/>
              </w:rPr>
              <w:t xml:space="preserve">болесника и асистира лекару при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интервенцијама;</w:t>
            </w:r>
          </w:p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прати опште стање пацијента, мери и евидентира</w:t>
            </w:r>
            <w:r w:rsidR="0066603C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виталне функције и др. показатеље;</w:t>
            </w:r>
          </w:p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припрема простор, м</w:t>
            </w:r>
            <w:r w:rsidR="0066603C" w:rsidRPr="00E1142A">
              <w:rPr>
                <w:rFonts w:ascii="Times New Roman" w:hAnsi="Times New Roman"/>
                <w:sz w:val="20"/>
                <w:szCs w:val="20"/>
              </w:rPr>
              <w:t xml:space="preserve">едицинску опрему, инструменте и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материјал за рад;</w:t>
            </w:r>
          </w:p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спроводи мере за спречавање интрахоспиталних</w:t>
            </w:r>
            <w:r w:rsidR="0066603C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инфекција;</w:t>
            </w:r>
          </w:p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учествује у набавци потребног материјала;</w:t>
            </w:r>
          </w:p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одлаже и уклањ</w:t>
            </w:r>
            <w:r w:rsidR="0066603C" w:rsidRPr="00E1142A">
              <w:rPr>
                <w:rFonts w:ascii="Times New Roman" w:hAnsi="Times New Roman"/>
                <w:sz w:val="20"/>
                <w:szCs w:val="20"/>
              </w:rPr>
              <w:t xml:space="preserve">а медицински отпад на прописани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начин;</w:t>
            </w:r>
          </w:p>
          <w:p w:rsidR="00FD0AB5" w:rsidRPr="00E1142A" w:rsidRDefault="00FD0AB5" w:rsidP="00C91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</w:t>
            </w:r>
            <w:r w:rsidR="00C917F6" w:rsidRPr="00E1142A">
              <w:rPr>
                <w:rFonts w:ascii="Times New Roman" w:hAnsi="Times New Roman"/>
                <w:sz w:val="20"/>
                <w:szCs w:val="20"/>
              </w:rPr>
              <w:t>З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а свој рад одговоран је главној медицинској сестри / техничару службе/ и начелнику службе</w:t>
            </w:r>
            <w:r w:rsidRPr="00E1142A">
              <w:rPr>
                <w:rFonts w:ascii="Times New Roman" w:hAnsi="Times New Roman"/>
              </w:rPr>
              <w:t>.</w:t>
            </w:r>
          </w:p>
        </w:tc>
      </w:tr>
      <w:tr w:rsidR="00FD0AB5" w:rsidRPr="00E1142A" w:rsidTr="00E2110A">
        <w:tc>
          <w:tcPr>
            <w:tcW w:w="1989" w:type="dxa"/>
          </w:tcPr>
          <w:p w:rsidR="00FD0AB5" w:rsidRPr="00E2110A" w:rsidRDefault="00FD0AB5" w:rsidP="00FD0A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110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20" w:type="dxa"/>
          </w:tcPr>
          <w:p w:rsidR="00FD0AB5" w:rsidRPr="005E26A1" w:rsidRDefault="00FD0AB5" w:rsidP="00FD0AB5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26A1">
              <w:rPr>
                <w:rFonts w:ascii="Times New Roman" w:hAnsi="Times New Roman"/>
                <w:sz w:val="20"/>
                <w:szCs w:val="20"/>
              </w:rPr>
              <w:t>средње образовање.</w:t>
            </w:r>
          </w:p>
        </w:tc>
      </w:tr>
      <w:tr w:rsidR="00FD0AB5" w:rsidRPr="00E1142A" w:rsidTr="00E2110A">
        <w:tc>
          <w:tcPr>
            <w:tcW w:w="1989" w:type="dxa"/>
          </w:tcPr>
          <w:p w:rsidR="00FD0AB5" w:rsidRPr="00E2110A" w:rsidRDefault="00FD0AB5" w:rsidP="00FD0A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2110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20" w:type="dxa"/>
          </w:tcPr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лиценца;</w:t>
            </w:r>
          </w:p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за медицинску сестру/техничара у трансфузиологији</w:t>
            </w:r>
          </w:p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завршен специјалистички испит за рад у служби за трансфузију крви;</w:t>
            </w:r>
          </w:p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најмање шест месеци радног искуства у наведеномзвању.</w:t>
            </w:r>
          </w:p>
          <w:p w:rsidR="00FD0AB5" w:rsidRPr="005E26A1" w:rsidRDefault="00FD0AB5" w:rsidP="00FD0AB5">
            <w:pPr>
              <w:pStyle w:val="NoSpacing"/>
              <w:ind w:left="7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0AB5" w:rsidRPr="00E1142A" w:rsidTr="00E2110A">
        <w:tc>
          <w:tcPr>
            <w:tcW w:w="1989" w:type="dxa"/>
          </w:tcPr>
          <w:p w:rsidR="00FD0AB5" w:rsidRPr="00E2110A" w:rsidRDefault="00FD0AB5" w:rsidP="00FD0A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110A">
              <w:rPr>
                <w:rFonts w:ascii="Times New Roman" w:hAnsi="Times New Roman"/>
                <w:b/>
                <w:sz w:val="20"/>
                <w:szCs w:val="20"/>
              </w:rPr>
              <w:t>Број  извршилаца</w:t>
            </w:r>
          </w:p>
        </w:tc>
        <w:tc>
          <w:tcPr>
            <w:tcW w:w="8820" w:type="dxa"/>
          </w:tcPr>
          <w:p w:rsidR="00FD0AB5" w:rsidRPr="00D44D3E" w:rsidRDefault="00587BE2" w:rsidP="00FD0AB5">
            <w:pPr>
              <w:spacing w:after="0" w:line="240" w:lineRule="auto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10</w:t>
            </w:r>
          </w:p>
        </w:tc>
      </w:tr>
    </w:tbl>
    <w:p w:rsidR="00FD0AB5" w:rsidRPr="005E26A1" w:rsidRDefault="00FD0AB5" w:rsidP="00FD0AB5">
      <w:pPr>
        <w:spacing w:after="0" w:line="240" w:lineRule="auto"/>
        <w:rPr>
          <w:b/>
          <w:sz w:val="24"/>
          <w:u w:val="single"/>
        </w:rPr>
      </w:pPr>
    </w:p>
    <w:tbl>
      <w:tblPr>
        <w:tblW w:w="10809" w:type="dxa"/>
        <w:tblInd w:w="-8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98"/>
        <w:gridCol w:w="8811"/>
      </w:tblGrid>
      <w:tr w:rsidR="00FD0AB5" w:rsidRPr="00E1142A" w:rsidTr="00E2110A">
        <w:trPr>
          <w:trHeight w:val="526"/>
        </w:trPr>
        <w:tc>
          <w:tcPr>
            <w:tcW w:w="1998" w:type="dxa"/>
          </w:tcPr>
          <w:p w:rsidR="00FD0AB5" w:rsidRPr="007B5CD0" w:rsidRDefault="00FD0AB5" w:rsidP="00FD0A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5CD0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FD0AB5" w:rsidRPr="007B5CD0" w:rsidRDefault="00FD0AB5" w:rsidP="00FD0A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11" w:type="dxa"/>
          </w:tcPr>
          <w:p w:rsidR="00FD0AB5" w:rsidRPr="00FA5296" w:rsidRDefault="00FD0AB5" w:rsidP="00FD0A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ПОМОЋНИ РАДНИК НА НЕЗИ БОЛЕСНИКА НА ОСТАЛИМ БОЛНИЧКИМ ОДЕЉЕЊИМА</w:t>
            </w:r>
          </w:p>
          <w:p w:rsidR="00FD0AB5" w:rsidRPr="00DA7F9A" w:rsidRDefault="00FD0AB5" w:rsidP="00FD0AB5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</w:tr>
      <w:tr w:rsidR="00FD0AB5" w:rsidRPr="00E1142A" w:rsidTr="00E2110A">
        <w:trPr>
          <w:trHeight w:val="488"/>
        </w:trPr>
        <w:tc>
          <w:tcPr>
            <w:tcW w:w="1998" w:type="dxa"/>
          </w:tcPr>
          <w:p w:rsidR="00FD0AB5" w:rsidRPr="007B5CD0" w:rsidRDefault="00FD0AB5" w:rsidP="00FD0A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B5CD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Шифра радног места</w:t>
            </w:r>
          </w:p>
        </w:tc>
        <w:tc>
          <w:tcPr>
            <w:tcW w:w="8811" w:type="dxa"/>
          </w:tcPr>
          <w:p w:rsidR="00FD0AB5" w:rsidRPr="007B5CD0" w:rsidRDefault="00FD0AB5" w:rsidP="00FD0AB5">
            <w:pPr>
              <w:pStyle w:val="BlockText"/>
              <w:ind w:left="0" w:right="1"/>
              <w:jc w:val="both"/>
              <w:rPr>
                <w:b/>
                <w:sz w:val="20"/>
                <w:szCs w:val="20"/>
              </w:rPr>
            </w:pPr>
            <w:r w:rsidRPr="007B5CD0">
              <w:rPr>
                <w:b/>
                <w:sz w:val="20"/>
                <w:szCs w:val="20"/>
              </w:rPr>
              <w:t>ZO37102</w:t>
            </w:r>
          </w:p>
        </w:tc>
      </w:tr>
      <w:tr w:rsidR="00FD0AB5" w:rsidRPr="00E1142A" w:rsidTr="00E2110A">
        <w:trPr>
          <w:trHeight w:val="488"/>
        </w:trPr>
        <w:tc>
          <w:tcPr>
            <w:tcW w:w="1998" w:type="dxa"/>
          </w:tcPr>
          <w:p w:rsidR="00FD0AB5" w:rsidRDefault="00FD0AB5" w:rsidP="00FD0A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D0AB5" w:rsidRDefault="00FD0AB5" w:rsidP="00FD0A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D0AB5" w:rsidRDefault="00FD0AB5" w:rsidP="00FD0A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D0AB5" w:rsidRDefault="00FD0AB5" w:rsidP="00FD0A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D0AB5" w:rsidRPr="007B5CD0" w:rsidRDefault="00FD0AB5" w:rsidP="00FD0A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D0AB5" w:rsidRPr="007B5CD0" w:rsidRDefault="00FD0AB5" w:rsidP="00FD0A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5CD0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FD0AB5" w:rsidRPr="007B5CD0" w:rsidRDefault="00FD0AB5" w:rsidP="00FD0A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5CD0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8811" w:type="dxa"/>
          </w:tcPr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4"/>
                <w:szCs w:val="24"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обавља помоћне послове неге болесника;</w:t>
            </w:r>
          </w:p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помаже медицинској сестри код пријема, збрињавања и отпуста пацијената;</w:t>
            </w:r>
          </w:p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обавља помоћне послове код паковања санитетског материјала;</w:t>
            </w:r>
          </w:p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врши транспорт болесника на консултативне прегледе и интервенције;</w:t>
            </w:r>
          </w:p>
          <w:p w:rsidR="00FD0AB5" w:rsidRPr="00E1142A" w:rsidRDefault="00FD0AB5" w:rsidP="00FD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у зависности од сложености и специфичности радног места, сложености и специфичности послова,сложености процедура, нивоа ризика, контакта са пацијентом и услова рада препознају се горе наведена радна места.</w:t>
            </w:r>
          </w:p>
        </w:tc>
      </w:tr>
      <w:tr w:rsidR="00FD0AB5" w:rsidRPr="00E1142A" w:rsidTr="00E2110A">
        <w:tc>
          <w:tcPr>
            <w:tcW w:w="1998" w:type="dxa"/>
          </w:tcPr>
          <w:p w:rsidR="00FD0AB5" w:rsidRPr="007B5CD0" w:rsidRDefault="00FD0AB5" w:rsidP="00FD0A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5CD0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11" w:type="dxa"/>
          </w:tcPr>
          <w:p w:rsidR="00FD0AB5" w:rsidRPr="007B5CD0" w:rsidRDefault="00FD0AB5" w:rsidP="00FD0AB5">
            <w:pPr>
              <w:pStyle w:val="BlockText"/>
              <w:ind w:left="0" w:right="1"/>
              <w:jc w:val="both"/>
              <w:rPr>
                <w:sz w:val="20"/>
                <w:szCs w:val="20"/>
              </w:rPr>
            </w:pPr>
            <w:r w:rsidRPr="007B5CD0">
              <w:rPr>
                <w:sz w:val="20"/>
                <w:szCs w:val="20"/>
              </w:rPr>
              <w:t>основно образовање</w:t>
            </w:r>
          </w:p>
        </w:tc>
      </w:tr>
      <w:tr w:rsidR="00FD0AB5" w:rsidRPr="00E1142A" w:rsidTr="00E2110A">
        <w:tc>
          <w:tcPr>
            <w:tcW w:w="1998" w:type="dxa"/>
          </w:tcPr>
          <w:p w:rsidR="00FD0AB5" w:rsidRPr="007B5CD0" w:rsidRDefault="00FD0AB5" w:rsidP="00FD0A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B5CD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11" w:type="dxa"/>
          </w:tcPr>
          <w:p w:rsidR="00FD0AB5" w:rsidRPr="000D1357" w:rsidRDefault="00FD0AB5" w:rsidP="00FD0AB5">
            <w:pPr>
              <w:pStyle w:val="NoSpacing"/>
              <w:rPr>
                <w:rFonts w:ascii="Times New Roman" w:hAnsi="Times New Roman"/>
                <w:lang w:val="sr-Cyrl-CS"/>
              </w:rPr>
            </w:pPr>
          </w:p>
        </w:tc>
      </w:tr>
      <w:tr w:rsidR="00FD0AB5" w:rsidRPr="00E1142A" w:rsidTr="00E2110A">
        <w:tc>
          <w:tcPr>
            <w:tcW w:w="1998" w:type="dxa"/>
          </w:tcPr>
          <w:p w:rsidR="00FD0AB5" w:rsidRPr="007B5CD0" w:rsidRDefault="00FD0AB5" w:rsidP="00FD0A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5CD0">
              <w:rPr>
                <w:rFonts w:ascii="Times New Roman" w:hAnsi="Times New Roman"/>
                <w:b/>
                <w:sz w:val="20"/>
                <w:szCs w:val="20"/>
              </w:rPr>
              <w:t>Број  извршилаца</w:t>
            </w:r>
          </w:p>
        </w:tc>
        <w:tc>
          <w:tcPr>
            <w:tcW w:w="8811" w:type="dxa"/>
          </w:tcPr>
          <w:p w:rsidR="00FD0AB5" w:rsidRPr="00DA7F9A" w:rsidRDefault="00587BE2" w:rsidP="00FD0AB5">
            <w:pPr>
              <w:spacing w:after="0" w:line="240" w:lineRule="auto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2</w:t>
            </w:r>
          </w:p>
        </w:tc>
      </w:tr>
    </w:tbl>
    <w:p w:rsidR="00063221" w:rsidRDefault="00063221" w:rsidP="000E4D1A">
      <w:pPr>
        <w:spacing w:after="0" w:line="240" w:lineRule="auto"/>
        <w:rPr>
          <w:b/>
          <w:sz w:val="24"/>
          <w:u w:val="single"/>
        </w:rPr>
      </w:pPr>
    </w:p>
    <w:p w:rsidR="00737398" w:rsidRDefault="00737398" w:rsidP="000E4D1A">
      <w:pPr>
        <w:spacing w:after="0" w:line="240" w:lineRule="auto"/>
        <w:rPr>
          <w:b/>
          <w:sz w:val="24"/>
          <w:u w:val="single"/>
        </w:rPr>
      </w:pPr>
    </w:p>
    <w:p w:rsidR="00737398" w:rsidRDefault="00737398" w:rsidP="000E4D1A">
      <w:pPr>
        <w:spacing w:after="0" w:line="240" w:lineRule="auto"/>
        <w:rPr>
          <w:b/>
          <w:sz w:val="24"/>
          <w:u w:val="single"/>
        </w:rPr>
      </w:pPr>
    </w:p>
    <w:p w:rsidR="00737398" w:rsidRPr="00737398" w:rsidRDefault="00737398" w:rsidP="000E4D1A">
      <w:pPr>
        <w:spacing w:after="0" w:line="240" w:lineRule="auto"/>
        <w:rPr>
          <w:b/>
          <w:sz w:val="24"/>
          <w:u w:val="single"/>
        </w:rPr>
      </w:pPr>
    </w:p>
    <w:tbl>
      <w:tblPr>
        <w:tblW w:w="10818" w:type="dxa"/>
        <w:tblInd w:w="-9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3"/>
        <w:gridCol w:w="1818"/>
        <w:gridCol w:w="850"/>
        <w:gridCol w:w="1792"/>
        <w:gridCol w:w="5525"/>
      </w:tblGrid>
      <w:tr w:rsidR="006D0142" w:rsidRPr="00E1142A" w:rsidTr="00E2110A">
        <w:trPr>
          <w:trHeight w:val="250"/>
        </w:trPr>
        <w:tc>
          <w:tcPr>
            <w:tcW w:w="10818" w:type="dxa"/>
            <w:gridSpan w:val="5"/>
            <w:tcBorders>
              <w:bottom w:val="double" w:sz="4" w:space="0" w:color="auto"/>
              <w:right w:val="double" w:sz="4" w:space="0" w:color="auto"/>
            </w:tcBorders>
            <w:shd w:val="clear" w:color="000000" w:fill="FFFF00"/>
            <w:noWrap/>
            <w:vAlign w:val="center"/>
            <w:hideMark/>
          </w:tcPr>
          <w:p w:rsidR="006D0142" w:rsidRPr="00E1142A" w:rsidRDefault="006D0142" w:rsidP="00465374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  <w:lang w:val="sr-Cyrl-CS"/>
              </w:rPr>
            </w:pPr>
            <w:r w:rsidRPr="00E1142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      2.9.</w:t>
            </w:r>
            <w:r w:rsidRPr="00E1142A"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  <w:t>Служба за офталмологију</w:t>
            </w:r>
          </w:p>
          <w:p w:rsidR="006D0142" w:rsidRPr="00E1142A" w:rsidRDefault="006D0142" w:rsidP="00465374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6D0142" w:rsidRPr="00E1142A" w:rsidTr="00E2110A">
        <w:trPr>
          <w:trHeight w:val="250"/>
        </w:trPr>
        <w:tc>
          <w:tcPr>
            <w:tcW w:w="833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D0142" w:rsidRPr="00E1142A" w:rsidRDefault="006D0142" w:rsidP="0046537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  Р.бр.</w:t>
            </w:r>
          </w:p>
        </w:tc>
        <w:tc>
          <w:tcPr>
            <w:tcW w:w="1818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D0142" w:rsidRPr="00E1142A" w:rsidRDefault="006D0142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Назив радног места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D0142" w:rsidRPr="00E1142A" w:rsidRDefault="006D0142" w:rsidP="004653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Бр. изврш.</w:t>
            </w:r>
          </w:p>
        </w:tc>
        <w:tc>
          <w:tcPr>
            <w:tcW w:w="1792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D0142" w:rsidRPr="00E1142A" w:rsidRDefault="006D0142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Стручна спрема</w:t>
            </w:r>
          </w:p>
        </w:tc>
        <w:tc>
          <w:tcPr>
            <w:tcW w:w="5525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D0142" w:rsidRPr="00E1142A" w:rsidRDefault="006D0142" w:rsidP="004653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                                   Посебни услови</w:t>
            </w:r>
          </w:p>
        </w:tc>
      </w:tr>
      <w:tr w:rsidR="006D0142" w:rsidRPr="00E1142A" w:rsidTr="00E2110A">
        <w:trPr>
          <w:trHeight w:val="250"/>
        </w:trPr>
        <w:tc>
          <w:tcPr>
            <w:tcW w:w="833" w:type="dxa"/>
            <w:shd w:val="clear" w:color="auto" w:fill="auto"/>
            <w:noWrap/>
            <w:vAlign w:val="center"/>
            <w:hideMark/>
          </w:tcPr>
          <w:p w:rsidR="006D0142" w:rsidRPr="00E1142A" w:rsidRDefault="006D0142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1.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6D0142" w:rsidRPr="00E1142A" w:rsidRDefault="006D0142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у операционим салама  -Начелник службе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D0142" w:rsidRPr="00E1142A" w:rsidRDefault="006D0142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6D0142" w:rsidRPr="00E1142A" w:rsidRDefault="006D0142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7.степен - Мед.фак. </w:t>
            </w:r>
          </w:p>
        </w:tc>
        <w:tc>
          <w:tcPr>
            <w:tcW w:w="552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D0142" w:rsidRPr="00E1142A" w:rsidRDefault="006D0142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6D0142" w:rsidRPr="00E1142A" w:rsidRDefault="006D0142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6D0142" w:rsidRPr="00E1142A" w:rsidRDefault="006D0142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офталмологије;</w:t>
            </w:r>
          </w:p>
          <w:p w:rsidR="006D0142" w:rsidRPr="00E1142A" w:rsidRDefault="006D0142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6D0142" w:rsidRPr="00E1142A" w:rsidTr="00E2110A">
        <w:trPr>
          <w:trHeight w:val="250"/>
        </w:trPr>
        <w:tc>
          <w:tcPr>
            <w:tcW w:w="833" w:type="dxa"/>
            <w:shd w:val="clear" w:color="auto" w:fill="auto"/>
            <w:noWrap/>
            <w:vAlign w:val="center"/>
            <w:hideMark/>
          </w:tcPr>
          <w:p w:rsidR="006D0142" w:rsidRPr="00E1142A" w:rsidRDefault="006D0142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6D0142" w:rsidRPr="00E1142A" w:rsidRDefault="006D0142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у операционим салама – шеф одсека  специјалистичку консултативну делатност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D0142" w:rsidRPr="00E1142A" w:rsidRDefault="006D0142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6D0142" w:rsidRPr="00E1142A" w:rsidRDefault="006D0142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52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D0142" w:rsidRPr="00E1142A" w:rsidRDefault="006D0142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6D0142" w:rsidRPr="00E1142A" w:rsidRDefault="006D0142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6D0142" w:rsidRPr="00E1142A" w:rsidRDefault="006D0142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офталмологије</w:t>
            </w:r>
          </w:p>
        </w:tc>
      </w:tr>
      <w:tr w:rsidR="006D0142" w:rsidRPr="00E1142A" w:rsidTr="00E2110A">
        <w:trPr>
          <w:trHeight w:val="250"/>
        </w:trPr>
        <w:tc>
          <w:tcPr>
            <w:tcW w:w="833" w:type="dxa"/>
            <w:shd w:val="clear" w:color="auto" w:fill="auto"/>
            <w:noWrap/>
            <w:vAlign w:val="center"/>
            <w:hideMark/>
          </w:tcPr>
          <w:p w:rsidR="006D0142" w:rsidRPr="00E1142A" w:rsidRDefault="00097B5D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3</w:t>
            </w:r>
            <w:r w:rsidR="006D0142"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6D0142" w:rsidRPr="00E1142A" w:rsidRDefault="006D0142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у операционим салама  - шеф оперативног блока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D0142" w:rsidRPr="00E1142A" w:rsidRDefault="006D0142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6D0142" w:rsidRPr="00E1142A" w:rsidRDefault="006D0142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52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D0142" w:rsidRPr="00E1142A" w:rsidRDefault="006D0142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6D0142" w:rsidRPr="00E1142A" w:rsidRDefault="006D0142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6D0142" w:rsidRPr="00E1142A" w:rsidRDefault="006D0142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офталмологије</w:t>
            </w:r>
          </w:p>
        </w:tc>
      </w:tr>
      <w:tr w:rsidR="006D0142" w:rsidRPr="00E1142A" w:rsidTr="00E2110A">
        <w:trPr>
          <w:trHeight w:val="250"/>
        </w:trPr>
        <w:tc>
          <w:tcPr>
            <w:tcW w:w="833" w:type="dxa"/>
            <w:shd w:val="clear" w:color="auto" w:fill="auto"/>
            <w:noWrap/>
            <w:vAlign w:val="center"/>
            <w:hideMark/>
          </w:tcPr>
          <w:p w:rsidR="006D0142" w:rsidRPr="00E1142A" w:rsidRDefault="00097B5D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4</w:t>
            </w:r>
            <w:r w:rsidR="006D0142"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6D0142" w:rsidRPr="00E1142A" w:rsidRDefault="006D0142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у операционим салама  - шеф кабинета  за страбизам и амбиопијум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D0142" w:rsidRPr="00E1142A" w:rsidRDefault="006D0142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6D0142" w:rsidRPr="00E1142A" w:rsidRDefault="006D0142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52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D0142" w:rsidRPr="00E1142A" w:rsidRDefault="006D0142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6D0142" w:rsidRPr="00E1142A" w:rsidRDefault="006D0142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6D0142" w:rsidRPr="00E1142A" w:rsidRDefault="006D0142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офталмологије</w:t>
            </w:r>
          </w:p>
        </w:tc>
      </w:tr>
      <w:tr w:rsidR="006D0142" w:rsidRPr="00E1142A" w:rsidTr="00E2110A">
        <w:trPr>
          <w:trHeight w:val="250"/>
        </w:trPr>
        <w:tc>
          <w:tcPr>
            <w:tcW w:w="833" w:type="dxa"/>
            <w:shd w:val="clear" w:color="auto" w:fill="auto"/>
            <w:noWrap/>
            <w:vAlign w:val="center"/>
            <w:hideMark/>
          </w:tcPr>
          <w:p w:rsidR="006D0142" w:rsidRPr="00E1142A" w:rsidRDefault="00097B5D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5</w:t>
            </w:r>
            <w:r w:rsidR="006D0142"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6D0142" w:rsidRPr="00E1142A" w:rsidRDefault="006D0142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у операционим салама  - шеф кабинета  за глауком</w:t>
            </w:r>
          </w:p>
          <w:p w:rsidR="00E2110A" w:rsidRPr="00E1142A" w:rsidRDefault="00E2110A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D0142" w:rsidRPr="00E1142A" w:rsidRDefault="006D0142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6D0142" w:rsidRPr="00E1142A" w:rsidRDefault="006D0142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525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D0142" w:rsidRPr="00E1142A" w:rsidRDefault="006D0142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6D0142" w:rsidRPr="00E1142A" w:rsidRDefault="006D0142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6D0142" w:rsidRPr="00E1142A" w:rsidRDefault="006D0142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офталмологије</w:t>
            </w:r>
          </w:p>
        </w:tc>
      </w:tr>
      <w:tr w:rsidR="006D0142" w:rsidRPr="00E1142A" w:rsidTr="00E2110A">
        <w:trPr>
          <w:trHeight w:val="250"/>
        </w:trPr>
        <w:tc>
          <w:tcPr>
            <w:tcW w:w="833" w:type="dxa"/>
            <w:shd w:val="clear" w:color="auto" w:fill="auto"/>
            <w:noWrap/>
            <w:vAlign w:val="center"/>
            <w:hideMark/>
          </w:tcPr>
          <w:p w:rsidR="006D0142" w:rsidRPr="00E1142A" w:rsidRDefault="00097B5D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6D0142" w:rsidRPr="00E1142A" w:rsidRDefault="006D0142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у операционим салама  - шеф кабинета  за контактна сочива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D0142" w:rsidRPr="00E1142A" w:rsidRDefault="006D0142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6D0142" w:rsidRPr="00E1142A" w:rsidRDefault="006D0142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525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D0142" w:rsidRPr="00E1142A" w:rsidRDefault="006D0142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6D0142" w:rsidRPr="00E1142A" w:rsidRDefault="006D0142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6D0142" w:rsidRPr="00E1142A" w:rsidRDefault="006D0142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офталмологије</w:t>
            </w:r>
          </w:p>
        </w:tc>
      </w:tr>
      <w:tr w:rsidR="006D0142" w:rsidRPr="00E1142A" w:rsidTr="00E2110A">
        <w:trPr>
          <w:trHeight w:val="250"/>
        </w:trPr>
        <w:tc>
          <w:tcPr>
            <w:tcW w:w="833" w:type="dxa"/>
            <w:shd w:val="clear" w:color="auto" w:fill="auto"/>
            <w:noWrap/>
            <w:vAlign w:val="center"/>
            <w:hideMark/>
          </w:tcPr>
          <w:p w:rsidR="006D0142" w:rsidRPr="00E1142A" w:rsidRDefault="00097B5D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6D0142" w:rsidRPr="00E1142A" w:rsidRDefault="006D0142" w:rsidP="004653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Доктор медицине, специјалиста у операционим салама  специјалиста офталмолог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D0142" w:rsidRPr="00E1142A" w:rsidRDefault="006D0142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6D0142" w:rsidRPr="00E1142A" w:rsidRDefault="006D0142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шк.</w:t>
            </w:r>
          </w:p>
        </w:tc>
        <w:tc>
          <w:tcPr>
            <w:tcW w:w="5525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D0142" w:rsidRPr="00E1142A" w:rsidRDefault="006D0142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6D0142" w:rsidRPr="00E1142A" w:rsidRDefault="006D0142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6D0142" w:rsidRPr="00E1142A" w:rsidRDefault="006D0142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специјалистички испит из офталмологије</w:t>
            </w:r>
          </w:p>
          <w:p w:rsidR="006D0142" w:rsidRPr="00E1142A" w:rsidRDefault="006D0142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6D0142" w:rsidRPr="00E1142A" w:rsidTr="00E2110A">
        <w:trPr>
          <w:trHeight w:val="653"/>
        </w:trPr>
        <w:tc>
          <w:tcPr>
            <w:tcW w:w="833" w:type="dxa"/>
            <w:vMerge w:val="restart"/>
            <w:shd w:val="clear" w:color="auto" w:fill="auto"/>
            <w:noWrap/>
            <w:vAlign w:val="center"/>
            <w:hideMark/>
          </w:tcPr>
          <w:p w:rsidR="006D0142" w:rsidRPr="00E1142A" w:rsidRDefault="00097B5D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8</w:t>
            </w:r>
            <w:r w:rsidR="006D0142" w:rsidRPr="00E1142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1818" w:type="dxa"/>
            <w:vMerge w:val="restart"/>
            <w:shd w:val="clear" w:color="auto" w:fill="auto"/>
            <w:noWrap/>
            <w:vAlign w:val="center"/>
            <w:hideMark/>
          </w:tcPr>
          <w:p w:rsidR="006D0142" w:rsidRPr="00E1142A" w:rsidRDefault="006D0142" w:rsidP="004653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Медицинска сестра/техничар на осталим болничким одељењима</w:t>
            </w:r>
          </w:p>
          <w:p w:rsidR="006D0142" w:rsidRPr="00E1142A" w:rsidRDefault="006D0142" w:rsidP="004653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Главна сестра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-техничар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 службе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:rsidR="006D0142" w:rsidRPr="00E1142A" w:rsidRDefault="006D0142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vMerge w:val="restart"/>
            <w:shd w:val="clear" w:color="auto" w:fill="auto"/>
            <w:noWrap/>
            <w:vAlign w:val="center"/>
            <w:hideMark/>
          </w:tcPr>
          <w:p w:rsidR="006D0142" w:rsidRPr="00E1142A" w:rsidRDefault="006D0142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6  - Виша или мед.шк.</w:t>
            </w:r>
          </w:p>
        </w:tc>
        <w:tc>
          <w:tcPr>
            <w:tcW w:w="5525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D0142" w:rsidRPr="00E1142A" w:rsidRDefault="006D0142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</w:tc>
      </w:tr>
      <w:tr w:rsidR="006D0142" w:rsidRPr="00E1142A" w:rsidTr="00E2110A">
        <w:trPr>
          <w:trHeight w:val="1651"/>
        </w:trPr>
        <w:tc>
          <w:tcPr>
            <w:tcW w:w="833" w:type="dxa"/>
            <w:vMerge/>
            <w:shd w:val="clear" w:color="auto" w:fill="auto"/>
            <w:noWrap/>
            <w:vAlign w:val="center"/>
            <w:hideMark/>
          </w:tcPr>
          <w:p w:rsidR="006D0142" w:rsidRPr="00E1142A" w:rsidRDefault="006D0142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18" w:type="dxa"/>
            <w:vMerge/>
            <w:shd w:val="clear" w:color="auto" w:fill="auto"/>
            <w:noWrap/>
            <w:vAlign w:val="center"/>
            <w:hideMark/>
          </w:tcPr>
          <w:p w:rsidR="006D0142" w:rsidRPr="00E1142A" w:rsidRDefault="006D0142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:rsidR="006D0142" w:rsidRPr="00E1142A" w:rsidRDefault="006D0142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2" w:type="dxa"/>
            <w:vMerge/>
            <w:shd w:val="clear" w:color="auto" w:fill="auto"/>
            <w:noWrap/>
            <w:vAlign w:val="center"/>
            <w:hideMark/>
          </w:tcPr>
          <w:p w:rsidR="006D0142" w:rsidRPr="00E1142A" w:rsidRDefault="006D0142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5525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D0142" w:rsidRPr="00E1142A" w:rsidRDefault="006D0142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</w:t>
            </w:r>
          </w:p>
          <w:p w:rsidR="006D0142" w:rsidRPr="00E1142A" w:rsidRDefault="006D0142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 три године радног искуства  у звању медицинске сестре / техничара звању више, односно струковне медицинске сестре.</w:t>
            </w:r>
          </w:p>
        </w:tc>
      </w:tr>
      <w:tr w:rsidR="006D0142" w:rsidRPr="00E1142A" w:rsidTr="00E2110A">
        <w:trPr>
          <w:trHeight w:val="250"/>
        </w:trPr>
        <w:tc>
          <w:tcPr>
            <w:tcW w:w="833" w:type="dxa"/>
            <w:shd w:val="clear" w:color="auto" w:fill="auto"/>
            <w:noWrap/>
            <w:vAlign w:val="center"/>
            <w:hideMark/>
          </w:tcPr>
          <w:p w:rsidR="006D0142" w:rsidRPr="00E1142A" w:rsidRDefault="00097B5D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9</w:t>
            </w:r>
            <w:r w:rsidR="006D0142" w:rsidRPr="00E1142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6D0142" w:rsidRPr="00E1142A" w:rsidRDefault="006D0142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Медицинска сестра/техничар на осталим болничким одељењима</w:t>
            </w:r>
          </w:p>
          <w:p w:rsidR="006D0142" w:rsidRPr="00E1142A" w:rsidRDefault="006D0142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D0142" w:rsidRPr="00E1142A" w:rsidRDefault="006D0142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10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6D0142" w:rsidRPr="00E1142A" w:rsidRDefault="006D0142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4.степен -Мед.школа</w:t>
            </w:r>
          </w:p>
        </w:tc>
        <w:tc>
          <w:tcPr>
            <w:tcW w:w="552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D0142" w:rsidRPr="00E1142A" w:rsidRDefault="006D0142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6D0142" w:rsidRPr="00E1142A" w:rsidRDefault="006D0142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6D0142" w:rsidRPr="00E1142A" w:rsidRDefault="006D0142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медицинске сестре / техничара.</w:t>
            </w:r>
          </w:p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D0142" w:rsidRPr="00E1142A" w:rsidTr="00E2110A">
        <w:trPr>
          <w:trHeight w:val="250"/>
        </w:trPr>
        <w:tc>
          <w:tcPr>
            <w:tcW w:w="833" w:type="dxa"/>
            <w:shd w:val="clear" w:color="auto" w:fill="auto"/>
            <w:noWrap/>
            <w:vAlign w:val="center"/>
            <w:hideMark/>
          </w:tcPr>
          <w:p w:rsidR="006D0142" w:rsidRPr="00E1142A" w:rsidRDefault="00097B5D" w:rsidP="00465374">
            <w:pPr>
              <w:spacing w:after="0" w:line="240" w:lineRule="auto"/>
              <w:jc w:val="right"/>
              <w:rPr>
                <w:sz w:val="20"/>
                <w:szCs w:val="20"/>
                <w:lang w:val="sr-Cyrl-CS"/>
              </w:rPr>
            </w:pPr>
            <w:r w:rsidRPr="00E1142A">
              <w:rPr>
                <w:sz w:val="20"/>
                <w:szCs w:val="20"/>
              </w:rPr>
              <w:t>10</w:t>
            </w:r>
            <w:r w:rsidR="006D0142" w:rsidRPr="00E1142A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6D0142" w:rsidRPr="00E1142A" w:rsidRDefault="006D0142" w:rsidP="00411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Медицинска сестра/техничар 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у операционој сали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D0142" w:rsidRPr="00E1142A" w:rsidRDefault="006D0142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6D0142" w:rsidRPr="00E1142A" w:rsidRDefault="006D0142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4.степен -Мед.школа.степен </w:t>
            </w:r>
          </w:p>
          <w:p w:rsidR="006D0142" w:rsidRPr="00E1142A" w:rsidRDefault="006D0142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Виша мед.</w:t>
            </w: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.школа</w:t>
            </w:r>
          </w:p>
        </w:tc>
        <w:tc>
          <w:tcPr>
            <w:tcW w:w="552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D0142" w:rsidRPr="00E1142A" w:rsidRDefault="006D0142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6D0142" w:rsidRPr="00E1142A" w:rsidRDefault="006D0142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6D0142" w:rsidRPr="00E1142A" w:rsidRDefault="006D0142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медицинске сестре / техничара.</w:t>
            </w:r>
          </w:p>
        </w:tc>
      </w:tr>
      <w:tr w:rsidR="006D0142" w:rsidRPr="00E1142A" w:rsidTr="00E2110A">
        <w:trPr>
          <w:trHeight w:val="250"/>
        </w:trPr>
        <w:tc>
          <w:tcPr>
            <w:tcW w:w="833" w:type="dxa"/>
            <w:shd w:val="clear" w:color="auto" w:fill="auto"/>
            <w:noWrap/>
            <w:vAlign w:val="center"/>
            <w:hideMark/>
          </w:tcPr>
          <w:p w:rsidR="006D0142" w:rsidRPr="00E1142A" w:rsidRDefault="00097B5D" w:rsidP="00465374">
            <w:pPr>
              <w:spacing w:after="0" w:line="240" w:lineRule="auto"/>
              <w:jc w:val="right"/>
              <w:rPr>
                <w:sz w:val="20"/>
                <w:szCs w:val="20"/>
                <w:lang w:val="ru-RU"/>
              </w:rPr>
            </w:pPr>
            <w:r w:rsidRPr="00E1142A">
              <w:rPr>
                <w:sz w:val="20"/>
                <w:szCs w:val="20"/>
                <w:lang w:val="ru-RU"/>
              </w:rPr>
              <w:t>1</w:t>
            </w:r>
            <w:r w:rsidRPr="00E1142A">
              <w:rPr>
                <w:sz w:val="20"/>
                <w:szCs w:val="20"/>
              </w:rPr>
              <w:t>1</w:t>
            </w:r>
            <w:r w:rsidR="006D0142" w:rsidRPr="00E1142A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6D0142" w:rsidRPr="00E1142A" w:rsidRDefault="006D0142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 дефектолог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D0142" w:rsidRPr="00E1142A" w:rsidRDefault="006D0142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6D0142" w:rsidRPr="00E1142A" w:rsidRDefault="006D0142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7 степен</w:t>
            </w:r>
          </w:p>
          <w:p w:rsidR="006D0142" w:rsidRPr="00E1142A" w:rsidRDefault="006D0142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Висока школа</w:t>
            </w:r>
          </w:p>
        </w:tc>
        <w:tc>
          <w:tcPr>
            <w:tcW w:w="552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D0142" w:rsidRPr="00E1142A" w:rsidRDefault="006D0142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6D0142" w:rsidRPr="00E1142A" w:rsidRDefault="006D0142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6D0142" w:rsidRPr="00E1142A" w:rsidRDefault="006D0142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годину дана радног искуства</w:t>
            </w:r>
          </w:p>
        </w:tc>
      </w:tr>
    </w:tbl>
    <w:p w:rsidR="006D0142" w:rsidRPr="00265369" w:rsidRDefault="006D0142" w:rsidP="005D43C4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809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8"/>
        <w:gridCol w:w="8851"/>
      </w:tblGrid>
      <w:tr w:rsidR="006D0142" w:rsidRPr="00E1142A" w:rsidTr="00E1142A">
        <w:trPr>
          <w:trHeight w:val="526"/>
        </w:trPr>
        <w:tc>
          <w:tcPr>
            <w:tcW w:w="1958" w:type="dxa"/>
          </w:tcPr>
          <w:p w:rsidR="006D0142" w:rsidRPr="00E1142A" w:rsidRDefault="006D01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6D0142" w:rsidRPr="00E1142A" w:rsidRDefault="006D01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51" w:type="dxa"/>
          </w:tcPr>
          <w:p w:rsidR="006D0142" w:rsidRPr="00E1142A" w:rsidRDefault="006D0142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ДОКТОР МЕДИЦИНЕ СПЕЦИЈАЛИСТА У</w:t>
            </w: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ОПЕРАЦИОНИМ САЛАМА</w:t>
            </w: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–</w:t>
            </w:r>
          </w:p>
          <w:p w:rsidR="006D0142" w:rsidRPr="00E1142A" w:rsidRDefault="006D0142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Начелник службе за Офталмологију-</w:t>
            </w:r>
          </w:p>
          <w:p w:rsidR="006D0142" w:rsidRPr="00E1142A" w:rsidRDefault="006D0142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6D0142" w:rsidRPr="00E1142A" w:rsidTr="00E1142A">
        <w:trPr>
          <w:trHeight w:val="526"/>
        </w:trPr>
        <w:tc>
          <w:tcPr>
            <w:tcW w:w="1958" w:type="dxa"/>
          </w:tcPr>
          <w:p w:rsidR="006D0142" w:rsidRPr="00E1142A" w:rsidRDefault="006D01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51" w:type="dxa"/>
          </w:tcPr>
          <w:p w:rsidR="006D0142" w:rsidRPr="00E1142A" w:rsidRDefault="006D01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ZO30303</w:t>
            </w:r>
          </w:p>
        </w:tc>
      </w:tr>
      <w:tr w:rsidR="006D0142" w:rsidRPr="00E1142A" w:rsidTr="00E1142A">
        <w:trPr>
          <w:trHeight w:val="488"/>
        </w:trPr>
        <w:tc>
          <w:tcPr>
            <w:tcW w:w="1958" w:type="dxa"/>
          </w:tcPr>
          <w:p w:rsidR="006D0142" w:rsidRPr="00E1142A" w:rsidRDefault="006D01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D0142" w:rsidRPr="00E1142A" w:rsidRDefault="006D01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851" w:type="dxa"/>
          </w:tcPr>
          <w:p w:rsidR="006D0142" w:rsidRPr="00E1142A" w:rsidRDefault="006D0142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D0142" w:rsidRPr="00E1142A" w:rsidRDefault="006D0142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6D0142" w:rsidRPr="00E1142A" w:rsidRDefault="006D0142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Обавља послове из домена своје специјалности; организује и руководи радом своје организационе јединице; стара се и одговара за стручно, квалитетно и благовремено извршавање послова и задатака; одговоран је за стручни рад организационе јединице; стара се о извршењу Плана рада организационе јединице у свим његовим сегментима и предузима мере за његово спровођење; врши контролу спровођења Програма унапређења квалитета рада; организује и спроводи стручни надзор над радом здравствених и других радника организационе јединице; утврђује оперативни распоред рада: распоред дежурства, приправности, консултација, распоред запослених у сменском раду и др; предлаже годишњи план рада организационе јединице у свим сегментима плана, план стручног усавршавања, план коришћења годишњих одмора; даје сагласност на све захтеве запослених за остваривање права из радног односа; потписује захтеве за набавку основних средстава и инвентара, захтеве за текуће и инвестиционо одржавање објекта и опреме, требовање лекова, медицинског и другог потрошног материјала; учествује у раду стручног колегијума; </w:t>
            </w:r>
          </w:p>
          <w:p w:rsidR="006D0142" w:rsidRPr="00E1142A" w:rsidRDefault="006D0142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по утврђеном распореду води главну визиту,одговоран је за правилно и уредно вођење медицинске документације; координира рад одсека у оквиру своје организационе јединице; координира и утиче на развој добре сарадње са другим организационим јединицама</w:t>
            </w:r>
            <w:r w:rsidRPr="00E1142A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;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организује начин саопштавања потребних информација о стању пацијената; 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о спровођењу стручног рада у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својој организационој јединици; стара се да односи здравствених радника према корисницима услуга – пацијентима буду хумани и коректни; организује и контролише спровођење мера превенције од интрахоспиталних инфекција; саставља предлоге плана рада и плана набавки, одговоран је за спровођење и извршење утврђеног  плана рада и плана набавки; организује и контролише обуку приправника и специјализаната; брине о стручном усавршавању и континуираној едукацији запослених; стара се о спровођењу постојећих и увођењу нових дијагностичких и терапијских метода; стара се да запослени, у процесу рада, примењују прописане мере за безбедан и здрав рад, да наменски користе средства за рад, да користе прописана средства и опрему за личну заштиту на раду и да са њима пажљиво рукују; стара се о мерама извршења и показатељима квалитета заштите; спроводи утврђену пословну политику установе; одговоран је за спровођење Одлука, Наредби и Закључака стручних органа, органа управљања и директора установе; стара се о правилној примени прописа и општих аката и одговара за законитост рада своје организационе јединице; 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дговоран је за спровођење хигијенско – техничке заштите, санитарно – хигијенских и других прописа који се односе на организациону јединицу.</w:t>
            </w:r>
          </w:p>
          <w:p w:rsidR="006D0142" w:rsidRPr="00E1142A" w:rsidRDefault="006D0142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Превенира, дијагностикује и лечи болести, повреде и друге физичке и менталне поремећаје коришћењем  специјализованих метода и техника, кроз примену принципа и процедура савремене медицине, о чему води прописану медицинску документацију; прегледа хоспитализоване и амбулантне пацијенте, врши пријем и отпуст болесника и издаје потребну документацију о резултатима лечења; реализује специјалистичке, дијагностичко-терапеутске интервенције; поставља дијагнозу, одређује терапију и води лечење; обавештава и саветује пацијента и породицу у вези са здравственим стањем и лечењем; обавља свакодневну визиту хоспитализованих пацијената, прати њихово стање, даје стручно упутство у вези дијагностике и лечења; врши пријем и збрињавање хитних пацијената; спроводи здравствену заштиту одређених категорија становништва, односно пацијената  оболелих од болести за чију превенцију, дијагностику и лечење је специјализован; обавља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друге послове из домена своје специјалности;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учествује у унапређењу квалитета здравствене заштите; обавља консултације са другим здравственим радницима и здравственим сарадницима; планира, надзире и евалуира спровођење здравствене заштите; спроводи активности стручног усавршавања у оквиру своје специјалности; утврђује време и узрок смрти; з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аједно са сарадницима одговоран је за исправност и правилно коришћење медицинске опреме;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правилно и уредно вођење медицинске документације;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чествује у здравственом васпитању и едукацији здравствених радника, лекара на специјализацији и приправника;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придржава се мера заштите на раду.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Пружа стручну пратњу приликом транспорта пацијента у здравствену установу вишег нивоа.</w:t>
            </w:r>
          </w:p>
          <w:p w:rsidR="006D0142" w:rsidRPr="00E1142A" w:rsidRDefault="006D0142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6D0142" w:rsidRPr="00E1142A" w:rsidRDefault="006D0142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За свој рад одговоран је  Управнику ОЈ Опште болнице Врање   и директору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З.Ц Врање</w:t>
            </w:r>
          </w:p>
        </w:tc>
      </w:tr>
      <w:tr w:rsidR="006D0142" w:rsidRPr="00E1142A" w:rsidTr="00E1142A">
        <w:tc>
          <w:tcPr>
            <w:tcW w:w="1958" w:type="dxa"/>
          </w:tcPr>
          <w:p w:rsidR="006D0142" w:rsidRPr="00E1142A" w:rsidRDefault="006D01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51" w:type="dxa"/>
          </w:tcPr>
          <w:p w:rsidR="006D0142" w:rsidRPr="00E1142A" w:rsidRDefault="006D0142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образовање:</w:t>
            </w:r>
          </w:p>
          <w:p w:rsidR="006D0142" w:rsidRPr="00E1142A" w:rsidRDefault="006D0142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интегрисаним академским студијама из области медицине  по пропису који уређује високо образовање, почев од 10. септембра 2005. године и завршена специјализација</w:t>
            </w:r>
            <w:r w:rsidR="00FC3C7F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6D0142" w:rsidRPr="00E1142A" w:rsidRDefault="006D0142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 из области медицине у трајању од најмање пет година по пропису који је уређивао високо образовање до 10. септембра 2005. године и завршена специјализација  у складу са Правилником о специјализацијама и ужим специјализацијама здравствених радника и здравствених сарадника;</w:t>
            </w:r>
          </w:p>
        </w:tc>
      </w:tr>
      <w:tr w:rsidR="006D0142" w:rsidRPr="00E1142A" w:rsidTr="00E1142A">
        <w:tc>
          <w:tcPr>
            <w:tcW w:w="1958" w:type="dxa"/>
          </w:tcPr>
          <w:p w:rsidR="006D0142" w:rsidRPr="00E1142A" w:rsidRDefault="006D01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51" w:type="dxa"/>
          </w:tcPr>
          <w:p w:rsidR="006D0142" w:rsidRPr="00E1142A" w:rsidRDefault="006D0142" w:rsidP="00E1142A">
            <w:pPr>
              <w:numPr>
                <w:ilvl w:val="0"/>
                <w:numId w:val="46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6D0142" w:rsidRPr="00E1142A" w:rsidRDefault="006D0142" w:rsidP="00E1142A">
            <w:pPr>
              <w:numPr>
                <w:ilvl w:val="0"/>
                <w:numId w:val="46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6D0142" w:rsidRPr="00E1142A" w:rsidRDefault="006D0142" w:rsidP="00E1142A">
            <w:pPr>
              <w:numPr>
                <w:ilvl w:val="0"/>
                <w:numId w:val="46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специјалистички испит;</w:t>
            </w:r>
          </w:p>
          <w:p w:rsidR="006D0142" w:rsidRPr="00E1142A" w:rsidRDefault="006D0142" w:rsidP="00E1142A">
            <w:pPr>
              <w:numPr>
                <w:ilvl w:val="0"/>
                <w:numId w:val="47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четири године и шест месеци радног искуства у звању доктора медицине</w:t>
            </w: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</w:tr>
      <w:tr w:rsidR="006D0142" w:rsidRPr="00E1142A" w:rsidTr="00E1142A">
        <w:tc>
          <w:tcPr>
            <w:tcW w:w="1958" w:type="dxa"/>
          </w:tcPr>
          <w:p w:rsidR="006D0142" w:rsidRPr="00E1142A" w:rsidRDefault="006D01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851" w:type="dxa"/>
          </w:tcPr>
          <w:p w:rsidR="006D0142" w:rsidRPr="00E1142A" w:rsidRDefault="006D01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6D0142" w:rsidRPr="007F4783" w:rsidRDefault="006D0142" w:rsidP="006D0142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800" w:type="dxa"/>
        <w:tblInd w:w="-8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7"/>
        <w:gridCol w:w="8833"/>
      </w:tblGrid>
      <w:tr w:rsidR="006D0142" w:rsidRPr="00E1142A" w:rsidTr="00E1142A">
        <w:trPr>
          <w:trHeight w:val="526"/>
        </w:trPr>
        <w:tc>
          <w:tcPr>
            <w:tcW w:w="1967" w:type="dxa"/>
          </w:tcPr>
          <w:p w:rsidR="006D0142" w:rsidRPr="00E1142A" w:rsidRDefault="006D01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6D0142" w:rsidRPr="00E1142A" w:rsidRDefault="006D01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33" w:type="dxa"/>
          </w:tcPr>
          <w:p w:rsidR="006D0142" w:rsidRPr="00E1142A" w:rsidRDefault="006D0142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ДОКТОР МЕДИЦИНЕ СПЕЦИЈАЛИСТА У</w:t>
            </w: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ОПЕРАЦИОНИМ САЛАМА</w:t>
            </w: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6D0142" w:rsidRPr="00E1142A" w:rsidRDefault="006D0142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-шеф одсека за специјалистичко консултативну делатност-</w:t>
            </w:r>
          </w:p>
          <w:p w:rsidR="006D0142" w:rsidRPr="00E1142A" w:rsidRDefault="006D0142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-шеф одсека оперативног блока -</w:t>
            </w:r>
          </w:p>
          <w:p w:rsidR="006D0142" w:rsidRPr="00E1142A" w:rsidRDefault="006D0142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-шеф кабиненет за страбизам и амблиопију-</w:t>
            </w:r>
          </w:p>
          <w:p w:rsidR="006D0142" w:rsidRPr="00E1142A" w:rsidRDefault="006D0142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-шеф кабинета за глауком-</w:t>
            </w:r>
          </w:p>
          <w:p w:rsidR="006D0142" w:rsidRPr="00E1142A" w:rsidRDefault="006D0142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 шеф кабинет за контактна сочива-</w:t>
            </w:r>
          </w:p>
        </w:tc>
      </w:tr>
      <w:tr w:rsidR="006D0142" w:rsidRPr="00E1142A" w:rsidTr="00E1142A">
        <w:trPr>
          <w:trHeight w:val="526"/>
        </w:trPr>
        <w:tc>
          <w:tcPr>
            <w:tcW w:w="1967" w:type="dxa"/>
          </w:tcPr>
          <w:p w:rsidR="006D0142" w:rsidRPr="00E1142A" w:rsidRDefault="006D01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33" w:type="dxa"/>
          </w:tcPr>
          <w:p w:rsidR="006D0142" w:rsidRPr="00E1142A" w:rsidRDefault="006D01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Z030303</w:t>
            </w:r>
          </w:p>
        </w:tc>
      </w:tr>
      <w:tr w:rsidR="006D0142" w:rsidRPr="00E1142A" w:rsidTr="00E1142A">
        <w:trPr>
          <w:trHeight w:val="488"/>
        </w:trPr>
        <w:tc>
          <w:tcPr>
            <w:tcW w:w="1967" w:type="dxa"/>
          </w:tcPr>
          <w:p w:rsidR="006D0142" w:rsidRPr="00E1142A" w:rsidRDefault="006D01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D0142" w:rsidRPr="00E1142A" w:rsidRDefault="006D01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D0142" w:rsidRPr="00E1142A" w:rsidRDefault="006D01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D0142" w:rsidRPr="00E1142A" w:rsidRDefault="006D01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D0142" w:rsidRPr="00E1142A" w:rsidRDefault="006D01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D0142" w:rsidRPr="00E1142A" w:rsidRDefault="006D01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D0142" w:rsidRPr="00E1142A" w:rsidRDefault="006D01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D0142" w:rsidRPr="00E1142A" w:rsidRDefault="006D01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D0142" w:rsidRPr="00E1142A" w:rsidRDefault="006D01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D0142" w:rsidRPr="00E1142A" w:rsidRDefault="006D01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D0142" w:rsidRPr="00E1142A" w:rsidRDefault="006D01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D0142" w:rsidRPr="00E1142A" w:rsidRDefault="006D01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D0142" w:rsidRPr="00E1142A" w:rsidRDefault="006D01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D0142" w:rsidRPr="00E1142A" w:rsidRDefault="006D01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D0142" w:rsidRPr="00E1142A" w:rsidRDefault="006D01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D0142" w:rsidRPr="00E1142A" w:rsidRDefault="006D01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D0142" w:rsidRPr="00E1142A" w:rsidRDefault="006D01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D0142" w:rsidRPr="00E1142A" w:rsidRDefault="006D01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D0142" w:rsidRPr="00E1142A" w:rsidRDefault="006D0142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833" w:type="dxa"/>
          </w:tcPr>
          <w:p w:rsidR="006D0142" w:rsidRPr="00E1142A" w:rsidRDefault="006D0142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6D0142" w:rsidRPr="00E1142A" w:rsidRDefault="006D0142" w:rsidP="00F7769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6D0142" w:rsidRPr="00E1142A" w:rsidRDefault="006D0142" w:rsidP="00F7769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Руководи стручним и организационим пословима одсека, односно организује и координира рад одсека и стара се о извршењу послова и задатака у оквиру одсека.</w:t>
            </w:r>
          </w:p>
          <w:p w:rsidR="006D0142" w:rsidRPr="00E1142A" w:rsidRDefault="006D0142" w:rsidP="00F7769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Координира дијагностички и терапијски рад одсека, врши распоред лекара и осталих радника на послове и радне задатке у оквиру одсека. </w:t>
            </w:r>
          </w:p>
          <w:p w:rsidR="006D0142" w:rsidRPr="00E1142A" w:rsidRDefault="006D0142" w:rsidP="00F7769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Организује стручно методолошки рад одсека. </w:t>
            </w:r>
          </w:p>
          <w:p w:rsidR="006D0142" w:rsidRPr="00E1142A" w:rsidRDefault="006D0142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Превенира, дијагностикује и лечи болести, повреде и друге физичке и менталне поремећаје коришћењем  специјализованих метода и техника, кроз примену принципа и процедура савремене медицине, о чему води прописану медицинску документацију; прегледа хоспитализоване и амбулантне пацијенте, врши пријем и отпуст болесника и издаје потребну документацију о резултатима лечења; реализује специјалистичке, дијагностичко-терапеутске интервенције; хируршке интервенције;  поставља дијагнозу, одређује терапију и води лечење; обавештава и саветује пацијента и породицу у вези са здравственим стањем и лечењем; обавља свакодневну визиту хоспитализованих пацијената, прати њихово стање, даје стручно упутство у вези дијагностике и лечења; врши пријем и збрињавање хитних пацијената; спроводи здравствену заштиту одређених категорија становништва, односно пацијената  оболелих од болести за чију превенцију, дијагностику и лечење је специјализован; обавља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друге послове из домена своје специјалности;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учествује у унапређењу квалитета здравствене заштите; обавља консултације са другим здравственим радницима и здравственим сарадницима; планира, надзире и евалуира спровођење здравствене заштите; спроводи активности стручног усавршавања у оквиру своје специјалности; утврђује време и узрок смрти; з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аједно са сарадницима одговоран је за исправност и правилно коришћење медицинске опреме;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правилно и уредно вођење медицинске документације;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чествује у здравственом васпитању и едукацији здравствених радника, лекара на специјализацији и приправника;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придржава се мера заштите на раду.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Пружа стручну пратњу приликом транспорта пацијента у здравствену установу вишег нивоа.</w:t>
            </w:r>
          </w:p>
          <w:p w:rsidR="006D0142" w:rsidRPr="00E1142A" w:rsidRDefault="006D0142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D0142" w:rsidRPr="00E1142A" w:rsidRDefault="006D0142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6D0142" w:rsidRPr="00E1142A" w:rsidRDefault="006D0142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За свој рад одговоран је  начелнику службе/шефу одсека и 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помоћнику директора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За свој рад одговоран је  начелнику службе и 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помоћнику директора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D0142" w:rsidRPr="00E1142A" w:rsidRDefault="006D01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</w:tr>
      <w:tr w:rsidR="006D0142" w:rsidRPr="00E1142A" w:rsidTr="00E1142A">
        <w:tc>
          <w:tcPr>
            <w:tcW w:w="1967" w:type="dxa"/>
          </w:tcPr>
          <w:p w:rsidR="006D0142" w:rsidRPr="00E1142A" w:rsidRDefault="006D0142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D0142" w:rsidRPr="00E1142A" w:rsidRDefault="006D0142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D0142" w:rsidRPr="00E1142A" w:rsidRDefault="006D0142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D0142" w:rsidRPr="00E1142A" w:rsidRDefault="006D0142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33" w:type="dxa"/>
          </w:tcPr>
          <w:p w:rsidR="006D0142" w:rsidRPr="00E1142A" w:rsidRDefault="006D0142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образовање:</w:t>
            </w:r>
          </w:p>
          <w:p w:rsidR="006D0142" w:rsidRPr="00E1142A" w:rsidRDefault="006D0142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интегрисаним академским студијама из области медицине  по пропису који уређује високо образовање, почев од 10. септембра 2005. године и завршена специјализација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6D0142" w:rsidRPr="00E1142A" w:rsidRDefault="006D0142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из области медицине у трајању од најмање пет година по пропису који је уређивао високо образовање до 10. септембра 2005. године и завршена специјализација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6D0142" w:rsidRPr="00E1142A" w:rsidRDefault="006D0142" w:rsidP="00E1142A">
            <w:pPr>
              <w:pStyle w:val="ListParagraph"/>
              <w:spacing w:after="0" w:line="240" w:lineRule="auto"/>
              <w:ind w:left="756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</w:tr>
      <w:tr w:rsidR="006D0142" w:rsidRPr="00E1142A" w:rsidTr="00E1142A">
        <w:tc>
          <w:tcPr>
            <w:tcW w:w="1967" w:type="dxa"/>
          </w:tcPr>
          <w:p w:rsidR="006D0142" w:rsidRPr="00E1142A" w:rsidRDefault="006D01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33" w:type="dxa"/>
          </w:tcPr>
          <w:p w:rsidR="006D0142" w:rsidRPr="00E1142A" w:rsidRDefault="006D0142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6D0142" w:rsidRPr="00E1142A" w:rsidRDefault="006D0142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6D0142" w:rsidRPr="00E1142A" w:rsidRDefault="006D0142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специјалистички испит;</w:t>
            </w:r>
          </w:p>
          <w:p w:rsidR="006D0142" w:rsidRPr="00E1142A" w:rsidRDefault="006D0142" w:rsidP="00E1142A">
            <w:pPr>
              <w:numPr>
                <w:ilvl w:val="0"/>
                <w:numId w:val="39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три године и шест месеци радног искуства у звању доктора медицине</w:t>
            </w:r>
          </w:p>
          <w:p w:rsidR="006D0142" w:rsidRPr="00E1142A" w:rsidRDefault="006D0142" w:rsidP="00E1142A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</w:tr>
      <w:tr w:rsidR="006D0142" w:rsidRPr="00E1142A" w:rsidTr="00E1142A">
        <w:tc>
          <w:tcPr>
            <w:tcW w:w="1967" w:type="dxa"/>
          </w:tcPr>
          <w:p w:rsidR="006D0142" w:rsidRPr="00E1142A" w:rsidRDefault="006D01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833" w:type="dxa"/>
          </w:tcPr>
          <w:p w:rsidR="006D0142" w:rsidRPr="00E1142A" w:rsidRDefault="006D01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5</w:t>
            </w:r>
          </w:p>
        </w:tc>
      </w:tr>
    </w:tbl>
    <w:p w:rsidR="006D0142" w:rsidRPr="00C21278" w:rsidRDefault="006D0142" w:rsidP="006D0142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818" w:type="dxa"/>
        <w:tblInd w:w="-8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7"/>
        <w:gridCol w:w="8851"/>
      </w:tblGrid>
      <w:tr w:rsidR="006D0142" w:rsidRPr="00E1142A" w:rsidTr="00E1142A">
        <w:trPr>
          <w:trHeight w:val="526"/>
        </w:trPr>
        <w:tc>
          <w:tcPr>
            <w:tcW w:w="1967" w:type="dxa"/>
          </w:tcPr>
          <w:p w:rsidR="006D0142" w:rsidRPr="00E1142A" w:rsidRDefault="006D01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6D0142" w:rsidRPr="00E1142A" w:rsidRDefault="006D01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51" w:type="dxa"/>
          </w:tcPr>
          <w:p w:rsidR="006D0142" w:rsidRPr="00E1142A" w:rsidRDefault="006D0142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ДОКТОР МЕДИЦИНЕ СПЕЦИЈАЛИСТА У</w:t>
            </w: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ОПЕРАЦИОНИМ САЛАМА</w:t>
            </w: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6D0142" w:rsidRPr="00E1142A" w:rsidRDefault="006D01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-Доктор специјалиста офталмолог</w:t>
            </w:r>
          </w:p>
        </w:tc>
      </w:tr>
      <w:tr w:rsidR="006D0142" w:rsidRPr="00E1142A" w:rsidTr="00E1142A">
        <w:trPr>
          <w:trHeight w:val="526"/>
        </w:trPr>
        <w:tc>
          <w:tcPr>
            <w:tcW w:w="1967" w:type="dxa"/>
          </w:tcPr>
          <w:p w:rsidR="006D0142" w:rsidRPr="00E1142A" w:rsidRDefault="006D01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51" w:type="dxa"/>
          </w:tcPr>
          <w:p w:rsidR="006D0142" w:rsidRPr="00E1142A" w:rsidRDefault="006D01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Z030303</w:t>
            </w:r>
          </w:p>
        </w:tc>
      </w:tr>
      <w:tr w:rsidR="006D0142" w:rsidRPr="00E1142A" w:rsidTr="00E1142A">
        <w:trPr>
          <w:trHeight w:val="488"/>
        </w:trPr>
        <w:tc>
          <w:tcPr>
            <w:tcW w:w="1967" w:type="dxa"/>
          </w:tcPr>
          <w:p w:rsidR="006D0142" w:rsidRPr="00E1142A" w:rsidRDefault="006D01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D0142" w:rsidRPr="00E1142A" w:rsidRDefault="006D01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D0142" w:rsidRPr="00E1142A" w:rsidRDefault="006D01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D0142" w:rsidRPr="00E1142A" w:rsidRDefault="006D01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D0142" w:rsidRPr="00E1142A" w:rsidRDefault="006D01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D0142" w:rsidRPr="00E1142A" w:rsidRDefault="006D01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D0142" w:rsidRPr="00E1142A" w:rsidRDefault="006D01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D0142" w:rsidRPr="00E1142A" w:rsidRDefault="006D01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851" w:type="dxa"/>
          </w:tcPr>
          <w:p w:rsidR="006D0142" w:rsidRPr="00E1142A" w:rsidRDefault="006D0142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Превенира, дијагностикује и лечи болести, повреде и друге физичке и менталне поремећаје коришћењем  специјализованих метода и техника, кроз примену принципа и процедура савремене медицине, о чему води прописану медицинску документацију; прегледа хоспитализоване и амбулантне пацијенте, врши пријем и отпуст болесника и издаје потребну документацију о резултатима лечења; реализује специјалистичке, дијагностичко-терапеутске интервенције; хируршке интервенције;  поставља дијагнозу, одређује терапију и води лечење; обавештава и саветује пацијента и породицу у вези са здравственим стањем и лечењем; обавља свакодневну визиту хоспитализованих пацијената, прати њихово стање, даје стручно упутство у вези дијагностике и лечења; врши пријем и збрињавање хитних пацијената; спроводи здравствену заштиту одређених категорија становништва, односно пацијената  оболелих од болести за чију превенцију, дијагностику и лечење је специјализован; обавља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друге послове из домена своје специјалности;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учествује у унапређењу квалитета здравствене заштите; обавља консултације са другим здравственим радницима и здравственим сарадницима; планира, надзире и евалуира спровођење здравствене заштите; спроводи активности стручног усавршавања у оквиру своје специјалности; утврђује време и узрок смрти; з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аједно са сарадницима одговоран је за исправност и правилно коришћење медицинске опреме;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правилно и уредно вођење медицинске документације;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чествује у здравственом васпитању и едукацији здравствених радника, лекара на специјализацији и приправника;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придржава се мера заштите на раду.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Пружа стручну пратњу приликом транспорта пацијента у здравствену установу вишег нивоа.</w:t>
            </w:r>
          </w:p>
        </w:tc>
      </w:tr>
      <w:tr w:rsidR="006D0142" w:rsidRPr="00E1142A" w:rsidTr="00E1142A">
        <w:tc>
          <w:tcPr>
            <w:tcW w:w="1967" w:type="dxa"/>
          </w:tcPr>
          <w:p w:rsidR="006D0142" w:rsidRPr="00E1142A" w:rsidRDefault="006D0142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D0142" w:rsidRPr="00E1142A" w:rsidRDefault="006D0142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51" w:type="dxa"/>
          </w:tcPr>
          <w:p w:rsidR="006D0142" w:rsidRPr="00E1142A" w:rsidRDefault="006D0142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образовање:</w:t>
            </w:r>
          </w:p>
          <w:p w:rsidR="006D0142" w:rsidRPr="00E1142A" w:rsidRDefault="006D0142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интегрисаним академским студијама из области медицине  по пропису који уређује високо образовање, почев од 10. септембра 2005. године и завршена специјализација</w:t>
            </w:r>
            <w:r w:rsidR="00FC3C7F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6D0142" w:rsidRPr="00E1142A" w:rsidRDefault="006D0142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из области медицине у трајању од најмање пет година по пропису који је уређивао високо образовање до 10. септембра 2005. године и завршена специјализација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6D0142" w:rsidRPr="00E1142A" w:rsidRDefault="006D0142" w:rsidP="00E1142A">
            <w:pPr>
              <w:pStyle w:val="ListParagraph"/>
              <w:spacing w:after="0" w:line="240" w:lineRule="auto"/>
              <w:ind w:left="756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</w:tr>
      <w:tr w:rsidR="006D0142" w:rsidRPr="00E1142A" w:rsidTr="00E1142A">
        <w:tc>
          <w:tcPr>
            <w:tcW w:w="1967" w:type="dxa"/>
          </w:tcPr>
          <w:p w:rsidR="006D0142" w:rsidRPr="00E1142A" w:rsidRDefault="006D01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51" w:type="dxa"/>
          </w:tcPr>
          <w:p w:rsidR="006D0142" w:rsidRPr="00E1142A" w:rsidRDefault="006D0142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6D0142" w:rsidRPr="00E1142A" w:rsidRDefault="006D0142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6D0142" w:rsidRPr="00E1142A" w:rsidRDefault="006D0142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специјалистички испит;</w:t>
            </w:r>
          </w:p>
          <w:p w:rsidR="006D0142" w:rsidRPr="00E1142A" w:rsidRDefault="006D0142" w:rsidP="00E1142A">
            <w:pPr>
              <w:numPr>
                <w:ilvl w:val="0"/>
                <w:numId w:val="39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три године и шест месеци радног искуства у звању доктора медицине</w:t>
            </w:r>
          </w:p>
          <w:p w:rsidR="006D0142" w:rsidRPr="00E1142A" w:rsidRDefault="006D0142" w:rsidP="00E1142A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</w:tr>
      <w:tr w:rsidR="006D0142" w:rsidRPr="00E1142A" w:rsidTr="00E1142A">
        <w:tc>
          <w:tcPr>
            <w:tcW w:w="1967" w:type="dxa"/>
          </w:tcPr>
          <w:p w:rsidR="006D0142" w:rsidRPr="00E1142A" w:rsidRDefault="006D01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851" w:type="dxa"/>
          </w:tcPr>
          <w:p w:rsidR="006D0142" w:rsidRPr="00E1142A" w:rsidRDefault="006D01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1</w:t>
            </w:r>
          </w:p>
        </w:tc>
      </w:tr>
    </w:tbl>
    <w:p w:rsidR="006D0142" w:rsidRDefault="006D0142" w:rsidP="006D0142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tbl>
      <w:tblPr>
        <w:tblW w:w="10818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8856"/>
      </w:tblGrid>
      <w:tr w:rsidR="006D0142" w:rsidRPr="00E1142A" w:rsidTr="00E2110A">
        <w:trPr>
          <w:trHeight w:val="526"/>
        </w:trPr>
        <w:tc>
          <w:tcPr>
            <w:tcW w:w="1962" w:type="dxa"/>
          </w:tcPr>
          <w:p w:rsidR="006D0142" w:rsidRPr="000D1357" w:rsidRDefault="006D0142" w:rsidP="00F7769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Назив радног места</w:t>
            </w:r>
          </w:p>
          <w:p w:rsidR="006D0142" w:rsidRPr="000D1357" w:rsidRDefault="006D0142" w:rsidP="00F7769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856" w:type="dxa"/>
          </w:tcPr>
          <w:p w:rsidR="006D0142" w:rsidRPr="00E1142A" w:rsidRDefault="006D0142" w:rsidP="00910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МЕДИЦИНСКА СЕСТРА / ТЕХНИЧАР</w:t>
            </w: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У ОПЕРАЦИОНОЈ САЛИ</w:t>
            </w:r>
          </w:p>
          <w:p w:rsidR="006D0142" w:rsidRPr="00910AB8" w:rsidRDefault="006D0142" w:rsidP="00910AB8">
            <w:pPr>
              <w:pStyle w:val="Default"/>
              <w:jc w:val="center"/>
              <w:rPr>
                <w:sz w:val="20"/>
                <w:szCs w:val="20"/>
              </w:rPr>
            </w:pPr>
            <w:r w:rsidRPr="00910AB8">
              <w:rPr>
                <w:sz w:val="20"/>
                <w:szCs w:val="20"/>
              </w:rPr>
              <w:t>Виша медицинска сестра/техничар у операционој сал</w:t>
            </w:r>
            <w:r w:rsidR="00910AB8" w:rsidRPr="00910AB8">
              <w:rPr>
                <w:sz w:val="20"/>
                <w:szCs w:val="20"/>
              </w:rPr>
              <w:t>и</w:t>
            </w:r>
          </w:p>
        </w:tc>
      </w:tr>
      <w:tr w:rsidR="006D0142" w:rsidRPr="00E1142A" w:rsidTr="00E2110A">
        <w:trPr>
          <w:trHeight w:val="526"/>
        </w:trPr>
        <w:tc>
          <w:tcPr>
            <w:tcW w:w="1962" w:type="dxa"/>
          </w:tcPr>
          <w:p w:rsidR="006D0142" w:rsidRPr="00954975" w:rsidRDefault="006D0142" w:rsidP="00F776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54975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56" w:type="dxa"/>
          </w:tcPr>
          <w:p w:rsidR="006D0142" w:rsidRPr="00E1142A" w:rsidRDefault="006D0142" w:rsidP="00F776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Z031311</w:t>
            </w:r>
          </w:p>
        </w:tc>
      </w:tr>
      <w:tr w:rsidR="006D0142" w:rsidRPr="00E1142A" w:rsidTr="00E2110A">
        <w:trPr>
          <w:trHeight w:val="488"/>
        </w:trPr>
        <w:tc>
          <w:tcPr>
            <w:tcW w:w="1962" w:type="dxa"/>
          </w:tcPr>
          <w:p w:rsidR="006D0142" w:rsidRDefault="006D0142" w:rsidP="00F7769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6D0142" w:rsidRDefault="006D0142" w:rsidP="00F7769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6D0142" w:rsidRDefault="006D0142" w:rsidP="00F7769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6D0142" w:rsidRDefault="006D0142" w:rsidP="00F7769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6D0142" w:rsidRDefault="006D0142" w:rsidP="00F7769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6D0142" w:rsidRPr="009E223C" w:rsidRDefault="006D0142" w:rsidP="00F7769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6D0142" w:rsidRPr="00954975" w:rsidRDefault="006D0142" w:rsidP="00F7769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6D0142" w:rsidRPr="009E223C" w:rsidRDefault="006D0142" w:rsidP="00F776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223C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6D0142" w:rsidRPr="000D1357" w:rsidRDefault="006D0142" w:rsidP="00F776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E223C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8856" w:type="dxa"/>
          </w:tcPr>
          <w:p w:rsidR="006D0142" w:rsidRDefault="006D0142" w:rsidP="00F77698">
            <w:pPr>
              <w:pStyle w:val="NoSpacing"/>
              <w:rPr>
                <w:rFonts w:ascii="Times New Roman" w:hAnsi="Times New Roman"/>
              </w:rPr>
            </w:pPr>
          </w:p>
          <w:p w:rsidR="006D0142" w:rsidRPr="00E1142A" w:rsidRDefault="006D0142" w:rsidP="00F776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6D0142" w:rsidRPr="00582047" w:rsidRDefault="006D0142" w:rsidP="00F77698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планира и пружа услуге процеса здравствене неге и подршке пацијентима, у складу са праксом и стандардимa савремене здравствене неге, о чему води прописану медицинску документацију; </w:t>
            </w:r>
          </w:p>
          <w:p w:rsidR="006D0142" w:rsidRPr="00582047" w:rsidRDefault="006D0142" w:rsidP="00F77698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обавља сложене медицинске мере код болесника у поступку неге, терапије, дијагностике и рехабилитације; </w:t>
            </w:r>
          </w:p>
          <w:p w:rsidR="006D0142" w:rsidRPr="00582047" w:rsidRDefault="006D0142" w:rsidP="00F77698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примењује прописану терапију и контролише узимање лекова; </w:t>
            </w:r>
          </w:p>
          <w:p w:rsidR="006D0142" w:rsidRPr="00582047" w:rsidRDefault="006D0142" w:rsidP="00F77698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врши припрему болесника и асистира лекару при интервенцијама које захтевају већу стручност и вештину; </w:t>
            </w:r>
          </w:p>
          <w:p w:rsidR="006D0142" w:rsidRPr="00582047" w:rsidRDefault="006D0142" w:rsidP="00F77698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учествује у пријему болесника, визити, посматра пацијента и обавештава лекара о стању пацијента; </w:t>
            </w:r>
          </w:p>
          <w:p w:rsidR="006D0142" w:rsidRPr="00582047" w:rsidRDefault="006D0142" w:rsidP="00F77698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прати опште стање пацијента, мери и евидентира виталне функције и друге показатеље; </w:t>
            </w:r>
          </w:p>
          <w:p w:rsidR="006D0142" w:rsidRPr="00582047" w:rsidRDefault="006D0142" w:rsidP="00F77698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припрема простор, медицинску опрему, инструменте и материјал за рад; </w:t>
            </w:r>
          </w:p>
          <w:p w:rsidR="006D0142" w:rsidRPr="00582047" w:rsidRDefault="006D0142" w:rsidP="00F77698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спроводи мере за спречавање интрахоспиталних инфекција; </w:t>
            </w:r>
          </w:p>
          <w:p w:rsidR="006D0142" w:rsidRPr="00582047" w:rsidRDefault="006D0142" w:rsidP="00F77698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учествује у набавци потребног материјала; </w:t>
            </w:r>
          </w:p>
          <w:p w:rsidR="006D0142" w:rsidRPr="00E1142A" w:rsidRDefault="006D0142" w:rsidP="00F776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нaдглeдa спрoвoђeњe прoцeсa здрaвствeнe нeгe, </w:t>
            </w:r>
          </w:p>
          <w:p w:rsidR="006D0142" w:rsidRPr="00582047" w:rsidRDefault="006D0142" w:rsidP="00F77698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учeствуje у eвaлуирaњу прoцeсa и нa oснoву тoгa рaзмaтрa нaрeднe кoрaкe у спрoвoђeњу истoг; </w:t>
            </w:r>
          </w:p>
          <w:p w:rsidR="006D0142" w:rsidRPr="00C917F6" w:rsidRDefault="006D0142" w:rsidP="00C917F6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одлаже и уклања медицински отпад на прописани начин; </w:t>
            </w:r>
          </w:p>
          <w:p w:rsidR="006D0142" w:rsidRPr="00E1142A" w:rsidRDefault="006D0142" w:rsidP="00C917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За свој рад одговоран је главној медицинској сестри / техничару службе/ и начелнику службе.</w:t>
            </w:r>
          </w:p>
        </w:tc>
      </w:tr>
      <w:tr w:rsidR="006D0142" w:rsidRPr="00E1142A" w:rsidTr="00E2110A">
        <w:tc>
          <w:tcPr>
            <w:tcW w:w="1962" w:type="dxa"/>
          </w:tcPr>
          <w:p w:rsidR="006D0142" w:rsidRPr="009E223C" w:rsidRDefault="006D0142" w:rsidP="00F776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E223C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56" w:type="dxa"/>
          </w:tcPr>
          <w:p w:rsidR="006D0142" w:rsidRPr="00954975" w:rsidRDefault="006D0142" w:rsidP="00F77698">
            <w:pPr>
              <w:pStyle w:val="Default"/>
              <w:jc w:val="both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Високо образовање: </w:t>
            </w:r>
          </w:p>
          <w:p w:rsidR="006D0142" w:rsidRPr="00954975" w:rsidRDefault="006D0142" w:rsidP="00F77698">
            <w:pPr>
              <w:pStyle w:val="Default"/>
              <w:jc w:val="both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– на студијама првог степена (основне струковне/академске студије) по пропису који уређује високо образовање, почев од 10. септембра 2005. године; </w:t>
            </w:r>
          </w:p>
          <w:p w:rsidR="006D0142" w:rsidRPr="00954975" w:rsidRDefault="006D0142" w:rsidP="00F7769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975">
              <w:rPr>
                <w:rFonts w:ascii="Times New Roman" w:hAnsi="Times New Roman"/>
                <w:sz w:val="20"/>
                <w:szCs w:val="20"/>
              </w:rPr>
              <w:t xml:space="preserve">– на основним студијама у трајању од најмање две године, по пропису који је уређивао високо образовање до 10. септембра 2005. године. </w:t>
            </w:r>
          </w:p>
        </w:tc>
      </w:tr>
      <w:tr w:rsidR="006D0142" w:rsidRPr="00E1142A" w:rsidTr="00E2110A">
        <w:tc>
          <w:tcPr>
            <w:tcW w:w="1962" w:type="dxa"/>
          </w:tcPr>
          <w:p w:rsidR="006D0142" w:rsidRPr="009E223C" w:rsidRDefault="006D0142" w:rsidP="00F776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9E223C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56" w:type="dxa"/>
          </w:tcPr>
          <w:p w:rsidR="006D0142" w:rsidRPr="00954975" w:rsidRDefault="006D0142" w:rsidP="00F77698">
            <w:pPr>
              <w:pStyle w:val="Default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– стручни испит; </w:t>
            </w:r>
          </w:p>
          <w:p w:rsidR="006D0142" w:rsidRPr="00954975" w:rsidRDefault="006D0142" w:rsidP="00F77698">
            <w:pPr>
              <w:pStyle w:val="Default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– лиценца; </w:t>
            </w:r>
          </w:p>
          <w:p w:rsidR="006D0142" w:rsidRPr="00954975" w:rsidRDefault="006D0142" w:rsidP="00F77698">
            <w:pPr>
              <w:pStyle w:val="Default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– најмање шест месеци радног искуства у наведеном звању. </w:t>
            </w:r>
          </w:p>
        </w:tc>
      </w:tr>
      <w:tr w:rsidR="006D0142" w:rsidRPr="00E1142A" w:rsidTr="00E2110A">
        <w:tc>
          <w:tcPr>
            <w:tcW w:w="1962" w:type="dxa"/>
          </w:tcPr>
          <w:p w:rsidR="006D0142" w:rsidRPr="009E223C" w:rsidRDefault="006D0142" w:rsidP="00F776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E223C">
              <w:rPr>
                <w:rFonts w:ascii="Times New Roman" w:hAnsi="Times New Roman"/>
                <w:b/>
                <w:sz w:val="20"/>
                <w:szCs w:val="20"/>
              </w:rPr>
              <w:t>Број  извршилаца</w:t>
            </w:r>
          </w:p>
        </w:tc>
        <w:tc>
          <w:tcPr>
            <w:tcW w:w="8856" w:type="dxa"/>
          </w:tcPr>
          <w:p w:rsidR="006D0142" w:rsidRPr="009E223C" w:rsidRDefault="006D0142" w:rsidP="00F776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E223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3</w:t>
            </w:r>
          </w:p>
        </w:tc>
      </w:tr>
    </w:tbl>
    <w:p w:rsidR="006D0142" w:rsidRPr="00265369" w:rsidRDefault="006D0142" w:rsidP="006D0142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845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71"/>
        <w:gridCol w:w="8874"/>
      </w:tblGrid>
      <w:tr w:rsidR="006D0142" w:rsidRPr="00E1142A" w:rsidTr="00E2110A">
        <w:trPr>
          <w:trHeight w:val="526"/>
        </w:trPr>
        <w:tc>
          <w:tcPr>
            <w:tcW w:w="1971" w:type="dxa"/>
          </w:tcPr>
          <w:p w:rsidR="006D0142" w:rsidRPr="007F43B7" w:rsidRDefault="006D0142" w:rsidP="00F776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6D0142" w:rsidRPr="007F43B7" w:rsidRDefault="006D0142" w:rsidP="00F776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74" w:type="dxa"/>
          </w:tcPr>
          <w:p w:rsidR="006D0142" w:rsidRPr="00E1142A" w:rsidRDefault="006D0142" w:rsidP="00F776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МЕДИЦИНСКА СЕСТРА / ТЕХНИЧАР НА ОСТАЛИМ БОЛНИЧКИМ  ОДЕЉЕЊИМА</w:t>
            </w:r>
          </w:p>
          <w:p w:rsidR="006D0142" w:rsidRPr="00E1142A" w:rsidRDefault="006D0142" w:rsidP="00910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-главна сестра Службе за  Офталмологију-</w:t>
            </w:r>
          </w:p>
        </w:tc>
      </w:tr>
      <w:tr w:rsidR="006D0142" w:rsidRPr="00E1142A" w:rsidTr="00E2110A">
        <w:trPr>
          <w:trHeight w:val="526"/>
        </w:trPr>
        <w:tc>
          <w:tcPr>
            <w:tcW w:w="1971" w:type="dxa"/>
          </w:tcPr>
          <w:p w:rsidR="006D0142" w:rsidRPr="00B6450F" w:rsidRDefault="006D0142" w:rsidP="00F776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74" w:type="dxa"/>
          </w:tcPr>
          <w:p w:rsidR="006D0142" w:rsidRPr="00E1142A" w:rsidRDefault="00BC21E8" w:rsidP="00F776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ZO313</w:t>
            </w:r>
            <w:r w:rsidR="006D0142" w:rsidRPr="00E1142A">
              <w:rPr>
                <w:rFonts w:ascii="Times New Roman" w:hAnsi="Times New Roman"/>
                <w:b/>
                <w:sz w:val="20"/>
                <w:szCs w:val="20"/>
              </w:rPr>
              <w:t>17</w:t>
            </w:r>
          </w:p>
        </w:tc>
      </w:tr>
      <w:tr w:rsidR="006D0142" w:rsidRPr="00E1142A" w:rsidTr="00E2110A">
        <w:trPr>
          <w:trHeight w:val="488"/>
        </w:trPr>
        <w:tc>
          <w:tcPr>
            <w:tcW w:w="1971" w:type="dxa"/>
          </w:tcPr>
          <w:p w:rsidR="006D0142" w:rsidRPr="00FA5296" w:rsidRDefault="006D0142" w:rsidP="00F776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D0142" w:rsidRDefault="006D0142" w:rsidP="00F776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D0142" w:rsidRDefault="006D0142" w:rsidP="00F776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D0142" w:rsidRDefault="006D0142" w:rsidP="00F776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D0142" w:rsidRDefault="006D0142" w:rsidP="00F776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D0142" w:rsidRDefault="006D0142" w:rsidP="00F776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D0142" w:rsidRDefault="006D0142" w:rsidP="00F776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D0142" w:rsidRDefault="006D0142" w:rsidP="00F776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D0142" w:rsidRDefault="006D0142" w:rsidP="00F776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D0142" w:rsidRDefault="006D0142" w:rsidP="00F776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D0142" w:rsidRDefault="006D0142" w:rsidP="00F776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D0142" w:rsidRDefault="006D0142" w:rsidP="00F776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D0142" w:rsidRDefault="006D0142" w:rsidP="00F776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D0142" w:rsidRPr="007F43B7" w:rsidRDefault="006D0142" w:rsidP="00F776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6D0142" w:rsidRPr="007F43B7" w:rsidRDefault="006D0142" w:rsidP="00F776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8874" w:type="dxa"/>
          </w:tcPr>
          <w:p w:rsidR="006D0142" w:rsidRPr="00E1142A" w:rsidRDefault="006D0142" w:rsidP="00F776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6D0142" w:rsidRPr="00E1142A" w:rsidRDefault="006D0142" w:rsidP="00F77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Организује и координира рад виших (високих) медицинских сестара и медицинских сестара/ техничара;</w:t>
            </w:r>
          </w:p>
          <w:p w:rsidR="006D0142" w:rsidRPr="00E1142A" w:rsidRDefault="006D0142" w:rsidP="00F77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организује и контролише негу болесника; </w:t>
            </w:r>
          </w:p>
          <w:p w:rsidR="006D0142" w:rsidRPr="00E1142A" w:rsidRDefault="006D0142" w:rsidP="00F77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контролише рационалност, благовременост и начин примене терапије и стерилизације; </w:t>
            </w:r>
          </w:p>
          <w:p w:rsidR="006D0142" w:rsidRPr="00E1142A" w:rsidRDefault="006D0142" w:rsidP="00F77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врши требовање лекова, санитетског материјала и другог материјала потребног за рад службе; </w:t>
            </w:r>
          </w:p>
          <w:p w:rsidR="006D0142" w:rsidRPr="00E1142A" w:rsidRDefault="006D0142" w:rsidP="00F77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организује и контролише спровођење личне и опште хигијене пацијената; стара се о требовању хране, правилној исхрани пацијенара и контролише поделу хране; </w:t>
            </w:r>
          </w:p>
          <w:p w:rsidR="006D0142" w:rsidRPr="00E1142A" w:rsidRDefault="006D0142" w:rsidP="00F77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води дневну евиденцију о доласку запослених на посао и дневну евиденцију о прековременом раду запослених; </w:t>
            </w:r>
          </w:p>
          <w:p w:rsidR="006D0142" w:rsidRPr="00E1142A" w:rsidRDefault="006D0142" w:rsidP="00F77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координира рад са начелником службе, главном сестром болнице и главним сестрама других служби и одељења;</w:t>
            </w:r>
          </w:p>
          <w:p w:rsidR="006D0142" w:rsidRPr="00E1142A" w:rsidRDefault="006D0142" w:rsidP="00F77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преноси искуства на младје сестре и уводи у рад приправнике и новопримљене сестре;</w:t>
            </w:r>
          </w:p>
          <w:p w:rsidR="006D0142" w:rsidRPr="00E1142A" w:rsidRDefault="006D0142" w:rsidP="00F77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ради на свом стручном усавршавању;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D0142" w:rsidRPr="00E1142A" w:rsidRDefault="006D0142" w:rsidP="00F77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ради на здравственом васпитању и подизању здравствене културе становништва, ради на унапредјењу и афирмацији одељења и запослених;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</w:p>
          <w:p w:rsidR="006D0142" w:rsidRPr="00E1142A" w:rsidRDefault="006D0142" w:rsidP="00F77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стара се да запослени у процесу рада примењују прописане мере за безбедан и здрав рад, да наменски користе средства за рад, да користе прописана средства и опрему за личну заштиту на раду и да са њима пажљиво рукују;  </w:t>
            </w:r>
          </w:p>
          <w:p w:rsidR="006D0142" w:rsidRPr="00E1142A" w:rsidRDefault="006D0142" w:rsidP="00F77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уредност, тачност и за квалитет послова из делокруга свога рада;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правилно и уредно вођење и чување медицинске документације; </w:t>
            </w:r>
          </w:p>
          <w:p w:rsidR="006D0142" w:rsidRPr="00E1142A" w:rsidRDefault="006D0142" w:rsidP="006D01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стара се о уредном вођењу администартивних послова, као и послова финансијске природе ( наплата трошкова у лечењу, депоновање вредности од пацијената )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D474BB" w:rsidRPr="00582047" w:rsidRDefault="00D474BB" w:rsidP="00D474BB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обавља сложене медицинске мере код болесника у поступку неге, терапије, дијагностике и рехабилитације; </w:t>
            </w:r>
          </w:p>
          <w:p w:rsidR="00D474BB" w:rsidRPr="00582047" w:rsidRDefault="00D474BB" w:rsidP="00D474BB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примењује прописану терапију и контролише узимање лекова; </w:t>
            </w:r>
          </w:p>
          <w:p w:rsidR="00D474BB" w:rsidRPr="00582047" w:rsidRDefault="00D474BB" w:rsidP="00D474BB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врши припрему болесника и асистира лекару при интервенцијама које захтевају већу стручност и вештину; </w:t>
            </w:r>
          </w:p>
          <w:p w:rsidR="00D474BB" w:rsidRPr="00582047" w:rsidRDefault="00D474BB" w:rsidP="00D474BB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учествује у пријему болесника, визити, посматра пацијента и обавештава лекара о стању пацијента; </w:t>
            </w:r>
          </w:p>
          <w:p w:rsidR="00D474BB" w:rsidRPr="00737398" w:rsidRDefault="00D474BB" w:rsidP="00D474BB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>– прати опште стање пацијента, мери и евидентира виталне функције и друге показатеље;</w:t>
            </w:r>
          </w:p>
          <w:p w:rsidR="00D474BB" w:rsidRPr="00582047" w:rsidRDefault="00D474BB" w:rsidP="00D474BB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спроводи мере за спречавање интрахоспиталних инфекција; </w:t>
            </w:r>
          </w:p>
          <w:p w:rsidR="00D474BB" w:rsidRPr="00582047" w:rsidRDefault="00D474BB" w:rsidP="00D474BB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учествује у набавци потребног материјала; </w:t>
            </w:r>
          </w:p>
          <w:p w:rsidR="00D474BB" w:rsidRPr="00E1142A" w:rsidRDefault="00D474BB" w:rsidP="00D474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нaдглeдa спрoвoђeњe прoцeсa здрaвствeнe нeгe, </w:t>
            </w:r>
          </w:p>
          <w:p w:rsidR="00D474BB" w:rsidRPr="00582047" w:rsidRDefault="00D474BB" w:rsidP="00D474BB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учeствуje у eвaлуирaњу прoцeсa и нa oснoву тoгa рaзмaтрa нaрeднe кoрaкe у спрoвoђeњу истoг; </w:t>
            </w:r>
          </w:p>
          <w:p w:rsidR="006D0142" w:rsidRPr="00D474BB" w:rsidRDefault="00D474BB" w:rsidP="00D474BB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одлаже и уклања медицински отпад на прописани начин; </w:t>
            </w:r>
          </w:p>
          <w:p w:rsidR="006D0142" w:rsidRPr="00E1142A" w:rsidRDefault="006D0142" w:rsidP="00F776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–За свој рад одговоран је главној медицинској сестри / техничару болнице/ и начелнику службе</w:t>
            </w: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6D0142" w:rsidRPr="00E1142A" w:rsidTr="00E2110A">
        <w:tc>
          <w:tcPr>
            <w:tcW w:w="1971" w:type="dxa"/>
          </w:tcPr>
          <w:p w:rsidR="006D0142" w:rsidRPr="007F43B7" w:rsidRDefault="006D0142" w:rsidP="00F776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74" w:type="dxa"/>
          </w:tcPr>
          <w:p w:rsidR="006D0142" w:rsidRPr="00954975" w:rsidRDefault="006D0142" w:rsidP="006D0142">
            <w:pPr>
              <w:pStyle w:val="Default"/>
              <w:jc w:val="both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Високо образовање: </w:t>
            </w:r>
          </w:p>
          <w:p w:rsidR="006D0142" w:rsidRPr="00954975" w:rsidRDefault="006D0142" w:rsidP="006D0142">
            <w:pPr>
              <w:pStyle w:val="Default"/>
              <w:jc w:val="both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– на студијама првог степена (основне струковне/академске студије) по пропису који уређује високо образовање, почев од 10. септембра 2005. године; </w:t>
            </w:r>
          </w:p>
          <w:p w:rsidR="006D0142" w:rsidRPr="00E1142A" w:rsidRDefault="006D0142" w:rsidP="00FE3C5F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у трајању од најмање две године, по пропису који је уређивао високо образовање до 10. септембра 2005. године.</w:t>
            </w:r>
          </w:p>
        </w:tc>
      </w:tr>
      <w:tr w:rsidR="006D0142" w:rsidRPr="00E1142A" w:rsidTr="00E2110A">
        <w:tc>
          <w:tcPr>
            <w:tcW w:w="1971" w:type="dxa"/>
          </w:tcPr>
          <w:p w:rsidR="006D0142" w:rsidRPr="00FA5296" w:rsidRDefault="006D0142" w:rsidP="00F776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A529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74" w:type="dxa"/>
          </w:tcPr>
          <w:p w:rsidR="006D0142" w:rsidRPr="00954975" w:rsidRDefault="006D0142" w:rsidP="006D0142">
            <w:pPr>
              <w:pStyle w:val="Default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– стручни испит; </w:t>
            </w:r>
          </w:p>
          <w:p w:rsidR="006D0142" w:rsidRPr="00954975" w:rsidRDefault="006D0142" w:rsidP="006D0142">
            <w:pPr>
              <w:pStyle w:val="Default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– лиценца; </w:t>
            </w:r>
          </w:p>
          <w:p w:rsidR="006D0142" w:rsidRPr="00E1142A" w:rsidRDefault="006D0142" w:rsidP="006D01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најмање шест месеци радног искуства у наведеном звању.</w:t>
            </w:r>
          </w:p>
        </w:tc>
      </w:tr>
      <w:tr w:rsidR="006D0142" w:rsidRPr="00E1142A" w:rsidTr="00E2110A">
        <w:tc>
          <w:tcPr>
            <w:tcW w:w="1971" w:type="dxa"/>
          </w:tcPr>
          <w:p w:rsidR="006D0142" w:rsidRPr="007F43B7" w:rsidRDefault="006D0142" w:rsidP="00F776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Број  извршилаца</w:t>
            </w:r>
          </w:p>
        </w:tc>
        <w:tc>
          <w:tcPr>
            <w:tcW w:w="8874" w:type="dxa"/>
          </w:tcPr>
          <w:p w:rsidR="006D0142" w:rsidRPr="007F43B7" w:rsidRDefault="006D0142" w:rsidP="00F776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6D0142" w:rsidRPr="00265369" w:rsidRDefault="006D0142" w:rsidP="006D0142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854" w:type="dxa"/>
        <w:tblInd w:w="-8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98"/>
        <w:gridCol w:w="8856"/>
      </w:tblGrid>
      <w:tr w:rsidR="006D0142" w:rsidRPr="00E1142A" w:rsidTr="00E2110A">
        <w:trPr>
          <w:trHeight w:val="526"/>
        </w:trPr>
        <w:tc>
          <w:tcPr>
            <w:tcW w:w="1998" w:type="dxa"/>
          </w:tcPr>
          <w:p w:rsidR="006D0142" w:rsidRPr="000D1357" w:rsidRDefault="006D0142" w:rsidP="00F7769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Назив радног места</w:t>
            </w:r>
          </w:p>
          <w:p w:rsidR="006D0142" w:rsidRPr="000D1357" w:rsidRDefault="006D0142" w:rsidP="00F7769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856" w:type="dxa"/>
          </w:tcPr>
          <w:p w:rsidR="006D0142" w:rsidRPr="00E1142A" w:rsidRDefault="006D0142" w:rsidP="00F77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</w:t>
            </w:r>
            <w:r w:rsidR="00411F27"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МЕДИЦИНСКА СЕСТРА/ТЕХНИЧАР У ОПЕРАЦИОНОЈ САЛИ</w:t>
            </w:r>
          </w:p>
        </w:tc>
      </w:tr>
      <w:tr w:rsidR="006D0142" w:rsidRPr="00E1142A" w:rsidTr="00E2110A">
        <w:trPr>
          <w:trHeight w:val="526"/>
        </w:trPr>
        <w:tc>
          <w:tcPr>
            <w:tcW w:w="1998" w:type="dxa"/>
          </w:tcPr>
          <w:p w:rsidR="006D0142" w:rsidRPr="005E26A1" w:rsidRDefault="006D0142" w:rsidP="00F7769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Шифра радног места</w:t>
            </w:r>
          </w:p>
        </w:tc>
        <w:tc>
          <w:tcPr>
            <w:tcW w:w="8856" w:type="dxa"/>
          </w:tcPr>
          <w:p w:rsidR="006D0142" w:rsidRPr="00E1142A" w:rsidRDefault="006D0142" w:rsidP="00F77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Z032411</w:t>
            </w:r>
          </w:p>
        </w:tc>
      </w:tr>
      <w:tr w:rsidR="006D0142" w:rsidRPr="00E1142A" w:rsidTr="00E2110A">
        <w:trPr>
          <w:trHeight w:val="488"/>
        </w:trPr>
        <w:tc>
          <w:tcPr>
            <w:tcW w:w="1998" w:type="dxa"/>
          </w:tcPr>
          <w:p w:rsidR="006D0142" w:rsidRPr="00DA7F9A" w:rsidRDefault="006D0142" w:rsidP="00F77698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  <w:p w:rsidR="006D0142" w:rsidRPr="000D1357" w:rsidRDefault="006D0142" w:rsidP="00F776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Општи типични</w:t>
            </w:r>
          </w:p>
          <w:p w:rsidR="006D0142" w:rsidRPr="000D1357" w:rsidRDefault="006D0142" w:rsidP="00F776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опис посла</w:t>
            </w:r>
          </w:p>
        </w:tc>
        <w:tc>
          <w:tcPr>
            <w:tcW w:w="8856" w:type="dxa"/>
          </w:tcPr>
          <w:p w:rsidR="006D0142" w:rsidRPr="00E1142A" w:rsidRDefault="006D0142" w:rsidP="00F776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6D0142" w:rsidRPr="00E1142A" w:rsidRDefault="006D0142" w:rsidP="00F776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D0142" w:rsidRPr="00E1142A" w:rsidRDefault="006D0142" w:rsidP="00F77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планира и пружа услуге здравствене неге и подршке пацијентима, у складу са праксом и стандардима савремене здравствене неге, о чему води прописану медицинску документацију;</w:t>
            </w:r>
          </w:p>
          <w:p w:rsidR="006D0142" w:rsidRPr="00E1142A" w:rsidRDefault="006D0142" w:rsidP="00F77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врши припрему болесника и асистира лекару при интервенцијама;</w:t>
            </w:r>
          </w:p>
          <w:p w:rsidR="006D0142" w:rsidRPr="00E1142A" w:rsidRDefault="006D0142" w:rsidP="00F77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прати опште стање пацијента, мери и евидентира виталне функције и др. показатеље;</w:t>
            </w:r>
          </w:p>
          <w:p w:rsidR="006D0142" w:rsidRPr="00E1142A" w:rsidRDefault="006D0142" w:rsidP="00F77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припрема простор, медицинску опрему, инструменте и материјал за рад;</w:t>
            </w:r>
          </w:p>
          <w:p w:rsidR="006D0142" w:rsidRPr="00E1142A" w:rsidRDefault="006D0142" w:rsidP="00F77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спроводи мере за спречавање интрахоспиталних инфекција;</w:t>
            </w:r>
          </w:p>
          <w:p w:rsidR="006D0142" w:rsidRPr="00E1142A" w:rsidRDefault="006D0142" w:rsidP="00F77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учествује у набавци потребног материјала;</w:t>
            </w:r>
          </w:p>
          <w:p w:rsidR="006D0142" w:rsidRPr="00E1142A" w:rsidRDefault="006D0142" w:rsidP="00F77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одлаже и уклања медицински отпад на прописани начин;</w:t>
            </w:r>
          </w:p>
          <w:p w:rsidR="006D0142" w:rsidRPr="00E1142A" w:rsidRDefault="006D0142" w:rsidP="00F77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врши примену инструмената и водича у зависности од планиране брахитерапије и остале поступке у вези примене брахитерапије;</w:t>
            </w:r>
          </w:p>
          <w:p w:rsidR="006D0142" w:rsidRPr="00C917F6" w:rsidRDefault="006D0142" w:rsidP="00F77698">
            <w:pPr>
              <w:pStyle w:val="NormalStefbullets1"/>
              <w:ind w:left="0"/>
              <w:jc w:val="both"/>
              <w:rPr>
                <w:lang w:val="en-US"/>
              </w:rPr>
            </w:pPr>
            <w:r>
              <w:t>За свој рад одговоран је главној медицинској сестри / техничару службе/ и начелнику службе.</w:t>
            </w:r>
          </w:p>
        </w:tc>
      </w:tr>
      <w:tr w:rsidR="006D0142" w:rsidRPr="00E1142A" w:rsidTr="00E2110A">
        <w:tc>
          <w:tcPr>
            <w:tcW w:w="1998" w:type="dxa"/>
          </w:tcPr>
          <w:p w:rsidR="006D0142" w:rsidRPr="000D1357" w:rsidRDefault="006D0142" w:rsidP="00F7769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Стручна спрема образовање</w:t>
            </w:r>
          </w:p>
        </w:tc>
        <w:tc>
          <w:tcPr>
            <w:tcW w:w="8856" w:type="dxa"/>
          </w:tcPr>
          <w:p w:rsidR="006D0142" w:rsidRPr="005E26A1" w:rsidRDefault="006D0142" w:rsidP="00F7769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26A1">
              <w:rPr>
                <w:rFonts w:ascii="Times New Roman" w:hAnsi="Times New Roman"/>
                <w:sz w:val="20"/>
                <w:szCs w:val="20"/>
              </w:rPr>
              <w:t>средње образовање.</w:t>
            </w:r>
          </w:p>
        </w:tc>
      </w:tr>
      <w:tr w:rsidR="006D0142" w:rsidRPr="00E1142A" w:rsidTr="00E2110A">
        <w:tc>
          <w:tcPr>
            <w:tcW w:w="1998" w:type="dxa"/>
          </w:tcPr>
          <w:p w:rsidR="006D0142" w:rsidRPr="00FA5296" w:rsidRDefault="006D0142" w:rsidP="00F77698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FA5296">
              <w:rPr>
                <w:rFonts w:ascii="Times New Roman" w:hAnsi="Times New Roman"/>
                <w:b/>
                <w:lang w:val="ru-RU"/>
              </w:rPr>
              <w:t>Додатна знања и испити/радно искуство</w:t>
            </w:r>
          </w:p>
        </w:tc>
        <w:tc>
          <w:tcPr>
            <w:tcW w:w="8856" w:type="dxa"/>
          </w:tcPr>
          <w:p w:rsidR="006D0142" w:rsidRPr="00E1142A" w:rsidRDefault="006D0142" w:rsidP="00F77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6D0142" w:rsidRPr="00E1142A" w:rsidRDefault="006D0142" w:rsidP="00F77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лиценца;</w:t>
            </w:r>
          </w:p>
          <w:p w:rsidR="006D0142" w:rsidRPr="00E1142A" w:rsidRDefault="006D0142" w:rsidP="00F77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најмање шест месеци радног искуства у наведеном звању.</w:t>
            </w:r>
          </w:p>
          <w:p w:rsidR="006D0142" w:rsidRPr="005E26A1" w:rsidRDefault="006D0142" w:rsidP="00F77698">
            <w:pPr>
              <w:pStyle w:val="NoSpacing"/>
              <w:ind w:left="7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D0142" w:rsidRPr="00E1142A" w:rsidTr="00E2110A">
        <w:tc>
          <w:tcPr>
            <w:tcW w:w="1998" w:type="dxa"/>
          </w:tcPr>
          <w:p w:rsidR="006D0142" w:rsidRPr="00737398" w:rsidRDefault="006D0142" w:rsidP="00F776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37398">
              <w:rPr>
                <w:rFonts w:ascii="Times New Roman" w:hAnsi="Times New Roman"/>
                <w:b/>
                <w:sz w:val="20"/>
                <w:szCs w:val="20"/>
              </w:rPr>
              <w:t>Број  извршилаца</w:t>
            </w:r>
          </w:p>
        </w:tc>
        <w:tc>
          <w:tcPr>
            <w:tcW w:w="8856" w:type="dxa"/>
          </w:tcPr>
          <w:p w:rsidR="006D0142" w:rsidRPr="00D44D3E" w:rsidRDefault="00D474BB" w:rsidP="00F77698">
            <w:pPr>
              <w:spacing w:after="0" w:line="240" w:lineRule="auto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3</w:t>
            </w:r>
          </w:p>
        </w:tc>
      </w:tr>
    </w:tbl>
    <w:p w:rsidR="006D0142" w:rsidRPr="007B5CD0" w:rsidRDefault="006D0142" w:rsidP="006D0142">
      <w:pPr>
        <w:spacing w:after="0" w:line="240" w:lineRule="auto"/>
        <w:rPr>
          <w:b/>
          <w:sz w:val="24"/>
          <w:u w:val="single"/>
        </w:rPr>
      </w:pPr>
    </w:p>
    <w:tbl>
      <w:tblPr>
        <w:tblW w:w="10854" w:type="dxa"/>
        <w:tblInd w:w="-8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9"/>
        <w:gridCol w:w="8865"/>
      </w:tblGrid>
      <w:tr w:rsidR="006D0142" w:rsidRPr="00E1142A" w:rsidTr="00E2110A">
        <w:trPr>
          <w:trHeight w:val="526"/>
        </w:trPr>
        <w:tc>
          <w:tcPr>
            <w:tcW w:w="1989" w:type="dxa"/>
          </w:tcPr>
          <w:p w:rsidR="006D0142" w:rsidRPr="000D1357" w:rsidRDefault="006D0142" w:rsidP="00F7769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Назив радног места</w:t>
            </w:r>
          </w:p>
          <w:p w:rsidR="006D0142" w:rsidRPr="000D1357" w:rsidRDefault="006D0142" w:rsidP="00F7769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865" w:type="dxa"/>
          </w:tcPr>
          <w:p w:rsidR="006D0142" w:rsidRPr="00E1142A" w:rsidRDefault="006D0142" w:rsidP="00F776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МЕДИЦИНСКА СЕСТРА/ТЕХНИЧАР НА ОСТАЛИМ БОЛНИЧКИМ ОДЕЉЕЊИМА</w:t>
            </w:r>
          </w:p>
        </w:tc>
      </w:tr>
      <w:tr w:rsidR="006D0142" w:rsidRPr="00E1142A" w:rsidTr="00E2110A">
        <w:trPr>
          <w:trHeight w:val="526"/>
        </w:trPr>
        <w:tc>
          <w:tcPr>
            <w:tcW w:w="1989" w:type="dxa"/>
          </w:tcPr>
          <w:p w:rsidR="006D0142" w:rsidRPr="005E26A1" w:rsidRDefault="006D0142" w:rsidP="00F7769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Шифра радног места</w:t>
            </w:r>
          </w:p>
        </w:tc>
        <w:tc>
          <w:tcPr>
            <w:tcW w:w="8865" w:type="dxa"/>
          </w:tcPr>
          <w:p w:rsidR="006D0142" w:rsidRPr="00E1142A" w:rsidRDefault="006D0142" w:rsidP="00F77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Z032417</w:t>
            </w:r>
          </w:p>
        </w:tc>
      </w:tr>
      <w:tr w:rsidR="006D0142" w:rsidRPr="00E1142A" w:rsidTr="00E2110A">
        <w:trPr>
          <w:trHeight w:val="488"/>
        </w:trPr>
        <w:tc>
          <w:tcPr>
            <w:tcW w:w="1989" w:type="dxa"/>
          </w:tcPr>
          <w:p w:rsidR="006D0142" w:rsidRPr="00DA7F9A" w:rsidRDefault="006D0142" w:rsidP="00F77698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  <w:p w:rsidR="006D0142" w:rsidRPr="000D1357" w:rsidRDefault="006D0142" w:rsidP="00F776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Општи типични</w:t>
            </w:r>
          </w:p>
          <w:p w:rsidR="006D0142" w:rsidRPr="000D1357" w:rsidRDefault="006D0142" w:rsidP="00F776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опис посла</w:t>
            </w:r>
          </w:p>
        </w:tc>
        <w:tc>
          <w:tcPr>
            <w:tcW w:w="8865" w:type="dxa"/>
          </w:tcPr>
          <w:p w:rsidR="006D0142" w:rsidRPr="00E1142A" w:rsidRDefault="006D0142" w:rsidP="00F776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6D0142" w:rsidRPr="00E1142A" w:rsidRDefault="006D0142" w:rsidP="00F77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планира и пружа услуге здравствене неге и подршке пацијентима, у складу са праксом и стандардима</w:t>
            </w:r>
          </w:p>
          <w:p w:rsidR="006D0142" w:rsidRPr="00E1142A" w:rsidRDefault="006D0142" w:rsidP="00F77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савремене здравствене неге, о чему води прописану медицинску документацију;</w:t>
            </w:r>
          </w:p>
          <w:p w:rsidR="006D0142" w:rsidRPr="00E1142A" w:rsidRDefault="006D0142" w:rsidP="00F77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врши припрему болесника и асистира лекару при интервенцијама;</w:t>
            </w:r>
          </w:p>
          <w:p w:rsidR="006D0142" w:rsidRPr="00E1142A" w:rsidRDefault="006D0142" w:rsidP="00F77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прати опште стање пацијента, мери и евидентира виталне функције и др. показатеље;</w:t>
            </w:r>
          </w:p>
          <w:p w:rsidR="006D0142" w:rsidRPr="00E1142A" w:rsidRDefault="006D0142" w:rsidP="00F77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припрема простор, медицинску опрему, инструменте и материјал за рад;</w:t>
            </w:r>
          </w:p>
          <w:p w:rsidR="006D0142" w:rsidRPr="00E1142A" w:rsidRDefault="006D0142" w:rsidP="00F77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спроводи мере за спречавање интрахоспиталних инфекција;</w:t>
            </w:r>
          </w:p>
          <w:p w:rsidR="006D0142" w:rsidRPr="00E1142A" w:rsidRDefault="006D0142" w:rsidP="00F77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учествује у набавци потребног материјала;</w:t>
            </w:r>
          </w:p>
          <w:p w:rsidR="006D0142" w:rsidRPr="00E1142A" w:rsidRDefault="006D0142" w:rsidP="00F77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одлаже и уклања медицински отпад на прописани начин;</w:t>
            </w:r>
          </w:p>
          <w:p w:rsidR="006D0142" w:rsidRPr="00E1142A" w:rsidRDefault="006D0142" w:rsidP="007373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</w:t>
            </w:r>
            <w:r w:rsidRPr="00E1142A">
              <w:rPr>
                <w:rFonts w:ascii="Times New Roman" w:hAnsi="Times New Roman"/>
              </w:rPr>
              <w:t>За свој рад одговоран је главној медицинској сестри / техничару службе/ и начелнику службе.</w:t>
            </w:r>
          </w:p>
        </w:tc>
      </w:tr>
      <w:tr w:rsidR="006D0142" w:rsidRPr="00E1142A" w:rsidTr="00E2110A">
        <w:tc>
          <w:tcPr>
            <w:tcW w:w="1989" w:type="dxa"/>
          </w:tcPr>
          <w:p w:rsidR="006D0142" w:rsidRPr="000D1357" w:rsidRDefault="006D0142" w:rsidP="00F7769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Стручна спрема образовање</w:t>
            </w:r>
          </w:p>
        </w:tc>
        <w:tc>
          <w:tcPr>
            <w:tcW w:w="8865" w:type="dxa"/>
          </w:tcPr>
          <w:p w:rsidR="006D0142" w:rsidRPr="005E26A1" w:rsidRDefault="006D0142" w:rsidP="00F7769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26A1">
              <w:rPr>
                <w:rFonts w:ascii="Times New Roman" w:hAnsi="Times New Roman"/>
                <w:sz w:val="20"/>
                <w:szCs w:val="20"/>
              </w:rPr>
              <w:t>средње образовање.</w:t>
            </w:r>
          </w:p>
        </w:tc>
      </w:tr>
      <w:tr w:rsidR="006D0142" w:rsidRPr="00E1142A" w:rsidTr="00E2110A">
        <w:tc>
          <w:tcPr>
            <w:tcW w:w="1989" w:type="dxa"/>
          </w:tcPr>
          <w:p w:rsidR="006D0142" w:rsidRPr="00FA5296" w:rsidRDefault="006D0142" w:rsidP="00F77698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FA5296">
              <w:rPr>
                <w:rFonts w:ascii="Times New Roman" w:hAnsi="Times New Roman"/>
                <w:b/>
                <w:lang w:val="ru-RU"/>
              </w:rPr>
              <w:t>Додатна знања и испити/радно искуство</w:t>
            </w:r>
          </w:p>
        </w:tc>
        <w:tc>
          <w:tcPr>
            <w:tcW w:w="8865" w:type="dxa"/>
          </w:tcPr>
          <w:p w:rsidR="006D0142" w:rsidRPr="00E1142A" w:rsidRDefault="006D0142" w:rsidP="00F77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6D0142" w:rsidRPr="00E1142A" w:rsidRDefault="006D0142" w:rsidP="00F77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лиценца;</w:t>
            </w:r>
          </w:p>
          <w:p w:rsidR="006D0142" w:rsidRPr="00E1142A" w:rsidRDefault="006D0142" w:rsidP="00F77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за медицинску сестру/техничара у трансфузиологији</w:t>
            </w:r>
          </w:p>
          <w:p w:rsidR="006D0142" w:rsidRPr="00E1142A" w:rsidRDefault="006D0142" w:rsidP="00F77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завршен специјалистички испит за рад у служби за трансфузију крви;</w:t>
            </w:r>
          </w:p>
          <w:p w:rsidR="006D0142" w:rsidRPr="00E1142A" w:rsidRDefault="006D0142" w:rsidP="00F77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најмање шест месеци радног искуства у наведеномзвању.</w:t>
            </w:r>
          </w:p>
          <w:p w:rsidR="006D0142" w:rsidRPr="005E26A1" w:rsidRDefault="006D0142" w:rsidP="00F77698">
            <w:pPr>
              <w:pStyle w:val="NoSpacing"/>
              <w:ind w:left="7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D0142" w:rsidRPr="00E1142A" w:rsidTr="00E2110A">
        <w:tc>
          <w:tcPr>
            <w:tcW w:w="1989" w:type="dxa"/>
          </w:tcPr>
          <w:p w:rsidR="006D0142" w:rsidRPr="000D1357" w:rsidRDefault="006D0142" w:rsidP="00F7769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Број  извршилаца</w:t>
            </w:r>
          </w:p>
        </w:tc>
        <w:tc>
          <w:tcPr>
            <w:tcW w:w="8865" w:type="dxa"/>
          </w:tcPr>
          <w:p w:rsidR="006D0142" w:rsidRPr="00D44D3E" w:rsidRDefault="006D0142" w:rsidP="00F77698">
            <w:pPr>
              <w:spacing w:after="0" w:line="240" w:lineRule="auto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10</w:t>
            </w:r>
          </w:p>
        </w:tc>
      </w:tr>
    </w:tbl>
    <w:p w:rsidR="005D43C4" w:rsidRPr="00D474BB" w:rsidRDefault="005D43C4" w:rsidP="005D43C4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890" w:type="dxa"/>
        <w:tblInd w:w="-9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3"/>
        <w:gridCol w:w="1165"/>
        <w:gridCol w:w="740"/>
        <w:gridCol w:w="850"/>
        <w:gridCol w:w="1503"/>
        <w:gridCol w:w="4294"/>
        <w:gridCol w:w="1505"/>
      </w:tblGrid>
      <w:tr w:rsidR="005D43C4" w:rsidRPr="00E1142A" w:rsidTr="00E2110A">
        <w:trPr>
          <w:trHeight w:val="526"/>
        </w:trPr>
        <w:tc>
          <w:tcPr>
            <w:tcW w:w="1998" w:type="dxa"/>
            <w:gridSpan w:val="2"/>
          </w:tcPr>
          <w:p w:rsidR="005D43C4" w:rsidRPr="000D1357" w:rsidRDefault="005D43C4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Назив радног места</w:t>
            </w:r>
          </w:p>
          <w:p w:rsidR="005D43C4" w:rsidRPr="000D1357" w:rsidRDefault="005D43C4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892" w:type="dxa"/>
            <w:gridSpan w:val="5"/>
          </w:tcPr>
          <w:p w:rsidR="005D43C4" w:rsidRPr="00DA7F9A" w:rsidRDefault="005D43C4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ДИПЛОМИРАНИ ДЕФЕКТОЛОГ</w:t>
            </w:r>
          </w:p>
          <w:p w:rsidR="005D43C4" w:rsidRPr="00DA7F9A" w:rsidRDefault="005D43C4" w:rsidP="0046537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у  </w:t>
            </w:r>
            <w:r w:rsidRPr="00DA7F9A">
              <w:rPr>
                <w:rFonts w:ascii="Times New Roman" w:hAnsi="Times New Roman"/>
                <w:b/>
                <w:lang w:val="sr-Cyrl-CS"/>
              </w:rPr>
              <w:t>Служби за Офталмологију</w:t>
            </w:r>
          </w:p>
        </w:tc>
      </w:tr>
      <w:tr w:rsidR="00D474BB" w:rsidRPr="00E1142A" w:rsidTr="00E2110A">
        <w:trPr>
          <w:trHeight w:val="526"/>
        </w:trPr>
        <w:tc>
          <w:tcPr>
            <w:tcW w:w="1998" w:type="dxa"/>
            <w:gridSpan w:val="2"/>
          </w:tcPr>
          <w:p w:rsidR="00D474BB" w:rsidRPr="00D474BB" w:rsidRDefault="00D474BB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Шифра радног места</w:t>
            </w:r>
          </w:p>
        </w:tc>
        <w:tc>
          <w:tcPr>
            <w:tcW w:w="8892" w:type="dxa"/>
            <w:gridSpan w:val="5"/>
          </w:tcPr>
          <w:p w:rsidR="00D474BB" w:rsidRPr="00D474BB" w:rsidRDefault="00D474BB" w:rsidP="00D474B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ZO35100</w:t>
            </w:r>
          </w:p>
        </w:tc>
      </w:tr>
      <w:tr w:rsidR="005D43C4" w:rsidRPr="00E1142A" w:rsidTr="00E2110A">
        <w:trPr>
          <w:trHeight w:val="488"/>
        </w:trPr>
        <w:tc>
          <w:tcPr>
            <w:tcW w:w="1998" w:type="dxa"/>
            <w:gridSpan w:val="2"/>
          </w:tcPr>
          <w:p w:rsidR="005D43C4" w:rsidRPr="00DA7F9A" w:rsidRDefault="005D43C4" w:rsidP="00465374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  <w:p w:rsidR="005D43C4" w:rsidRPr="000D1357" w:rsidRDefault="005D43C4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Општи типични</w:t>
            </w:r>
          </w:p>
          <w:p w:rsidR="005D43C4" w:rsidRPr="000D1357" w:rsidRDefault="005D43C4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опис посла</w:t>
            </w:r>
          </w:p>
        </w:tc>
        <w:tc>
          <w:tcPr>
            <w:tcW w:w="8892" w:type="dxa"/>
            <w:gridSpan w:val="5"/>
          </w:tcPr>
          <w:p w:rsidR="005D43C4" w:rsidRDefault="005D43C4" w:rsidP="00465374">
            <w:pPr>
              <w:pStyle w:val="BlockText"/>
              <w:ind w:left="0" w:right="1"/>
              <w:jc w:val="both"/>
              <w:rPr>
                <w:color w:val="auto"/>
                <w:sz w:val="20"/>
                <w:szCs w:val="20"/>
                <w:lang w:val="sr-Cyrl-CS"/>
              </w:rPr>
            </w:pPr>
            <w:r w:rsidRPr="00F058EB">
              <w:rPr>
                <w:color w:val="auto"/>
                <w:sz w:val="20"/>
                <w:szCs w:val="20"/>
              </w:rPr>
              <w:t xml:space="preserve">Опис посла: </w:t>
            </w:r>
          </w:p>
          <w:p w:rsidR="005D43C4" w:rsidRPr="00E1142A" w:rsidRDefault="005D43C4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Обавља послове превенције, ране детекције и дијагностичке процене поремећаја вида; примењује специфичне методе третмана у процесу хабилитације и рехабилитације особа са различитим типовима поремећаја вида; сачињава планове и програме третмана, као и извештаја о раду; сарађује са докторима медицине и другим здравственим сарадницима по питања третмана;</w:t>
            </w:r>
            <w:r w:rsidRPr="00E1142A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ради у кабинету за плеоптику;ради плеоптичке и ортоптичке вежбе по налогу шефа кабинета за плеоптику;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обавља и друге послове који су сродни са предвиђеним пословима.</w:t>
            </w:r>
          </w:p>
          <w:p w:rsidR="005D43C4" w:rsidRPr="000D42D1" w:rsidRDefault="005D43C4" w:rsidP="00465374">
            <w:pPr>
              <w:pStyle w:val="NormalStefbullets1"/>
              <w:ind w:left="0"/>
              <w:jc w:val="both"/>
            </w:pPr>
            <w:r>
              <w:t>За</w:t>
            </w:r>
            <w:r w:rsidRPr="000D42D1">
              <w:t xml:space="preserve"> </w:t>
            </w:r>
            <w:r>
              <w:t>свој</w:t>
            </w:r>
            <w:r w:rsidRPr="000D42D1">
              <w:t xml:space="preserve"> </w:t>
            </w:r>
            <w:r>
              <w:t>рад</w:t>
            </w:r>
            <w:r w:rsidRPr="000D42D1">
              <w:t xml:space="preserve"> </w:t>
            </w:r>
            <w:r>
              <w:t>одговоран</w:t>
            </w:r>
            <w:r w:rsidRPr="000D42D1">
              <w:t xml:space="preserve"> </w:t>
            </w:r>
            <w:r>
              <w:t>је</w:t>
            </w:r>
            <w:r w:rsidRPr="000D42D1">
              <w:t xml:space="preserve"> </w:t>
            </w:r>
            <w:r>
              <w:t>начелнику</w:t>
            </w:r>
            <w:r w:rsidRPr="000D42D1">
              <w:t xml:space="preserve"> </w:t>
            </w:r>
            <w:r>
              <w:t>службе</w:t>
            </w:r>
            <w:r w:rsidRPr="000D42D1">
              <w:t>.</w:t>
            </w:r>
          </w:p>
          <w:p w:rsidR="005D43C4" w:rsidRPr="000C1427" w:rsidRDefault="005D43C4" w:rsidP="0046537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0E47">
              <w:rPr>
                <w:rFonts w:ascii="Times New Roman" w:hAnsi="Times New Roman"/>
                <w:sz w:val="20"/>
                <w:szCs w:val="20"/>
              </w:rPr>
              <w:t xml:space="preserve">    За свој рад одговоран је начелнику службе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</w:tc>
      </w:tr>
      <w:tr w:rsidR="005D43C4" w:rsidRPr="00E1142A" w:rsidTr="00E2110A">
        <w:tc>
          <w:tcPr>
            <w:tcW w:w="1998" w:type="dxa"/>
            <w:gridSpan w:val="2"/>
          </w:tcPr>
          <w:p w:rsidR="005D43C4" w:rsidRPr="000D1357" w:rsidRDefault="005D43C4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Стручна спрема образовање</w:t>
            </w:r>
          </w:p>
        </w:tc>
        <w:tc>
          <w:tcPr>
            <w:tcW w:w="8892" w:type="dxa"/>
            <w:gridSpan w:val="5"/>
          </w:tcPr>
          <w:p w:rsidR="005D43C4" w:rsidRPr="00E1142A" w:rsidRDefault="005D43C4" w:rsidP="00FE3C5F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 студијама другог степена (мастер академске студије) по пропису који уређује високо образовање, почев од 10. септембра 2005. године;</w:t>
            </w:r>
          </w:p>
          <w:p w:rsidR="005D43C4" w:rsidRPr="00E1142A" w:rsidRDefault="005D43C4" w:rsidP="00465374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на основним студијама у трајању од најмање четири године, по пропису који је уређивао високо образовање до 10. септембра 2005. </w:t>
            </w:r>
            <w:r w:rsidR="00C917F6" w:rsidRPr="00E1142A">
              <w:rPr>
                <w:rFonts w:ascii="Times New Roman" w:hAnsi="Times New Roman"/>
                <w:sz w:val="20"/>
                <w:szCs w:val="20"/>
              </w:rPr>
              <w:t>Г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одине</w:t>
            </w:r>
            <w:r w:rsidR="00C917F6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или изузетно</w:t>
            </w:r>
          </w:p>
          <w:p w:rsidR="005D43C4" w:rsidRPr="00E1142A" w:rsidRDefault="005D43C4" w:rsidP="00C917F6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стечена виша школска спрема и стручни назив дефетколог  и радно искуство на тим пословима стечено до дана ступања на снагу ове уредбе.</w:t>
            </w:r>
          </w:p>
        </w:tc>
      </w:tr>
      <w:tr w:rsidR="005D43C4" w:rsidRPr="00E1142A" w:rsidTr="00E2110A">
        <w:tc>
          <w:tcPr>
            <w:tcW w:w="1998" w:type="dxa"/>
            <w:gridSpan w:val="2"/>
          </w:tcPr>
          <w:p w:rsidR="005D43C4" w:rsidRPr="00FA5296" w:rsidRDefault="005D43C4" w:rsidP="00465374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FA5296">
              <w:rPr>
                <w:rFonts w:ascii="Times New Roman" w:hAnsi="Times New Roman"/>
                <w:b/>
                <w:lang w:val="ru-RU"/>
              </w:rPr>
              <w:t>Додатна знања и испити/радно искуство</w:t>
            </w:r>
          </w:p>
        </w:tc>
        <w:tc>
          <w:tcPr>
            <w:tcW w:w="8892" w:type="dxa"/>
            <w:gridSpan w:val="5"/>
          </w:tcPr>
          <w:p w:rsidR="005D43C4" w:rsidRPr="00270985" w:rsidRDefault="005D43C4" w:rsidP="00465374">
            <w:pPr>
              <w:pStyle w:val="BlockText"/>
              <w:ind w:left="0" w:right="1"/>
              <w:jc w:val="both"/>
              <w:rPr>
                <w:color w:val="auto"/>
                <w:sz w:val="20"/>
                <w:szCs w:val="20"/>
              </w:rPr>
            </w:pPr>
            <w:r w:rsidRPr="00270985">
              <w:rPr>
                <w:color w:val="auto"/>
                <w:sz w:val="20"/>
                <w:szCs w:val="20"/>
              </w:rPr>
              <w:t xml:space="preserve">Посебни услови: </w:t>
            </w:r>
          </w:p>
          <w:p w:rsidR="005D43C4" w:rsidRPr="000D1357" w:rsidRDefault="005D43C4" w:rsidP="00465374">
            <w:pPr>
              <w:pStyle w:val="NoSpacing"/>
              <w:ind w:left="720"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стручни</w:t>
            </w:r>
            <w:r w:rsidRPr="000D42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испит</w:t>
            </w:r>
            <w:r w:rsidRPr="000D42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0D42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складу</w:t>
            </w:r>
            <w:r w:rsidRPr="000D42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са</w:t>
            </w:r>
            <w:r w:rsidRPr="000D42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законом</w:t>
            </w:r>
            <w:r w:rsidRPr="000D1357">
              <w:rPr>
                <w:rFonts w:ascii="Times New Roman" w:hAnsi="Times New Roman"/>
                <w:lang w:val="sr-Cyrl-CS"/>
              </w:rPr>
              <w:t xml:space="preserve"> </w:t>
            </w:r>
          </w:p>
        </w:tc>
      </w:tr>
      <w:tr w:rsidR="005D43C4" w:rsidRPr="00E1142A" w:rsidTr="00E2110A">
        <w:tc>
          <w:tcPr>
            <w:tcW w:w="1998" w:type="dxa"/>
            <w:gridSpan w:val="2"/>
          </w:tcPr>
          <w:p w:rsidR="005D43C4" w:rsidRPr="000D1357" w:rsidRDefault="005D43C4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Број  извршилаца</w:t>
            </w:r>
          </w:p>
        </w:tc>
        <w:tc>
          <w:tcPr>
            <w:tcW w:w="8892" w:type="dxa"/>
            <w:gridSpan w:val="5"/>
          </w:tcPr>
          <w:p w:rsidR="005D43C4" w:rsidRPr="00DA7F9A" w:rsidRDefault="005D43C4" w:rsidP="00465374">
            <w:pPr>
              <w:spacing w:after="0" w:line="240" w:lineRule="auto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1</w:t>
            </w:r>
          </w:p>
        </w:tc>
      </w:tr>
      <w:tr w:rsidR="000400D6" w:rsidRPr="00E1142A" w:rsidTr="00E2110A">
        <w:trPr>
          <w:trHeight w:val="250"/>
        </w:trPr>
        <w:tc>
          <w:tcPr>
            <w:tcW w:w="10890" w:type="dxa"/>
            <w:gridSpan w:val="7"/>
            <w:shd w:val="clear" w:color="000000" w:fill="FFFF00"/>
            <w:noWrap/>
            <w:vAlign w:val="center"/>
            <w:hideMark/>
          </w:tcPr>
          <w:p w:rsidR="000400D6" w:rsidRPr="00E1142A" w:rsidRDefault="000400D6" w:rsidP="00063221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E1142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2.</w:t>
            </w:r>
            <w:r w:rsidR="0051202F" w:rsidRPr="00E1142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10.</w:t>
            </w:r>
            <w:r w:rsidRPr="00E1142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Служба</w:t>
            </w:r>
            <w:r w:rsidRPr="00E1142A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за педијатрију</w:t>
            </w:r>
          </w:p>
          <w:p w:rsidR="000400D6" w:rsidRPr="00E1142A" w:rsidRDefault="000400D6" w:rsidP="000632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411F27" w:rsidRPr="00E1142A" w:rsidTr="008E70FF">
        <w:trPr>
          <w:trHeight w:val="250"/>
        </w:trPr>
        <w:tc>
          <w:tcPr>
            <w:tcW w:w="833" w:type="dxa"/>
            <w:shd w:val="clear" w:color="auto" w:fill="auto"/>
            <w:noWrap/>
            <w:vAlign w:val="center"/>
            <w:hideMark/>
          </w:tcPr>
          <w:p w:rsidR="00411F27" w:rsidRPr="00E1142A" w:rsidRDefault="00411F27" w:rsidP="0006322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Р.бр.</w:t>
            </w:r>
          </w:p>
        </w:tc>
        <w:tc>
          <w:tcPr>
            <w:tcW w:w="1905" w:type="dxa"/>
            <w:gridSpan w:val="2"/>
            <w:shd w:val="clear" w:color="auto" w:fill="auto"/>
            <w:noWrap/>
            <w:vAlign w:val="center"/>
            <w:hideMark/>
          </w:tcPr>
          <w:p w:rsidR="00411F27" w:rsidRPr="00E1142A" w:rsidRDefault="00411F27" w:rsidP="0006322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11F27" w:rsidRPr="00E1142A" w:rsidRDefault="00411F27" w:rsidP="000632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Бр. изврш.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411F27" w:rsidRPr="00E1142A" w:rsidRDefault="00411F27" w:rsidP="0006322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</w:t>
            </w:r>
          </w:p>
        </w:tc>
        <w:tc>
          <w:tcPr>
            <w:tcW w:w="5799" w:type="dxa"/>
            <w:gridSpan w:val="2"/>
            <w:shd w:val="clear" w:color="auto" w:fill="auto"/>
            <w:noWrap/>
            <w:vAlign w:val="center"/>
            <w:hideMark/>
          </w:tcPr>
          <w:p w:rsidR="00411F27" w:rsidRPr="00E1142A" w:rsidRDefault="00411F27" w:rsidP="000632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Посебни услови</w:t>
            </w:r>
          </w:p>
          <w:p w:rsidR="00411F27" w:rsidRPr="00E1142A" w:rsidRDefault="00411F27" w:rsidP="000632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   Напомена</w:t>
            </w:r>
          </w:p>
        </w:tc>
      </w:tr>
      <w:tr w:rsidR="00411F27" w:rsidRPr="00E1142A" w:rsidTr="008E70FF">
        <w:trPr>
          <w:trHeight w:val="250"/>
        </w:trPr>
        <w:tc>
          <w:tcPr>
            <w:tcW w:w="833" w:type="dxa"/>
            <w:shd w:val="clear" w:color="auto" w:fill="auto"/>
            <w:noWrap/>
            <w:vAlign w:val="center"/>
            <w:hideMark/>
          </w:tcPr>
          <w:p w:rsidR="00411F27" w:rsidRPr="00E1142A" w:rsidRDefault="00411F27" w:rsidP="0006322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905" w:type="dxa"/>
            <w:gridSpan w:val="2"/>
            <w:shd w:val="clear" w:color="auto" w:fill="auto"/>
            <w:noWrap/>
            <w:vAlign w:val="center"/>
            <w:hideMark/>
          </w:tcPr>
          <w:p w:rsidR="00411F27" w:rsidRPr="00E1142A" w:rsidRDefault="00411F27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 на болничком одељењу и у специјалистичкој амбуланти-Начелник службе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11F27" w:rsidRPr="00E1142A" w:rsidRDefault="00411F27" w:rsidP="00063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411F27" w:rsidRPr="00E1142A" w:rsidRDefault="00411F27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7.степен - Мед.фак. </w:t>
            </w:r>
          </w:p>
        </w:tc>
        <w:tc>
          <w:tcPr>
            <w:tcW w:w="5799" w:type="dxa"/>
            <w:gridSpan w:val="2"/>
            <w:shd w:val="clear" w:color="auto" w:fill="auto"/>
            <w:noWrap/>
            <w:vAlign w:val="center"/>
            <w:hideMark/>
          </w:tcPr>
          <w:p w:rsidR="00411F27" w:rsidRPr="00E1142A" w:rsidRDefault="00411F27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411F27" w:rsidRPr="00E1142A" w:rsidRDefault="00411F27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411F27" w:rsidRPr="00E1142A" w:rsidRDefault="00411F27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специјалистички испит из педијатрије, </w:t>
            </w:r>
          </w:p>
          <w:p w:rsidR="00411F27" w:rsidRPr="00E1142A" w:rsidRDefault="00411F27" w:rsidP="00063221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411F27" w:rsidRPr="00E1142A" w:rsidTr="008E70FF">
        <w:trPr>
          <w:trHeight w:val="250"/>
        </w:trPr>
        <w:tc>
          <w:tcPr>
            <w:tcW w:w="833" w:type="dxa"/>
            <w:shd w:val="clear" w:color="auto" w:fill="auto"/>
            <w:noWrap/>
            <w:vAlign w:val="center"/>
            <w:hideMark/>
          </w:tcPr>
          <w:p w:rsidR="00411F27" w:rsidRPr="00E1142A" w:rsidRDefault="00411F27" w:rsidP="0006322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905" w:type="dxa"/>
            <w:gridSpan w:val="2"/>
            <w:shd w:val="clear" w:color="auto" w:fill="auto"/>
            <w:noWrap/>
            <w:vAlign w:val="center"/>
            <w:hideMark/>
          </w:tcPr>
          <w:p w:rsidR="00411F27" w:rsidRPr="00E1142A" w:rsidRDefault="00411F27" w:rsidP="000400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 на болничком одељењу и у специјалистичкој амбуланти-шеф одсека за полуинтензивно и интензивно лечење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11F27" w:rsidRPr="00E1142A" w:rsidRDefault="00411F27" w:rsidP="00063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411F27" w:rsidRPr="00E1142A" w:rsidRDefault="00411F27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799" w:type="dxa"/>
            <w:gridSpan w:val="2"/>
            <w:shd w:val="clear" w:color="auto" w:fill="auto"/>
            <w:noWrap/>
            <w:vAlign w:val="center"/>
            <w:hideMark/>
          </w:tcPr>
          <w:p w:rsidR="00411F27" w:rsidRPr="00E1142A" w:rsidRDefault="00411F27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411F27" w:rsidRPr="00E1142A" w:rsidRDefault="00411F27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411F27" w:rsidRPr="00E1142A" w:rsidRDefault="00411F27" w:rsidP="00063221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педијатрије</w:t>
            </w:r>
          </w:p>
        </w:tc>
      </w:tr>
      <w:tr w:rsidR="00411F27" w:rsidRPr="00E1142A" w:rsidTr="008E70FF">
        <w:trPr>
          <w:trHeight w:val="250"/>
        </w:trPr>
        <w:tc>
          <w:tcPr>
            <w:tcW w:w="833" w:type="dxa"/>
            <w:shd w:val="clear" w:color="auto" w:fill="auto"/>
            <w:noWrap/>
            <w:vAlign w:val="center"/>
            <w:hideMark/>
          </w:tcPr>
          <w:p w:rsidR="00411F27" w:rsidRPr="00E1142A" w:rsidRDefault="00411F27" w:rsidP="0006322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905" w:type="dxa"/>
            <w:gridSpan w:val="2"/>
            <w:shd w:val="clear" w:color="auto" w:fill="auto"/>
            <w:noWrap/>
            <w:vAlign w:val="center"/>
            <w:hideMark/>
          </w:tcPr>
          <w:p w:rsidR="00411F27" w:rsidRPr="00E1142A" w:rsidRDefault="00411F27" w:rsidP="008A3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 на болничком одељењу и у специјалистичкој амбуланти-шеф одеска за инфективне болести за децу до 12 година са изолационим блоком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11F27" w:rsidRPr="00E1142A" w:rsidRDefault="00411F27" w:rsidP="00063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411F27" w:rsidRPr="00E1142A" w:rsidRDefault="00411F27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799" w:type="dxa"/>
            <w:gridSpan w:val="2"/>
            <w:shd w:val="clear" w:color="auto" w:fill="auto"/>
            <w:noWrap/>
            <w:vAlign w:val="center"/>
            <w:hideMark/>
          </w:tcPr>
          <w:p w:rsidR="00411F27" w:rsidRPr="00E1142A" w:rsidRDefault="00411F27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411F27" w:rsidRPr="00E1142A" w:rsidRDefault="00411F27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411F27" w:rsidRPr="00E1142A" w:rsidRDefault="00411F27" w:rsidP="00063221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педијатрије</w:t>
            </w:r>
          </w:p>
        </w:tc>
      </w:tr>
      <w:tr w:rsidR="00411F27" w:rsidRPr="00E1142A" w:rsidTr="008E70FF">
        <w:trPr>
          <w:trHeight w:val="250"/>
        </w:trPr>
        <w:tc>
          <w:tcPr>
            <w:tcW w:w="833" w:type="dxa"/>
            <w:shd w:val="clear" w:color="auto" w:fill="auto"/>
            <w:noWrap/>
            <w:vAlign w:val="center"/>
            <w:hideMark/>
          </w:tcPr>
          <w:p w:rsidR="00411F27" w:rsidRPr="00E1142A" w:rsidRDefault="00411F27" w:rsidP="0006322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905" w:type="dxa"/>
            <w:gridSpan w:val="2"/>
            <w:shd w:val="clear" w:color="auto" w:fill="auto"/>
            <w:noWrap/>
            <w:vAlign w:val="center"/>
            <w:hideMark/>
          </w:tcPr>
          <w:p w:rsidR="00411F27" w:rsidRPr="00E1142A" w:rsidRDefault="00411F27" w:rsidP="008A3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 на болничком одељењу и у специјалистичкој амбуланти-шеф одсека за пулмологију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11F27" w:rsidRPr="00E1142A" w:rsidRDefault="00411F27" w:rsidP="00063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411F27" w:rsidRPr="00E1142A" w:rsidRDefault="00411F27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799" w:type="dxa"/>
            <w:gridSpan w:val="2"/>
            <w:shd w:val="clear" w:color="auto" w:fill="auto"/>
            <w:noWrap/>
            <w:vAlign w:val="center"/>
            <w:hideMark/>
          </w:tcPr>
          <w:p w:rsidR="00411F27" w:rsidRPr="00E1142A" w:rsidRDefault="00411F27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411F27" w:rsidRPr="00E1142A" w:rsidRDefault="00411F27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411F27" w:rsidRPr="00E1142A" w:rsidRDefault="00411F27" w:rsidP="00063221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педијатрије,</w:t>
            </w:r>
          </w:p>
        </w:tc>
      </w:tr>
      <w:tr w:rsidR="00411F27" w:rsidRPr="00E1142A" w:rsidTr="008E70FF">
        <w:trPr>
          <w:trHeight w:val="250"/>
        </w:trPr>
        <w:tc>
          <w:tcPr>
            <w:tcW w:w="833" w:type="dxa"/>
            <w:shd w:val="clear" w:color="auto" w:fill="auto"/>
            <w:noWrap/>
            <w:vAlign w:val="center"/>
            <w:hideMark/>
          </w:tcPr>
          <w:p w:rsidR="00411F27" w:rsidRPr="00E1142A" w:rsidRDefault="00411F27" w:rsidP="0006322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905" w:type="dxa"/>
            <w:gridSpan w:val="2"/>
            <w:shd w:val="clear" w:color="auto" w:fill="auto"/>
            <w:noWrap/>
            <w:vAlign w:val="center"/>
            <w:hideMark/>
          </w:tcPr>
          <w:p w:rsidR="00411F27" w:rsidRPr="00E1142A" w:rsidRDefault="00411F27" w:rsidP="008A3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 на болничком одељењу и у специјалистичкој амбуланти-шеф одсека за гастро ентерохепатологију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11F27" w:rsidRPr="00E1142A" w:rsidRDefault="00411F27" w:rsidP="00063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411F27" w:rsidRPr="00E1142A" w:rsidRDefault="00411F27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799" w:type="dxa"/>
            <w:gridSpan w:val="2"/>
            <w:shd w:val="clear" w:color="auto" w:fill="auto"/>
            <w:noWrap/>
            <w:vAlign w:val="center"/>
            <w:hideMark/>
          </w:tcPr>
          <w:p w:rsidR="00411F27" w:rsidRPr="00E1142A" w:rsidRDefault="00411F27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411F27" w:rsidRPr="00E1142A" w:rsidRDefault="00411F27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411F27" w:rsidRPr="00E1142A" w:rsidRDefault="00411F27" w:rsidP="00063221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специјалистички испит из педијатрије, </w:t>
            </w:r>
          </w:p>
        </w:tc>
      </w:tr>
      <w:tr w:rsidR="00411F27" w:rsidRPr="00E1142A" w:rsidTr="008E70FF">
        <w:trPr>
          <w:trHeight w:val="250"/>
        </w:trPr>
        <w:tc>
          <w:tcPr>
            <w:tcW w:w="833" w:type="dxa"/>
            <w:shd w:val="clear" w:color="auto" w:fill="auto"/>
            <w:noWrap/>
            <w:vAlign w:val="center"/>
            <w:hideMark/>
          </w:tcPr>
          <w:p w:rsidR="00411F27" w:rsidRPr="00E1142A" w:rsidRDefault="00411F27" w:rsidP="0006322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905" w:type="dxa"/>
            <w:gridSpan w:val="2"/>
            <w:shd w:val="clear" w:color="auto" w:fill="auto"/>
            <w:noWrap/>
            <w:vAlign w:val="center"/>
            <w:hideMark/>
          </w:tcPr>
          <w:p w:rsidR="00411F27" w:rsidRPr="00E1142A" w:rsidRDefault="00411F27" w:rsidP="008A3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 на болничком одељењу и у специјалистичкој амбуланти-шеф одеска за нефрологију</w:t>
            </w:r>
          </w:p>
          <w:p w:rsidR="00411F27" w:rsidRPr="00E1142A" w:rsidRDefault="00411F27" w:rsidP="008A3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11F27" w:rsidRPr="00E1142A" w:rsidRDefault="00411F27" w:rsidP="00063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411F27" w:rsidRPr="00E1142A" w:rsidRDefault="00411F27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799" w:type="dxa"/>
            <w:gridSpan w:val="2"/>
            <w:shd w:val="clear" w:color="auto" w:fill="auto"/>
            <w:noWrap/>
            <w:vAlign w:val="center"/>
            <w:hideMark/>
          </w:tcPr>
          <w:p w:rsidR="00411F27" w:rsidRPr="00E1142A" w:rsidRDefault="00411F27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411F27" w:rsidRPr="00E1142A" w:rsidRDefault="00411F27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411F27" w:rsidRPr="00E1142A" w:rsidRDefault="00411F27" w:rsidP="00063221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педијатрије, односно субспецијалиста</w:t>
            </w:r>
          </w:p>
        </w:tc>
      </w:tr>
      <w:tr w:rsidR="00411F27" w:rsidRPr="00E1142A" w:rsidTr="008E70FF">
        <w:trPr>
          <w:trHeight w:val="250"/>
        </w:trPr>
        <w:tc>
          <w:tcPr>
            <w:tcW w:w="833" w:type="dxa"/>
            <w:shd w:val="clear" w:color="auto" w:fill="auto"/>
            <w:noWrap/>
            <w:vAlign w:val="center"/>
            <w:hideMark/>
          </w:tcPr>
          <w:p w:rsidR="00411F27" w:rsidRPr="00E1142A" w:rsidRDefault="00411F27" w:rsidP="0006322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905" w:type="dxa"/>
            <w:gridSpan w:val="2"/>
            <w:shd w:val="clear" w:color="auto" w:fill="auto"/>
            <w:noWrap/>
            <w:vAlign w:val="center"/>
            <w:hideMark/>
          </w:tcPr>
          <w:p w:rsidR="00411F27" w:rsidRPr="00E1142A" w:rsidRDefault="00411F27" w:rsidP="008A3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 на болничком одељењу и у специјалистичкој амбуланти-шеф одсека за кардиологију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11F27" w:rsidRPr="00E1142A" w:rsidRDefault="00411F27" w:rsidP="00063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411F27" w:rsidRPr="00E1142A" w:rsidRDefault="00411F27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799" w:type="dxa"/>
            <w:gridSpan w:val="2"/>
            <w:shd w:val="clear" w:color="auto" w:fill="auto"/>
            <w:noWrap/>
            <w:vAlign w:val="center"/>
            <w:hideMark/>
          </w:tcPr>
          <w:p w:rsidR="00411F27" w:rsidRPr="00E1142A" w:rsidRDefault="00411F27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411F27" w:rsidRPr="00E1142A" w:rsidRDefault="00411F27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411F27" w:rsidRPr="00E1142A" w:rsidRDefault="00411F27" w:rsidP="00063221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педијатрије, односно субспецијалиста</w:t>
            </w:r>
          </w:p>
        </w:tc>
      </w:tr>
      <w:tr w:rsidR="00411F27" w:rsidRPr="00E1142A" w:rsidTr="008E70FF">
        <w:trPr>
          <w:trHeight w:val="250"/>
        </w:trPr>
        <w:tc>
          <w:tcPr>
            <w:tcW w:w="833" w:type="dxa"/>
            <w:shd w:val="clear" w:color="auto" w:fill="auto"/>
            <w:noWrap/>
            <w:vAlign w:val="center"/>
            <w:hideMark/>
          </w:tcPr>
          <w:p w:rsidR="00411F27" w:rsidRPr="00E1142A" w:rsidRDefault="00411F27" w:rsidP="0006322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905" w:type="dxa"/>
            <w:gridSpan w:val="2"/>
            <w:shd w:val="clear" w:color="auto" w:fill="auto"/>
            <w:noWrap/>
            <w:vAlign w:val="center"/>
            <w:hideMark/>
          </w:tcPr>
          <w:p w:rsidR="00411F27" w:rsidRPr="00E1142A" w:rsidRDefault="00411F27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Доктор медицине специјалиста  на болничком одељењу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11F27" w:rsidRPr="00E1142A" w:rsidRDefault="00411F27" w:rsidP="00063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411F27" w:rsidRPr="00E1142A" w:rsidRDefault="00411F27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799" w:type="dxa"/>
            <w:gridSpan w:val="2"/>
            <w:shd w:val="clear" w:color="auto" w:fill="auto"/>
            <w:noWrap/>
            <w:vAlign w:val="center"/>
            <w:hideMark/>
          </w:tcPr>
          <w:p w:rsidR="00411F27" w:rsidRPr="00E1142A" w:rsidRDefault="00411F27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411F27" w:rsidRPr="00E1142A" w:rsidRDefault="00411F27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411F27" w:rsidRPr="00E1142A" w:rsidRDefault="00411F27" w:rsidP="00063221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педијатрије,</w:t>
            </w:r>
          </w:p>
        </w:tc>
      </w:tr>
      <w:tr w:rsidR="00411F27" w:rsidRPr="00E1142A" w:rsidTr="008E70FF">
        <w:trPr>
          <w:trHeight w:val="250"/>
        </w:trPr>
        <w:tc>
          <w:tcPr>
            <w:tcW w:w="833" w:type="dxa"/>
            <w:shd w:val="clear" w:color="auto" w:fill="auto"/>
            <w:noWrap/>
            <w:vAlign w:val="center"/>
            <w:hideMark/>
          </w:tcPr>
          <w:p w:rsidR="00411F27" w:rsidRPr="00E1142A" w:rsidRDefault="00411F27" w:rsidP="0006322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905" w:type="dxa"/>
            <w:gridSpan w:val="2"/>
            <w:shd w:val="clear" w:color="auto" w:fill="auto"/>
            <w:noWrap/>
            <w:vAlign w:val="center"/>
            <w:hideMark/>
          </w:tcPr>
          <w:p w:rsidR="00411F27" w:rsidRPr="00E1142A" w:rsidRDefault="00411F27" w:rsidP="00063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Главна сестра  службе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11F27" w:rsidRPr="00E1142A" w:rsidRDefault="00411F27" w:rsidP="00063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411F27" w:rsidRPr="00E1142A" w:rsidRDefault="00411F27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6  степен - Виша мед.шк.</w:t>
            </w:r>
          </w:p>
        </w:tc>
        <w:tc>
          <w:tcPr>
            <w:tcW w:w="5799" w:type="dxa"/>
            <w:gridSpan w:val="2"/>
            <w:shd w:val="clear" w:color="auto" w:fill="auto"/>
            <w:noWrap/>
            <w:vAlign w:val="center"/>
            <w:hideMark/>
          </w:tcPr>
          <w:p w:rsidR="00411F27" w:rsidRPr="00E1142A" w:rsidRDefault="00411F27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411F27" w:rsidRPr="00E1142A" w:rsidRDefault="00411F27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</w:t>
            </w:r>
          </w:p>
          <w:p w:rsidR="00411F27" w:rsidRPr="00E1142A" w:rsidRDefault="00411F27" w:rsidP="00063221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 три године радног искуства  у звању медицинске сестре / техничара звању више, односно струковне медицинске сестре.</w:t>
            </w:r>
          </w:p>
        </w:tc>
      </w:tr>
      <w:tr w:rsidR="000031A8" w:rsidRPr="00E1142A" w:rsidTr="00E2110A">
        <w:trPr>
          <w:trHeight w:val="250"/>
        </w:trPr>
        <w:tc>
          <w:tcPr>
            <w:tcW w:w="833" w:type="dxa"/>
            <w:shd w:val="clear" w:color="auto" w:fill="auto"/>
            <w:noWrap/>
            <w:vAlign w:val="center"/>
            <w:hideMark/>
          </w:tcPr>
          <w:p w:rsidR="000031A8" w:rsidRPr="00E1142A" w:rsidRDefault="00411F27" w:rsidP="00063221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10.</w:t>
            </w:r>
          </w:p>
        </w:tc>
        <w:tc>
          <w:tcPr>
            <w:tcW w:w="1905" w:type="dxa"/>
            <w:gridSpan w:val="2"/>
            <w:shd w:val="clear" w:color="auto" w:fill="auto"/>
            <w:noWrap/>
            <w:vAlign w:val="center"/>
            <w:hideMark/>
          </w:tcPr>
          <w:p w:rsidR="000031A8" w:rsidRPr="00E1142A" w:rsidRDefault="000031A8" w:rsidP="00063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Виша медицинска сестра</w:t>
            </w:r>
            <w:r w:rsidR="00411F27" w:rsidRPr="00E1142A">
              <w:rPr>
                <w:rFonts w:ascii="Times New Roman" w:hAnsi="Times New Roman"/>
                <w:sz w:val="20"/>
                <w:szCs w:val="20"/>
              </w:rPr>
              <w:t xml:space="preserve"> на осталим болничким одељењима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031A8" w:rsidRPr="00E1142A" w:rsidRDefault="000031A8" w:rsidP="00063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0031A8" w:rsidRPr="00E1142A" w:rsidRDefault="000031A8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6  степен - Виша мед.шк.</w:t>
            </w:r>
          </w:p>
        </w:tc>
        <w:tc>
          <w:tcPr>
            <w:tcW w:w="4294" w:type="dxa"/>
            <w:shd w:val="clear" w:color="auto" w:fill="auto"/>
            <w:noWrap/>
            <w:vAlign w:val="center"/>
            <w:hideMark/>
          </w:tcPr>
          <w:p w:rsidR="000031A8" w:rsidRPr="00E1142A" w:rsidRDefault="000031A8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0031A8" w:rsidRPr="00E1142A" w:rsidRDefault="000031A8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</w:t>
            </w:r>
          </w:p>
          <w:p w:rsidR="000031A8" w:rsidRPr="00E1142A" w:rsidRDefault="000031A8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 три године радног искуства  у звању медицинске сестре / техничара звању више, односно струковне медицинске сестре.</w:t>
            </w:r>
          </w:p>
        </w:tc>
        <w:tc>
          <w:tcPr>
            <w:tcW w:w="1505" w:type="dxa"/>
            <w:shd w:val="clear" w:color="auto" w:fill="auto"/>
            <w:noWrap/>
            <w:vAlign w:val="center"/>
          </w:tcPr>
          <w:p w:rsidR="000031A8" w:rsidRPr="00E1142A" w:rsidRDefault="000031A8" w:rsidP="00063221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0400D6" w:rsidRPr="00E1142A" w:rsidTr="00E2110A">
        <w:trPr>
          <w:trHeight w:val="250"/>
        </w:trPr>
        <w:tc>
          <w:tcPr>
            <w:tcW w:w="833" w:type="dxa"/>
            <w:shd w:val="clear" w:color="auto" w:fill="auto"/>
            <w:noWrap/>
            <w:vAlign w:val="center"/>
            <w:hideMark/>
          </w:tcPr>
          <w:p w:rsidR="000400D6" w:rsidRPr="00E1142A" w:rsidRDefault="00411F27" w:rsidP="00063221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11.</w:t>
            </w:r>
          </w:p>
        </w:tc>
        <w:tc>
          <w:tcPr>
            <w:tcW w:w="1905" w:type="dxa"/>
            <w:gridSpan w:val="2"/>
            <w:shd w:val="clear" w:color="auto" w:fill="auto"/>
            <w:noWrap/>
            <w:vAlign w:val="center"/>
            <w:hideMark/>
          </w:tcPr>
          <w:p w:rsidR="000400D6" w:rsidRPr="00E1142A" w:rsidRDefault="000400D6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Медицинска сестра</w:t>
            </w:r>
            <w:r w:rsidR="00411F27" w:rsidRPr="00E1142A">
              <w:rPr>
                <w:rFonts w:ascii="Times New Roman" w:hAnsi="Times New Roman"/>
                <w:sz w:val="20"/>
                <w:szCs w:val="20"/>
              </w:rPr>
              <w:t xml:space="preserve"> /техничар на осталим болничким одељењима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400D6" w:rsidRPr="00E1142A" w:rsidRDefault="000031A8" w:rsidP="000632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0400D6" w:rsidRPr="00E1142A" w:rsidRDefault="000400D6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4.степен -Мед.школа</w:t>
            </w:r>
          </w:p>
        </w:tc>
        <w:tc>
          <w:tcPr>
            <w:tcW w:w="4294" w:type="dxa"/>
            <w:shd w:val="clear" w:color="auto" w:fill="auto"/>
            <w:noWrap/>
            <w:vAlign w:val="center"/>
            <w:hideMark/>
          </w:tcPr>
          <w:p w:rsidR="000400D6" w:rsidRPr="00E1142A" w:rsidRDefault="000400D6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0400D6" w:rsidRPr="00E1142A" w:rsidRDefault="000400D6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0400D6" w:rsidRPr="00E1142A" w:rsidRDefault="000400D6" w:rsidP="000632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медицинске сестре / техничара.</w:t>
            </w:r>
          </w:p>
        </w:tc>
        <w:tc>
          <w:tcPr>
            <w:tcW w:w="1505" w:type="dxa"/>
            <w:shd w:val="clear" w:color="auto" w:fill="auto"/>
            <w:noWrap/>
            <w:vAlign w:val="center"/>
          </w:tcPr>
          <w:p w:rsidR="000400D6" w:rsidRPr="00E1142A" w:rsidRDefault="000400D6" w:rsidP="00063221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</w:tbl>
    <w:p w:rsidR="008A31F8" w:rsidRPr="00097B5D" w:rsidRDefault="008A31F8" w:rsidP="000400D6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971" w:type="dxa"/>
        <w:tblInd w:w="-16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48"/>
        <w:gridCol w:w="8923"/>
      </w:tblGrid>
      <w:tr w:rsidR="008A31F8" w:rsidRPr="00E1142A" w:rsidTr="00E1142A">
        <w:trPr>
          <w:trHeight w:val="526"/>
        </w:trPr>
        <w:tc>
          <w:tcPr>
            <w:tcW w:w="2048" w:type="dxa"/>
          </w:tcPr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23" w:type="dxa"/>
          </w:tcPr>
          <w:p w:rsidR="008A31F8" w:rsidRPr="00E1142A" w:rsidRDefault="008A31F8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ДОКТОР МЕДИЦИНЕ СПЕЦИЈАЛИСТА   НА БОЛНИЧКОМ ОДЕЉЕЊУ И СПЕЦИЈАЛИСТИЧКОЈ АМБУЛАНТИ</w:t>
            </w:r>
          </w:p>
          <w:p w:rsidR="008A31F8" w:rsidRPr="00E1142A" w:rsidRDefault="008A31F8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НАЧЕЛНИК СЛУЖБЕ ЗА ПЕДИЈАТРИЈУ</w:t>
            </w:r>
          </w:p>
        </w:tc>
      </w:tr>
      <w:tr w:rsidR="008A31F8" w:rsidRPr="00E1142A" w:rsidTr="00E1142A">
        <w:trPr>
          <w:trHeight w:val="526"/>
        </w:trPr>
        <w:tc>
          <w:tcPr>
            <w:tcW w:w="2048" w:type="dxa"/>
          </w:tcPr>
          <w:p w:rsidR="008A31F8" w:rsidRPr="00E1142A" w:rsidRDefault="008A31F8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923" w:type="dxa"/>
          </w:tcPr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ZO30327</w:t>
            </w:r>
          </w:p>
        </w:tc>
      </w:tr>
      <w:tr w:rsidR="008A31F8" w:rsidRPr="00E1142A" w:rsidTr="00E1142A">
        <w:trPr>
          <w:trHeight w:val="488"/>
        </w:trPr>
        <w:tc>
          <w:tcPr>
            <w:tcW w:w="2048" w:type="dxa"/>
          </w:tcPr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A31F8" w:rsidRPr="00E1142A" w:rsidRDefault="008A31F8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923" w:type="dxa"/>
          </w:tcPr>
          <w:p w:rsidR="008A31F8" w:rsidRPr="00E1142A" w:rsidRDefault="008A31F8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8A31F8" w:rsidRPr="00E1142A" w:rsidRDefault="008A31F8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Обавља послове из домена своје специјалности; организује и руководи радом своје организационе јединице; стара се и одговара за стручно, квалитетно и благовремено извршавање послова и задатака; одговоран је за стручни рад организационе јединице; стара се о извршењу Плана рада организационе јединице у свим његовим сегментима и предузима мере за његово спровођење; врши контролу спровођења Програма унапређења квалитета рада; организује и спроводи стручни надзор над радом здравствених и других радника организационе јединице; утврђује оперативни распоред рада: распоред дежурства, приправности, консултација, распоред запослених у сменском раду и др; предлаже годишњи план рада организационе јединице у свим сегментима плана, план стручног усавршавања, план коришћења годишњих одмора; даје сагласност на све захтеве запослених за остваривање права из радног односа; потписује захтеве за набавку основних средстава и инвентара, захтеве за текуће и инвестиционо одржавање објекта и опреме, требовање лекова, медицинског и другог потрошног материјала; учествује у раду стручног колегијума; </w:t>
            </w:r>
          </w:p>
          <w:p w:rsidR="008A31F8" w:rsidRPr="00E1142A" w:rsidRDefault="008A31F8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по утврђеном распореду води главну визиту,одговоран је за правилно и уредно вођење медицинске документације; координира рад одсека у оквиру своје организационе јединице; координира и утиче на развој добре сарадње са другим организационим јединицама</w:t>
            </w:r>
            <w:r w:rsidRPr="00E1142A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;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организује начин саопштавања потребних информација о стању пацијената; 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о спровођењу стручног рада у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својој организационој јединици; стара се да односи здравствених радника према корисницима услуга – пацијентима буду хумани и коректни; организује и контролише спровођење мера превенције од интрахоспиталних инфекција; саставља предлоге плана рада и плана набавки, одговоран је за спровођење и извршење утврђеног  плана рада и плана набавки; организује и контролише обуку приправника и специјализаната; брине о стручном усавршавању и континуираној едукацији запослених; стара се о спровођењу постојећих и увођењу нових дијагностичких и терапијских метода; стара се да запослени, у процесу рада, примењују прописане мере за безбедан и здрав рад, да наменски користе средства за рад, да користе прописана средства и опрему за личну заштиту на раду и да са њима пажљиво рукују; стара се о мерама извршења и показатељима квалитета заштите; спроводи утврђену пословну политику установе; одговоран је за спровођење Одлука, Наредби и Закључака стручних органа, органа управљања и директора установе; стара се о правилној примени прописа и општих аката и одговара за законитост рада своје организационе јединице; 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дговоран је за спровођење хигијенско – техничке заштите, санитарно – хигијенских и других прописа који се односе на организациону јединицу.</w:t>
            </w:r>
          </w:p>
          <w:p w:rsidR="008A31F8" w:rsidRPr="00E1142A" w:rsidRDefault="008A31F8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Превенира, дијагностикује и лечи болести, повреде и друге физичке и менталне поремећаје коришћењем  специјализованих метода и техника, кроз примену принципа и процедура савремене медицине, о чему води прописану медицинску документацију; прегледа хоспитализоване и амбулантне пацијенте, врши пријем и отпуст болесника и издаје потребну документацију о резултатима лечења; реализује специјалистичке, дијагностичко-терапеутске интервенције; поставља дијагнозу, одређује терапију и води лечење; обавештава и саветује пацијента и породицу у вези са здравственим стањем и лечењем; обавља свакодневну визиту хоспитализованих пацијената, прати њихово стање, даје стручно упутство у вези дијагностике и лечења; врши пријем и збрињавање хитних пацијената; спроводи здравствену заштиту одређених категорија становништва, односно пацијената  оболелих од болести за чију превенцију, дијагностику и лечење је специјализован; обавља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друге послове из домена своје специјалности;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учествује у унапређењу квалитета здравствене заштите; обавља консултације са другим здравственим радницима и здравственим сарадницима; планира, надзире и евалуира спровођење здравствене заштите; спроводи активности стручног усавршавања у оквиру своје специјалности;  з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аједно са сарадницима одговоран је за исправност и правилно коришћење медицинске опреме;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правилно и уредно вођење медицинске документације;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чествује у здравственом васпитању и едукацији здравствених радника, лекара на специјализацији и приправника;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придржава се мера заштите на раду.</w:t>
            </w:r>
            <w:r w:rsidR="00097B5D"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8A31F8" w:rsidRPr="00E1142A" w:rsidRDefault="008A31F8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За свој рад одговоран је  Управнику ОЈ Опште болнице Врање</w:t>
            </w:r>
            <w:r w:rsidR="00097B5D" w:rsidRPr="00E1142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8A31F8" w:rsidRPr="00E1142A" w:rsidTr="00E1142A">
        <w:tc>
          <w:tcPr>
            <w:tcW w:w="2048" w:type="dxa"/>
          </w:tcPr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923" w:type="dxa"/>
          </w:tcPr>
          <w:p w:rsidR="008A31F8" w:rsidRPr="00E1142A" w:rsidRDefault="008A31F8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образовање:</w:t>
            </w:r>
          </w:p>
          <w:p w:rsidR="008A31F8" w:rsidRPr="00E1142A" w:rsidRDefault="008A31F8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интегрисаним академским студијама из области медицине  по пропису који уређује високо образовање, почев од 10. септембра 2005. године и завршена специјализација из  неурологије или неуропсихијатрије,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8A31F8" w:rsidRPr="00E1142A" w:rsidRDefault="008A31F8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 из области медицине у трајању од најмање пет година по пропису који је уређивао високо образовање до 10. септембра 2005. године и завршена специјализација из неурологије или неуропсихијатрије  у складу са Правилником о специјализацијама и ужим специјализацијама здравствених радника и здравствених сарадника;</w:t>
            </w:r>
          </w:p>
        </w:tc>
      </w:tr>
      <w:tr w:rsidR="008A31F8" w:rsidRPr="00E1142A" w:rsidTr="00E1142A">
        <w:tc>
          <w:tcPr>
            <w:tcW w:w="2048" w:type="dxa"/>
          </w:tcPr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923" w:type="dxa"/>
          </w:tcPr>
          <w:p w:rsidR="008A31F8" w:rsidRPr="00E1142A" w:rsidRDefault="008A31F8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8A31F8" w:rsidRPr="00E1142A" w:rsidRDefault="008A31F8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8A31F8" w:rsidRPr="00E1142A" w:rsidRDefault="008A31F8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специјалистички испит;</w:t>
            </w:r>
          </w:p>
          <w:p w:rsidR="008A31F8" w:rsidRPr="00E1142A" w:rsidRDefault="008A31F8" w:rsidP="00E1142A">
            <w:pPr>
              <w:numPr>
                <w:ilvl w:val="0"/>
                <w:numId w:val="34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четири године и шест месеци радног искуства у звању доктора медицине</w:t>
            </w:r>
          </w:p>
        </w:tc>
      </w:tr>
      <w:tr w:rsidR="008A31F8" w:rsidRPr="00E1142A" w:rsidTr="00E1142A">
        <w:tc>
          <w:tcPr>
            <w:tcW w:w="2048" w:type="dxa"/>
          </w:tcPr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923" w:type="dxa"/>
          </w:tcPr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8A31F8" w:rsidRPr="00B34C33" w:rsidRDefault="008A31F8" w:rsidP="008A31F8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890" w:type="dxa"/>
        <w:tblInd w:w="-16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48"/>
        <w:gridCol w:w="8842"/>
      </w:tblGrid>
      <w:tr w:rsidR="008A31F8" w:rsidRPr="00E1142A" w:rsidTr="00E1142A">
        <w:trPr>
          <w:trHeight w:val="526"/>
        </w:trPr>
        <w:tc>
          <w:tcPr>
            <w:tcW w:w="2048" w:type="dxa"/>
          </w:tcPr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42" w:type="dxa"/>
          </w:tcPr>
          <w:p w:rsidR="008A31F8" w:rsidRPr="00E1142A" w:rsidRDefault="008A31F8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ДОКТОР МЕДИЦИНЕ </w:t>
            </w:r>
            <w:r w:rsidR="00C21278" w:rsidRPr="00E1142A">
              <w:rPr>
                <w:rFonts w:ascii="Times New Roman" w:hAnsi="Times New Roman"/>
                <w:b/>
                <w:sz w:val="20"/>
                <w:szCs w:val="20"/>
              </w:rPr>
              <w:t>СУБ</w:t>
            </w: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СПЕЦИЈАЛИСТА   НА БОЛНИЧКОМ ОДЕЉЕЊУ И СПЕЦИЈАЛИСТИЧКОЈ АМБУЛАНТИ</w:t>
            </w:r>
          </w:p>
          <w:p w:rsidR="008A31F8" w:rsidRPr="00E1142A" w:rsidRDefault="008A31F8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-ШЕФ ОДСЕКА У СЛУЖБИ ЗА ПЕДИЈАТРИЈУ-</w:t>
            </w:r>
          </w:p>
          <w:p w:rsidR="008A31F8" w:rsidRPr="00E1142A" w:rsidRDefault="008A31F8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-одсек за нефрологију;</w:t>
            </w:r>
          </w:p>
          <w:p w:rsidR="008A31F8" w:rsidRPr="00E1142A" w:rsidRDefault="008A31F8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-одсек за кардиологију-</w:t>
            </w:r>
          </w:p>
        </w:tc>
      </w:tr>
      <w:tr w:rsidR="008A31F8" w:rsidRPr="00E1142A" w:rsidTr="00E1142A">
        <w:trPr>
          <w:trHeight w:val="526"/>
        </w:trPr>
        <w:tc>
          <w:tcPr>
            <w:tcW w:w="2048" w:type="dxa"/>
          </w:tcPr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42" w:type="dxa"/>
          </w:tcPr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ZO30</w:t>
            </w:r>
            <w:r w:rsidR="00BC21E8" w:rsidRPr="00E1142A">
              <w:rPr>
                <w:rFonts w:ascii="Times New Roman" w:hAnsi="Times New Roman"/>
                <w:b/>
                <w:sz w:val="20"/>
                <w:szCs w:val="20"/>
              </w:rPr>
              <w:t>127</w:t>
            </w:r>
          </w:p>
        </w:tc>
      </w:tr>
      <w:tr w:rsidR="008A31F8" w:rsidRPr="00E1142A" w:rsidTr="00E1142A">
        <w:trPr>
          <w:trHeight w:val="488"/>
        </w:trPr>
        <w:tc>
          <w:tcPr>
            <w:tcW w:w="2048" w:type="dxa"/>
          </w:tcPr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A31F8" w:rsidRPr="00E1142A" w:rsidRDefault="008A31F8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842" w:type="dxa"/>
          </w:tcPr>
          <w:p w:rsidR="008A31F8" w:rsidRPr="00E1142A" w:rsidRDefault="008A31F8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8A31F8" w:rsidRPr="00E1142A" w:rsidRDefault="00BC21E8" w:rsidP="008A31F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-р</w:t>
            </w:r>
            <w:r w:rsidR="008A31F8" w:rsidRPr="00E1142A">
              <w:rPr>
                <w:rFonts w:ascii="Times New Roman" w:hAnsi="Times New Roman"/>
                <w:sz w:val="20"/>
                <w:szCs w:val="20"/>
              </w:rPr>
              <w:t>уководи стручним и организационим пословима одсека, односно организује и координира рад одсека и стара се о извршењу послова и задатака у оквиру одсека.</w:t>
            </w:r>
          </w:p>
          <w:p w:rsidR="008A31F8" w:rsidRPr="00E1142A" w:rsidRDefault="00BC21E8" w:rsidP="008A31F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-к</w:t>
            </w:r>
            <w:r w:rsidR="008A31F8" w:rsidRPr="00E1142A">
              <w:rPr>
                <w:rFonts w:ascii="Times New Roman" w:hAnsi="Times New Roman"/>
                <w:sz w:val="20"/>
                <w:szCs w:val="20"/>
              </w:rPr>
              <w:t xml:space="preserve">оординира дијагностички и терапијски рад одсека, врши распоред лекара и осталих радника на послове и радне задатке у оквиру одсека. </w:t>
            </w:r>
          </w:p>
          <w:p w:rsidR="008A31F8" w:rsidRPr="00E1142A" w:rsidRDefault="00BC21E8" w:rsidP="008A31F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-о</w:t>
            </w:r>
            <w:r w:rsidR="008A31F8" w:rsidRPr="00E1142A">
              <w:rPr>
                <w:rFonts w:ascii="Times New Roman" w:hAnsi="Times New Roman"/>
                <w:sz w:val="20"/>
                <w:szCs w:val="20"/>
              </w:rPr>
              <w:t xml:space="preserve">рганизује стручно методолошки рад одсека. </w:t>
            </w:r>
          </w:p>
          <w:p w:rsidR="008A31F8" w:rsidRPr="00E1142A" w:rsidRDefault="00BC21E8" w:rsidP="00BC21E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-о</w:t>
            </w:r>
            <w:r w:rsidR="008A31F8" w:rsidRPr="00E1142A">
              <w:rPr>
                <w:rFonts w:ascii="Times New Roman" w:hAnsi="Times New Roman"/>
                <w:sz w:val="20"/>
                <w:szCs w:val="20"/>
              </w:rPr>
              <w:t xml:space="preserve">рганизује негу, испитивање и лечење болесника. </w:t>
            </w:r>
          </w:p>
          <w:p w:rsidR="008A31F8" w:rsidRPr="00E1142A" w:rsidRDefault="00BC21E8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</w:t>
            </w:r>
            <w:r w:rsidR="008A31F8" w:rsidRPr="00E1142A">
              <w:rPr>
                <w:sz w:val="20"/>
                <w:szCs w:val="20"/>
              </w:rPr>
              <w:t xml:space="preserve">превенира, дијагностикује и лечи болести, повреде и друге физичке и менталне поремећаје коришћењем високо специјализованих метода и техника, кроз примену принципа и процедура савремене медицине, о чему води прописану медицинску документацију; </w:t>
            </w:r>
          </w:p>
          <w:p w:rsidR="008A31F8" w:rsidRPr="00E1142A" w:rsidRDefault="008A31F8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прегледа хоспитализоване и амбулантне пацијенте, врши пријем и отпуст болесника и издаје потребну документацију о резултатима лечења; </w:t>
            </w:r>
          </w:p>
          <w:p w:rsidR="008A31F8" w:rsidRPr="00E1142A" w:rsidRDefault="008A31F8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реализује субспецијалистичке, дијагностичко–терапеутске интервенције; </w:t>
            </w:r>
          </w:p>
          <w:p w:rsidR="008A31F8" w:rsidRPr="00E1142A" w:rsidRDefault="008A31F8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поставља дијагнозу, одређује терапију и води лечење; </w:t>
            </w:r>
          </w:p>
          <w:p w:rsidR="008A31F8" w:rsidRPr="00E1142A" w:rsidRDefault="008A31F8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обавештава и саветује пацијента и породицу у вези са здравственим стањем и лечењем; </w:t>
            </w:r>
          </w:p>
          <w:p w:rsidR="008A31F8" w:rsidRPr="00E1142A" w:rsidRDefault="008A31F8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обавља свакодневну визиту хоспитализованих пацијената, прати њихово стање, даје стручно упутство у вези дијагностике и лечења; </w:t>
            </w:r>
          </w:p>
          <w:p w:rsidR="008A31F8" w:rsidRPr="00E1142A" w:rsidRDefault="008A31F8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врши пријем и збрињавање хитних пацијената; </w:t>
            </w:r>
          </w:p>
          <w:p w:rsidR="008A31F8" w:rsidRPr="00E1142A" w:rsidRDefault="008A31F8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спроводи здравствену заштиту одређених категорија становништва, односно пацијената оболелих од болести за чију превенцију, дијагностику и лечење је уже специјализован; </w:t>
            </w:r>
          </w:p>
          <w:p w:rsidR="008A31F8" w:rsidRPr="00E1142A" w:rsidRDefault="00BC21E8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обавља послове </w:t>
            </w:r>
            <w:r w:rsidR="008A31F8" w:rsidRPr="00E1142A">
              <w:rPr>
                <w:sz w:val="20"/>
                <w:szCs w:val="20"/>
              </w:rPr>
              <w:t xml:space="preserve"> дијагностике за коју је уже специјализован, о чему сачињава извештај; </w:t>
            </w:r>
          </w:p>
          <w:p w:rsidR="008A31F8" w:rsidRPr="00E1142A" w:rsidRDefault="008A31F8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учествује у унапређењу квалитета здравствене заштите; </w:t>
            </w:r>
          </w:p>
          <w:p w:rsidR="008A31F8" w:rsidRPr="00E1142A" w:rsidRDefault="008A31F8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обавља консултације са другим здравственим радницима и здравственим сарадницима; </w:t>
            </w:r>
          </w:p>
          <w:p w:rsidR="008A31F8" w:rsidRPr="00E1142A" w:rsidRDefault="008A31F8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планира, надзире и евалуира спровођење здравствене заштите; </w:t>
            </w:r>
          </w:p>
          <w:p w:rsidR="008A31F8" w:rsidRPr="00E1142A" w:rsidRDefault="008A31F8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спроводи здравствено васпитни рад; </w:t>
            </w:r>
          </w:p>
          <w:p w:rsidR="008A31F8" w:rsidRPr="00E1142A" w:rsidRDefault="008A31F8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утврђује време и узрок смрти; </w:t>
            </w:r>
          </w:p>
          <w:p w:rsidR="008A31F8" w:rsidRPr="00E1142A" w:rsidRDefault="00C917F6" w:rsidP="00C917F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             </w:t>
            </w:r>
            <w:r w:rsidR="008A31F8" w:rsidRPr="00E1142A">
              <w:rPr>
                <w:rFonts w:ascii="Times New Roman" w:hAnsi="Times New Roman"/>
                <w:sz w:val="20"/>
                <w:szCs w:val="20"/>
              </w:rPr>
              <w:t>За свој рад одговоран је   Начелнику Службе,Управнику ОЈ Опште болнице Врање   и директору Здравственог центра Врање</w:t>
            </w: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8A31F8" w:rsidRPr="00E1142A" w:rsidTr="00E1142A">
        <w:tc>
          <w:tcPr>
            <w:tcW w:w="2048" w:type="dxa"/>
          </w:tcPr>
          <w:p w:rsidR="008A31F8" w:rsidRPr="00E1142A" w:rsidRDefault="008A31F8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A31F8" w:rsidRPr="00E1142A" w:rsidRDefault="008A31F8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A31F8" w:rsidRPr="00E1142A" w:rsidRDefault="008A31F8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A31F8" w:rsidRPr="00E1142A" w:rsidRDefault="008A31F8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42" w:type="dxa"/>
          </w:tcPr>
          <w:p w:rsidR="008A31F8" w:rsidRPr="00E1142A" w:rsidRDefault="008A31F8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Високо </w:t>
            </w:r>
            <w:r w:rsidR="00BC21E8" w:rsidRPr="00E1142A">
              <w:rPr>
                <w:rFonts w:ascii="Times New Roman" w:hAnsi="Times New Roman"/>
                <w:sz w:val="20"/>
                <w:szCs w:val="20"/>
              </w:rPr>
              <w:t>образовање:</w:t>
            </w:r>
          </w:p>
          <w:p w:rsidR="00BC21E8" w:rsidRPr="00E1142A" w:rsidRDefault="00BC21E8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на интегрисаним академским студијама, по пропису који уређује високо образовање, почев од 10. септембра 2005. године и завршена специјализација и ужа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сарадника; </w:t>
            </w:r>
          </w:p>
          <w:p w:rsidR="00BC21E8" w:rsidRPr="00E1142A" w:rsidRDefault="00BC21E8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на основним студијама у трајању од најмање пет година по пропису који је уређивао високо образовање до 10. септембра 2005. године и завршена специјализација и ужа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сарадника. </w:t>
            </w: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8A31F8" w:rsidRPr="00E1142A" w:rsidTr="00E1142A">
        <w:tc>
          <w:tcPr>
            <w:tcW w:w="2048" w:type="dxa"/>
          </w:tcPr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42" w:type="dxa"/>
          </w:tcPr>
          <w:p w:rsidR="00BC21E8" w:rsidRPr="00E1142A" w:rsidRDefault="00BC21E8" w:rsidP="00BC21E8">
            <w:pPr>
              <w:pStyle w:val="Default"/>
              <w:rPr>
                <w:rFonts w:ascii="Bell MT" w:hAnsi="Bell MT"/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стручни</w:t>
            </w:r>
            <w:r w:rsidRPr="00E1142A">
              <w:rPr>
                <w:rFonts w:ascii="Bell MT" w:hAnsi="Bell MT"/>
                <w:sz w:val="20"/>
                <w:szCs w:val="20"/>
              </w:rPr>
              <w:t xml:space="preserve"> </w:t>
            </w:r>
            <w:r w:rsidRPr="00E1142A">
              <w:rPr>
                <w:sz w:val="20"/>
                <w:szCs w:val="20"/>
              </w:rPr>
              <w:t>испит</w:t>
            </w:r>
            <w:r w:rsidRPr="00E1142A">
              <w:rPr>
                <w:rFonts w:ascii="Bell MT" w:hAnsi="Bell MT"/>
                <w:sz w:val="20"/>
                <w:szCs w:val="20"/>
              </w:rPr>
              <w:t xml:space="preserve">; </w:t>
            </w:r>
          </w:p>
          <w:p w:rsidR="00BC21E8" w:rsidRPr="00E1142A" w:rsidRDefault="00BC21E8" w:rsidP="00BC21E8">
            <w:pPr>
              <w:pStyle w:val="Default"/>
              <w:rPr>
                <w:rFonts w:ascii="Bell MT" w:hAnsi="Bell MT"/>
                <w:sz w:val="20"/>
                <w:szCs w:val="20"/>
              </w:rPr>
            </w:pPr>
            <w:r w:rsidRPr="00E1142A">
              <w:rPr>
                <w:rFonts w:ascii="Bell MT" w:hAnsi="Bell MT"/>
                <w:sz w:val="20"/>
                <w:szCs w:val="20"/>
              </w:rPr>
              <w:t xml:space="preserve">– </w:t>
            </w:r>
            <w:r w:rsidRPr="00E1142A">
              <w:rPr>
                <w:sz w:val="20"/>
                <w:szCs w:val="20"/>
              </w:rPr>
              <w:t>лиценца</w:t>
            </w:r>
            <w:r w:rsidRPr="00E1142A">
              <w:rPr>
                <w:rFonts w:ascii="Bell MT" w:hAnsi="Bell MT"/>
                <w:sz w:val="20"/>
                <w:szCs w:val="20"/>
              </w:rPr>
              <w:t xml:space="preserve">; </w:t>
            </w:r>
          </w:p>
          <w:p w:rsidR="00BC21E8" w:rsidRPr="00E1142A" w:rsidRDefault="00BC21E8" w:rsidP="00BC21E8">
            <w:pPr>
              <w:pStyle w:val="Default"/>
              <w:rPr>
                <w:rFonts w:ascii="Bell MT" w:hAnsi="Bell MT"/>
                <w:sz w:val="20"/>
                <w:szCs w:val="20"/>
              </w:rPr>
            </w:pPr>
            <w:r w:rsidRPr="00E1142A">
              <w:rPr>
                <w:rFonts w:ascii="Bell MT" w:hAnsi="Bell MT"/>
                <w:sz w:val="20"/>
                <w:szCs w:val="20"/>
              </w:rPr>
              <w:t xml:space="preserve">– </w:t>
            </w:r>
            <w:r w:rsidRPr="00E1142A">
              <w:rPr>
                <w:sz w:val="20"/>
                <w:szCs w:val="20"/>
              </w:rPr>
              <w:t>специјалистички</w:t>
            </w:r>
            <w:r w:rsidRPr="00E1142A">
              <w:rPr>
                <w:rFonts w:ascii="Bell MT" w:hAnsi="Bell MT"/>
                <w:sz w:val="20"/>
                <w:szCs w:val="20"/>
              </w:rPr>
              <w:t xml:space="preserve"> </w:t>
            </w:r>
            <w:r w:rsidRPr="00E1142A">
              <w:rPr>
                <w:sz w:val="20"/>
                <w:szCs w:val="20"/>
              </w:rPr>
              <w:t>испит</w:t>
            </w:r>
            <w:r w:rsidRPr="00E1142A">
              <w:rPr>
                <w:rFonts w:ascii="Bell MT" w:hAnsi="Bell MT"/>
                <w:sz w:val="20"/>
                <w:szCs w:val="20"/>
              </w:rPr>
              <w:t xml:space="preserve">; </w:t>
            </w:r>
          </w:p>
          <w:p w:rsidR="00BC21E8" w:rsidRPr="00E1142A" w:rsidRDefault="00BC21E8" w:rsidP="00BC21E8">
            <w:pPr>
              <w:pStyle w:val="Default"/>
              <w:rPr>
                <w:rFonts w:ascii="Bell MT" w:hAnsi="Bell MT"/>
                <w:sz w:val="20"/>
                <w:szCs w:val="20"/>
              </w:rPr>
            </w:pPr>
            <w:r w:rsidRPr="00E1142A">
              <w:rPr>
                <w:rFonts w:ascii="Bell MT" w:hAnsi="Bell MT"/>
                <w:sz w:val="20"/>
                <w:szCs w:val="20"/>
              </w:rPr>
              <w:t xml:space="preserve">– </w:t>
            </w:r>
            <w:r w:rsidRPr="00E1142A">
              <w:rPr>
                <w:sz w:val="20"/>
                <w:szCs w:val="20"/>
              </w:rPr>
              <w:t>испит</w:t>
            </w:r>
            <w:r w:rsidRPr="00E1142A">
              <w:rPr>
                <w:rFonts w:ascii="Bell MT" w:hAnsi="Bell MT"/>
                <w:sz w:val="20"/>
                <w:szCs w:val="20"/>
              </w:rPr>
              <w:t>/</w:t>
            </w:r>
            <w:r w:rsidRPr="00E1142A">
              <w:rPr>
                <w:sz w:val="20"/>
                <w:szCs w:val="20"/>
              </w:rPr>
              <w:t>рад</w:t>
            </w:r>
            <w:r w:rsidRPr="00E1142A">
              <w:rPr>
                <w:rFonts w:ascii="Bell MT" w:hAnsi="Bell MT"/>
                <w:sz w:val="20"/>
                <w:szCs w:val="20"/>
              </w:rPr>
              <w:t xml:space="preserve"> </w:t>
            </w:r>
            <w:r w:rsidRPr="00E1142A">
              <w:rPr>
                <w:sz w:val="20"/>
                <w:szCs w:val="20"/>
              </w:rPr>
              <w:t>из</w:t>
            </w:r>
            <w:r w:rsidRPr="00E1142A">
              <w:rPr>
                <w:rFonts w:ascii="Bell MT" w:hAnsi="Bell MT"/>
                <w:sz w:val="20"/>
                <w:szCs w:val="20"/>
              </w:rPr>
              <w:t xml:space="preserve"> </w:t>
            </w:r>
            <w:r w:rsidRPr="00E1142A">
              <w:rPr>
                <w:sz w:val="20"/>
                <w:szCs w:val="20"/>
              </w:rPr>
              <w:t>уже</w:t>
            </w:r>
            <w:r w:rsidRPr="00E1142A">
              <w:rPr>
                <w:rFonts w:ascii="Bell MT" w:hAnsi="Bell MT"/>
                <w:sz w:val="20"/>
                <w:szCs w:val="20"/>
              </w:rPr>
              <w:t xml:space="preserve"> </w:t>
            </w:r>
            <w:r w:rsidRPr="00E1142A">
              <w:rPr>
                <w:sz w:val="20"/>
                <w:szCs w:val="20"/>
              </w:rPr>
              <w:t>специјализације</w:t>
            </w:r>
            <w:r w:rsidRPr="00E1142A">
              <w:rPr>
                <w:rFonts w:ascii="Bell MT" w:hAnsi="Bell MT"/>
                <w:sz w:val="20"/>
                <w:szCs w:val="20"/>
              </w:rPr>
              <w:t xml:space="preserve">; </w:t>
            </w:r>
          </w:p>
          <w:p w:rsidR="008A31F8" w:rsidRPr="00E1142A" w:rsidRDefault="00BC21E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Bell MT" w:hAnsi="Bell MT"/>
                <w:sz w:val="20"/>
                <w:szCs w:val="20"/>
              </w:rPr>
              <w:t xml:space="preserve">–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најмање четири године и шест месеци радног искуства у звању доктора медицине</w:t>
            </w:r>
            <w:r w:rsidRPr="00E1142A">
              <w:rPr>
                <w:rFonts w:ascii="Times New Roman" w:hAnsi="Times New Roman"/>
                <w:sz w:val="23"/>
                <w:szCs w:val="23"/>
              </w:rPr>
              <w:t>.</w:t>
            </w:r>
            <w:r w:rsidRPr="00E1142A">
              <w:rPr>
                <w:sz w:val="23"/>
                <w:szCs w:val="23"/>
              </w:rPr>
              <w:t xml:space="preserve"> </w:t>
            </w:r>
          </w:p>
        </w:tc>
      </w:tr>
      <w:tr w:rsidR="00C917F6" w:rsidRPr="00E1142A" w:rsidTr="00E1142A">
        <w:tc>
          <w:tcPr>
            <w:tcW w:w="2048" w:type="dxa"/>
          </w:tcPr>
          <w:p w:rsidR="00C917F6" w:rsidRPr="00E1142A" w:rsidRDefault="00C917F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Број извршилаца</w:t>
            </w:r>
          </w:p>
        </w:tc>
        <w:tc>
          <w:tcPr>
            <w:tcW w:w="8842" w:type="dxa"/>
          </w:tcPr>
          <w:p w:rsidR="00C917F6" w:rsidRPr="00E1142A" w:rsidRDefault="00C917F6" w:rsidP="00BC21E8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2</w:t>
            </w:r>
          </w:p>
        </w:tc>
      </w:tr>
    </w:tbl>
    <w:p w:rsidR="00097B5D" w:rsidRPr="00C21278" w:rsidRDefault="00097B5D" w:rsidP="008A31F8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890" w:type="dxa"/>
        <w:tblInd w:w="-16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48"/>
        <w:gridCol w:w="8842"/>
      </w:tblGrid>
      <w:tr w:rsidR="008A31F8" w:rsidRPr="00E1142A" w:rsidTr="00E1142A">
        <w:trPr>
          <w:trHeight w:val="526"/>
        </w:trPr>
        <w:tc>
          <w:tcPr>
            <w:tcW w:w="2048" w:type="dxa"/>
          </w:tcPr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42" w:type="dxa"/>
          </w:tcPr>
          <w:p w:rsidR="008A31F8" w:rsidRPr="00E1142A" w:rsidRDefault="008A31F8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ДОКТОР МЕДИЦИНЕ СПЕЦИЈАЛИСТА   НА БОЛНИЧКОМ ОДЕЉЕЊУ И СПЕЦИЈАЛИСТИЧКОЈ АМБУЛАНТИ</w:t>
            </w:r>
          </w:p>
          <w:p w:rsidR="008A31F8" w:rsidRPr="00E1142A" w:rsidRDefault="008A31F8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-ШЕФ ОДСЕКА У СЛУЖБИ ЗА ПЕДИЈАТРИЈУ-</w:t>
            </w:r>
          </w:p>
          <w:p w:rsidR="008A31F8" w:rsidRPr="00E1142A" w:rsidRDefault="008A31F8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A31F8" w:rsidRPr="00E1142A" w:rsidRDefault="008A31F8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-Одсек за полуинтензивно и интензивно лечење;</w:t>
            </w:r>
          </w:p>
          <w:p w:rsidR="008A31F8" w:rsidRPr="00E1142A" w:rsidRDefault="008A31F8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-одсек за инфективне болести за децу до 12 година са изолационим блоком;</w:t>
            </w:r>
          </w:p>
          <w:p w:rsidR="008A31F8" w:rsidRPr="00E1142A" w:rsidRDefault="008A31F8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-одсек за пулмологију;</w:t>
            </w:r>
          </w:p>
          <w:p w:rsidR="008A31F8" w:rsidRPr="00E1142A" w:rsidRDefault="008A31F8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-одсек за гастроентерохепатологију;</w:t>
            </w:r>
          </w:p>
          <w:p w:rsidR="008A31F8" w:rsidRPr="00E1142A" w:rsidRDefault="008A31F8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8A31F8" w:rsidRPr="00E1142A" w:rsidTr="00E1142A">
        <w:trPr>
          <w:trHeight w:val="526"/>
        </w:trPr>
        <w:tc>
          <w:tcPr>
            <w:tcW w:w="2048" w:type="dxa"/>
          </w:tcPr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42" w:type="dxa"/>
          </w:tcPr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ZO30327</w:t>
            </w:r>
          </w:p>
        </w:tc>
      </w:tr>
      <w:tr w:rsidR="008A31F8" w:rsidRPr="00E1142A" w:rsidTr="00E1142A">
        <w:trPr>
          <w:trHeight w:val="488"/>
        </w:trPr>
        <w:tc>
          <w:tcPr>
            <w:tcW w:w="2048" w:type="dxa"/>
          </w:tcPr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A31F8" w:rsidRPr="00E1142A" w:rsidRDefault="008A31F8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842" w:type="dxa"/>
          </w:tcPr>
          <w:p w:rsidR="008A31F8" w:rsidRPr="00E1142A" w:rsidRDefault="008A31F8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8A31F8" w:rsidRPr="00E1142A" w:rsidRDefault="008A31F8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A31F8" w:rsidRPr="00E1142A" w:rsidRDefault="008A31F8" w:rsidP="008A31F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Руководи стручним и организационим пословима одсека, односно организује и координира рад одсека и стара се о извршењу послова и задатака у оквиру одсека.</w:t>
            </w:r>
          </w:p>
          <w:p w:rsidR="008A31F8" w:rsidRPr="00E1142A" w:rsidRDefault="008A31F8" w:rsidP="008A31F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Координира дијагностички и терапијски рад одсека, врши распоред лекара и осталих радника на послове и радне задатке у оквиру одсека. </w:t>
            </w:r>
          </w:p>
          <w:p w:rsidR="008A31F8" w:rsidRPr="00E1142A" w:rsidRDefault="008A31F8" w:rsidP="008A31F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Организује стручно методолошки рад одсека. </w:t>
            </w:r>
          </w:p>
          <w:p w:rsidR="008A31F8" w:rsidRPr="00E1142A" w:rsidRDefault="008A31F8" w:rsidP="008A31F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Организује негу, испитивање и лечење болесника. </w:t>
            </w:r>
          </w:p>
          <w:p w:rsidR="008A31F8" w:rsidRPr="00E1142A" w:rsidRDefault="008A31F8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Превенира, дијагностикује и лечи болести, повреде и друге физичке и менталне поремећаје коришћењем  специјализованих метода и техника, кроз примену принципа и процедура савремене медицине, о чему води прописану медицинску документацију; </w:t>
            </w:r>
          </w:p>
          <w:p w:rsidR="008A31F8" w:rsidRPr="00E1142A" w:rsidRDefault="008A31F8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прегледа хоспитализоване и амбулантне пацијенте, врши пријем и отпуст болесника и издаје потребну документацију о резултатима лечења; </w:t>
            </w:r>
          </w:p>
          <w:p w:rsidR="008A31F8" w:rsidRPr="00E1142A" w:rsidRDefault="008A31F8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реализује специјалистичке, дијагностичко-терапеутске интервенције; поставља дијагнозу, одређује терапију и води лечење; </w:t>
            </w:r>
          </w:p>
          <w:p w:rsidR="008A31F8" w:rsidRPr="00E1142A" w:rsidRDefault="008A31F8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обавештава и саветује пацијента и породицу у вези са здравственим стањем и лечењем; обавља свакодневну визиту хоспитализованих пацијената, прати њихово стање, даје стручно упутство у вези дијагностике и лечења;</w:t>
            </w:r>
          </w:p>
          <w:p w:rsidR="008A31F8" w:rsidRPr="00E1142A" w:rsidRDefault="008A31F8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врши пријем и збрињавање хитних пацијената; спроводи здравствену заштиту одређених категорија становништва, односно пацијената  оболелих од болести за чију превенцију, дијагностику и лечење је специјализован; обавља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друге послове из домена своје специјалности;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учествује у унапређењу квалитета здравствене заштите; </w:t>
            </w:r>
          </w:p>
          <w:p w:rsidR="008A31F8" w:rsidRPr="00E1142A" w:rsidRDefault="008A31F8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обавља консултације са другим здравственим радницима и здравственим сарадницима; планира, надзире и евалуира спровођење здравствене заштите; </w:t>
            </w:r>
          </w:p>
          <w:p w:rsidR="008A31F8" w:rsidRPr="00E1142A" w:rsidRDefault="008A31F8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спроводи активности стручног усавршавања у оквиру своје специјалности; утврђује време и узрок смрти; з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аједно са сарадницима одговоран је за исправност и правилно коришћење медицинске опреме; </w:t>
            </w:r>
          </w:p>
          <w:p w:rsidR="008A31F8" w:rsidRPr="00E1142A" w:rsidRDefault="008A31F8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правилно и уредно вођење медицинске документације;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чествује у здравственом васпитању и едукацији здравствених радника, лекара на специјализацији и приправника;</w:t>
            </w:r>
          </w:p>
          <w:p w:rsidR="008A31F8" w:rsidRPr="00E1142A" w:rsidRDefault="008A31F8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придржава се мера заштите на раду.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Пружа стручну пратњу приликом транспорта пацијента у здравствену установу вишег нивоа.</w:t>
            </w:r>
          </w:p>
          <w:p w:rsidR="008A31F8" w:rsidRPr="00E1142A" w:rsidRDefault="008A31F8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8A31F8" w:rsidRPr="00E1142A" w:rsidRDefault="008A31F8" w:rsidP="00E1142A">
            <w:pPr>
              <w:pStyle w:val="NoSpacing"/>
              <w:ind w:left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За свој рад одговоран је   Начелнику Службе,Управнику ОЈ Опште болнице Врање   и директору Здравственог центра Врање</w:t>
            </w:r>
          </w:p>
        </w:tc>
      </w:tr>
      <w:tr w:rsidR="008A31F8" w:rsidRPr="00E1142A" w:rsidTr="00E1142A">
        <w:tc>
          <w:tcPr>
            <w:tcW w:w="2048" w:type="dxa"/>
          </w:tcPr>
          <w:p w:rsidR="008A31F8" w:rsidRPr="00E1142A" w:rsidRDefault="008A31F8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A31F8" w:rsidRPr="00E1142A" w:rsidRDefault="008A31F8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A31F8" w:rsidRPr="00E1142A" w:rsidRDefault="008A31F8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A31F8" w:rsidRPr="00E1142A" w:rsidRDefault="008A31F8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42" w:type="dxa"/>
          </w:tcPr>
          <w:p w:rsidR="008A31F8" w:rsidRPr="00E1142A" w:rsidRDefault="008A31F8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образовање:</w:t>
            </w:r>
          </w:p>
          <w:p w:rsidR="008A31F8" w:rsidRPr="00E1142A" w:rsidRDefault="008A31F8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интегрисаним академским студијама из области медицине  по пропису који уређује високо образовање, почев од 10. септембра 2005. године и завршена специјализација из неурологије или неуропсихијатрије 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 из области медицине у трајању од најмање пет година по пропису који је уређивао високо образовање до 10. септембра 2005. године и завршена специјализација из  нерулогије или неоуропсихијатрије  складу са Правилником о специјализацијама и ужим специјализацијама здравствених радника и здравствених сарадника</w:t>
            </w:r>
          </w:p>
        </w:tc>
      </w:tr>
      <w:tr w:rsidR="008A31F8" w:rsidRPr="00E1142A" w:rsidTr="00E1142A">
        <w:tc>
          <w:tcPr>
            <w:tcW w:w="2048" w:type="dxa"/>
          </w:tcPr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42" w:type="dxa"/>
          </w:tcPr>
          <w:p w:rsidR="008A31F8" w:rsidRPr="00E1142A" w:rsidRDefault="008A31F8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8A31F8" w:rsidRPr="00E1142A" w:rsidRDefault="008A31F8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8A31F8" w:rsidRPr="00E1142A" w:rsidRDefault="008A31F8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специјалистички испит;</w:t>
            </w:r>
          </w:p>
          <w:p w:rsidR="008A31F8" w:rsidRPr="000D42D1" w:rsidRDefault="008A31F8" w:rsidP="00E1142A">
            <w:pPr>
              <w:numPr>
                <w:ilvl w:val="0"/>
                <w:numId w:val="39"/>
              </w:numPr>
              <w:suppressAutoHyphens/>
              <w:spacing w:after="0" w:line="240" w:lineRule="auto"/>
              <w:jc w:val="both"/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три године и шест месеци радног искуства у звању доктора медицине</w:t>
            </w:r>
          </w:p>
          <w:p w:rsidR="008A31F8" w:rsidRPr="00E1142A" w:rsidRDefault="008A31F8" w:rsidP="00E1142A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</w:tc>
      </w:tr>
      <w:tr w:rsidR="008A31F8" w:rsidRPr="00E1142A" w:rsidTr="00E1142A">
        <w:tc>
          <w:tcPr>
            <w:tcW w:w="2048" w:type="dxa"/>
          </w:tcPr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 Број  извршилаца</w:t>
            </w:r>
          </w:p>
        </w:tc>
        <w:tc>
          <w:tcPr>
            <w:tcW w:w="8842" w:type="dxa"/>
          </w:tcPr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5</w:t>
            </w:r>
          </w:p>
        </w:tc>
      </w:tr>
    </w:tbl>
    <w:p w:rsidR="008A31F8" w:rsidRPr="008D3377" w:rsidRDefault="008A31F8" w:rsidP="008A31F8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800" w:type="dxa"/>
        <w:tblInd w:w="-8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7"/>
        <w:gridCol w:w="8833"/>
      </w:tblGrid>
      <w:tr w:rsidR="008A31F8" w:rsidRPr="00E1142A" w:rsidTr="00E1142A">
        <w:trPr>
          <w:trHeight w:val="526"/>
        </w:trPr>
        <w:tc>
          <w:tcPr>
            <w:tcW w:w="1967" w:type="dxa"/>
          </w:tcPr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33" w:type="dxa"/>
          </w:tcPr>
          <w:p w:rsidR="008A31F8" w:rsidRPr="00E1142A" w:rsidRDefault="008A31F8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ДОКТОР МЕДИЦИНЕ СПЕЦИЈАЛИСТА   НА  БОЛНИЧКОМ ОДЕЉЕЊУ И СПЕЦИЈАЛИСТИЧКОЈ АМБУЛАНТИ</w:t>
            </w:r>
          </w:p>
          <w:p w:rsidR="008A31F8" w:rsidRPr="00E1142A" w:rsidRDefault="00BC21E8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 СЛУЖБИ ЗА ПЕДИЈАТРИЈУ</w:t>
            </w:r>
          </w:p>
        </w:tc>
      </w:tr>
      <w:tr w:rsidR="008A31F8" w:rsidRPr="00E1142A" w:rsidTr="00E1142A">
        <w:trPr>
          <w:trHeight w:val="526"/>
        </w:trPr>
        <w:tc>
          <w:tcPr>
            <w:tcW w:w="1967" w:type="dxa"/>
          </w:tcPr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33" w:type="dxa"/>
          </w:tcPr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ZO30327</w:t>
            </w:r>
          </w:p>
        </w:tc>
      </w:tr>
      <w:tr w:rsidR="008A31F8" w:rsidRPr="00E1142A" w:rsidTr="00E1142A">
        <w:trPr>
          <w:trHeight w:val="488"/>
        </w:trPr>
        <w:tc>
          <w:tcPr>
            <w:tcW w:w="1967" w:type="dxa"/>
          </w:tcPr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833" w:type="dxa"/>
          </w:tcPr>
          <w:p w:rsidR="008A31F8" w:rsidRPr="00E1142A" w:rsidRDefault="008A31F8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8A31F8" w:rsidRPr="00E1142A" w:rsidRDefault="008A31F8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Превенира, дијагностикује и лечи болести, повреде и друге физичке и менталне поремећаје коришћењем  специјализованих метода и техника, кроз примену принципа и процедура савремене медицине, о чему води прописану медицинску документацију; </w:t>
            </w:r>
          </w:p>
          <w:p w:rsidR="008A31F8" w:rsidRPr="00E1142A" w:rsidRDefault="008A31F8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прегледа хоспитализоване и амбулантне пацијенте, врши пријем и отпуст болесника и издаје потребну документацију о резултатима лечења; </w:t>
            </w:r>
          </w:p>
          <w:p w:rsidR="008A31F8" w:rsidRPr="00E1142A" w:rsidRDefault="008A31F8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реализује специјалистичке, дијагностичко-терапеутске интервенције; </w:t>
            </w:r>
          </w:p>
          <w:p w:rsidR="008A31F8" w:rsidRPr="00E1142A" w:rsidRDefault="008A31F8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поставља дијагнозу, одређује терапију и води лечење; </w:t>
            </w:r>
          </w:p>
          <w:p w:rsidR="008A31F8" w:rsidRPr="00E1142A" w:rsidRDefault="008A31F8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обавештава и саветује пацијента и породицу у вези са здравственим стањем и лечењем; обавља свакодневну визиту хоспитализованих пацијената, прати њихово стање, даје стручно упутство у вези дијагностике и лечења; </w:t>
            </w:r>
          </w:p>
          <w:p w:rsidR="008A31F8" w:rsidRPr="00E1142A" w:rsidRDefault="008A31F8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врши пријем и збрињавање хитних пацијената; спроводи здравствену заштиту одређених категорија становништва, односно пацијената  оболелих од болести за чију превенцију, дијагностику и лечење је специјализован; обавља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друге послове из домена своје специјалности;</w:t>
            </w:r>
          </w:p>
          <w:p w:rsidR="008A31F8" w:rsidRPr="00E1142A" w:rsidRDefault="008A31F8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учествује у унапређењу квалитета здравствене заштите; </w:t>
            </w:r>
          </w:p>
          <w:p w:rsidR="008A31F8" w:rsidRPr="00E1142A" w:rsidRDefault="008A31F8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обавља консултације са другим здравственим радницима и здравственим сарадницима; планира, надзире и евалуира спровођење здравствене заштите; </w:t>
            </w:r>
          </w:p>
          <w:p w:rsidR="008A31F8" w:rsidRPr="00E1142A" w:rsidRDefault="008A31F8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спроводи активности стручног усавршавања у оквиру своје специјалности; утврђује време и узрок смрти; з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аједно са сарадницима одговоран је за исправност и правилно коришћење медицинске опреме;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правилно и уредно вођење медицинске документације;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чествује у здравственом васпитању и едукацији здравствених радника, лекара на специјализацији и приправника;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придржава се мера заштите на раду.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Пружа стручну пратњу приликом транспорта пацијента у здравствену установу вишег нивоа.</w:t>
            </w:r>
          </w:p>
          <w:p w:rsidR="008A31F8" w:rsidRPr="00E1142A" w:rsidRDefault="008A31F8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8A31F8" w:rsidRPr="00E1142A" w:rsidRDefault="008A31F8" w:rsidP="00E1142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За свој рад одговоран је  начелнику службе/шефу одсека</w:t>
            </w:r>
          </w:p>
        </w:tc>
      </w:tr>
      <w:tr w:rsidR="008A31F8" w:rsidRPr="00E1142A" w:rsidTr="00E1142A">
        <w:tc>
          <w:tcPr>
            <w:tcW w:w="1967" w:type="dxa"/>
          </w:tcPr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33" w:type="dxa"/>
          </w:tcPr>
          <w:p w:rsidR="008A31F8" w:rsidRPr="00E1142A" w:rsidRDefault="008A31F8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образовање:</w:t>
            </w:r>
          </w:p>
          <w:p w:rsidR="008A31F8" w:rsidRPr="00E1142A" w:rsidRDefault="008A31F8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интегрисаним академским студијама из области медицине  по пропису који уређује високо образовање, почев од 10. септембра 2005. године и завршена специјализација  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 из области медицине у трајању од најмање пет година по пропису који је уређивао високо образовање до 10. септембра 2005. године и завршена специјали</w:t>
            </w:r>
            <w:r w:rsidR="00411F27" w:rsidRPr="00E1142A">
              <w:rPr>
                <w:rFonts w:ascii="Times New Roman" w:hAnsi="Times New Roman"/>
                <w:sz w:val="20"/>
                <w:szCs w:val="20"/>
              </w:rPr>
              <w:t>зација у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 складу са Правилником о специјализацијама и ужим специјализацијама здравствених радника и здравствених сарадника</w:t>
            </w:r>
          </w:p>
          <w:p w:rsidR="00737398" w:rsidRPr="00E1142A" w:rsidRDefault="0073739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A31F8" w:rsidRPr="00E1142A" w:rsidTr="00E1142A">
        <w:tc>
          <w:tcPr>
            <w:tcW w:w="1967" w:type="dxa"/>
          </w:tcPr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33" w:type="dxa"/>
          </w:tcPr>
          <w:p w:rsidR="008A31F8" w:rsidRPr="00E1142A" w:rsidRDefault="008A31F8" w:rsidP="00E1142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стручни испит; </w:t>
            </w:r>
          </w:p>
          <w:p w:rsidR="008A31F8" w:rsidRPr="00E1142A" w:rsidRDefault="008A31F8" w:rsidP="00E1142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лиценца; </w:t>
            </w:r>
          </w:p>
          <w:p w:rsidR="008A31F8" w:rsidRPr="00E1142A" w:rsidRDefault="008A31F8" w:rsidP="00E1142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специјалистички испит</w:t>
            </w:r>
            <w:r w:rsidR="00BE3ED5"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;</w:t>
            </w:r>
          </w:p>
          <w:p w:rsidR="008A31F8" w:rsidRPr="00E1142A" w:rsidRDefault="008A31F8" w:rsidP="00E1142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најмање три године и шест месеци радног искуства у звању доктора медицине.</w:t>
            </w:r>
          </w:p>
        </w:tc>
      </w:tr>
      <w:tr w:rsidR="008A31F8" w:rsidRPr="00E1142A" w:rsidTr="00E1142A">
        <w:tc>
          <w:tcPr>
            <w:tcW w:w="1967" w:type="dxa"/>
          </w:tcPr>
          <w:p w:rsidR="008A31F8" w:rsidRPr="00E1142A" w:rsidRDefault="008A31F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 Број  извршилаца</w:t>
            </w:r>
          </w:p>
        </w:tc>
        <w:tc>
          <w:tcPr>
            <w:tcW w:w="8833" w:type="dxa"/>
          </w:tcPr>
          <w:p w:rsidR="008A31F8" w:rsidRPr="00E1142A" w:rsidRDefault="00BC21E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7</w:t>
            </w:r>
          </w:p>
        </w:tc>
      </w:tr>
    </w:tbl>
    <w:p w:rsidR="00462C03" w:rsidRPr="00411F27" w:rsidRDefault="00462C03" w:rsidP="008A31F8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800" w:type="dxa"/>
        <w:tblInd w:w="-8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71"/>
        <w:gridCol w:w="8829"/>
      </w:tblGrid>
      <w:tr w:rsidR="008A31F8" w:rsidRPr="00E1142A" w:rsidTr="00411F27">
        <w:trPr>
          <w:trHeight w:val="526"/>
        </w:trPr>
        <w:tc>
          <w:tcPr>
            <w:tcW w:w="1971" w:type="dxa"/>
          </w:tcPr>
          <w:p w:rsidR="008A31F8" w:rsidRPr="007F43B7" w:rsidRDefault="008A31F8" w:rsidP="008A31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8A31F8" w:rsidRPr="007F43B7" w:rsidRDefault="008A31F8" w:rsidP="008A31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29" w:type="dxa"/>
          </w:tcPr>
          <w:p w:rsidR="008A31F8" w:rsidRPr="00FA5296" w:rsidRDefault="008A31F8" w:rsidP="008A31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A529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МЕДИЦИНСКА СЕСТРА - ТЕХНИЧАР 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НА ОСТАЛИМ БОЛНИЧКИМ ОДЕЉЕЊИМА</w:t>
            </w:r>
          </w:p>
          <w:p w:rsidR="008A31F8" w:rsidRPr="00FA5296" w:rsidRDefault="008A31F8" w:rsidP="008A31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Г</w:t>
            </w:r>
            <w:r w:rsidRPr="00FA529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лавна сестра службе</w:t>
            </w:r>
            <w:r w:rsidR="00BC21E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 за Педијатрију</w:t>
            </w:r>
          </w:p>
          <w:p w:rsidR="008A31F8" w:rsidRPr="00FA5296" w:rsidRDefault="008A31F8" w:rsidP="008A31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BC21E8" w:rsidRPr="00E1142A" w:rsidTr="00411F27">
        <w:trPr>
          <w:trHeight w:val="526"/>
        </w:trPr>
        <w:tc>
          <w:tcPr>
            <w:tcW w:w="1971" w:type="dxa"/>
          </w:tcPr>
          <w:p w:rsidR="00BC21E8" w:rsidRPr="00BC21E8" w:rsidRDefault="00BC21E8" w:rsidP="008A31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29" w:type="dxa"/>
          </w:tcPr>
          <w:p w:rsidR="00BC21E8" w:rsidRPr="005A5AEA" w:rsidRDefault="00BC21E8" w:rsidP="00BC21E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ZO3</w:t>
            </w:r>
            <w:r w:rsidR="005A5AEA">
              <w:rPr>
                <w:rFonts w:ascii="Times New Roman" w:hAnsi="Times New Roman"/>
                <w:b/>
                <w:sz w:val="20"/>
                <w:szCs w:val="20"/>
              </w:rPr>
              <w:t>2417</w:t>
            </w:r>
          </w:p>
        </w:tc>
      </w:tr>
      <w:tr w:rsidR="008A31F8" w:rsidRPr="00E1142A" w:rsidTr="00411F27">
        <w:trPr>
          <w:trHeight w:val="488"/>
        </w:trPr>
        <w:tc>
          <w:tcPr>
            <w:tcW w:w="1971" w:type="dxa"/>
          </w:tcPr>
          <w:p w:rsidR="008A31F8" w:rsidRPr="00FA5296" w:rsidRDefault="008A31F8" w:rsidP="008A31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A31F8" w:rsidRDefault="008A31F8" w:rsidP="008A31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8A31F8" w:rsidRDefault="008A31F8" w:rsidP="008A31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8A31F8" w:rsidRDefault="008A31F8" w:rsidP="008A31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8A31F8" w:rsidRDefault="008A31F8" w:rsidP="008A31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8A31F8" w:rsidRDefault="008A31F8" w:rsidP="008A31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8A31F8" w:rsidRPr="007F43B7" w:rsidRDefault="008A31F8" w:rsidP="008A31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8A31F8" w:rsidRPr="00A02A43" w:rsidRDefault="008A31F8" w:rsidP="008A31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8829" w:type="dxa"/>
          </w:tcPr>
          <w:p w:rsidR="008A31F8" w:rsidRPr="00E1142A" w:rsidRDefault="008A31F8" w:rsidP="008A31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C21E8" w:rsidRPr="00E1142A" w:rsidRDefault="008A31F8" w:rsidP="008A31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Општи/типични опис </w:t>
            </w:r>
            <w:r w:rsidR="005A5AEA" w:rsidRPr="00E1142A">
              <w:rPr>
                <w:rFonts w:ascii="Times New Roman" w:hAnsi="Times New Roman"/>
                <w:sz w:val="20"/>
                <w:szCs w:val="20"/>
              </w:rPr>
              <w:t>послова</w:t>
            </w:r>
          </w:p>
          <w:p w:rsidR="008A31F8" w:rsidRPr="00E1142A" w:rsidRDefault="008A31F8" w:rsidP="008A31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Организује и координира рад виших (високих) медицинских сестара и медицинских сестара/ техничара; организује и контролише негу болесника; контролише рационалност и благовременост давања терапије и стерилизације; врши требовање лекова, санитетског материјала и другог материјала потребног за рад службе; организује и контролише спровођење личне и опште хигијене пацијената; стара се о требовању хране, правилној исхрани пацијенара и контролише поделу хране; води дневну евиденцију о доласку запослених на посао и дневну евиденцију о прековременом раду запослених; координира рад са начелником службе, главном сестром болнице и главним сестрама других служби и одељења; преноси искуства на младје сестре и уводи у рад приправнике и новопримљене сестре; 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ради на свом стручном усавршавању;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ради на здравственом васпитању и подизању здравствене културе становништва, ради на унапредјењу и афирмацији одељења и запослених;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стара се да запослени у процесу рада примењују прописане мере за безбедан и здрав рад, да наменски користе средства за рад, да користе прописана средства и опрему за личну заштиту на раду и да са њима пажљиво рукују; 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уредност, тачност и за квалитет послова из делокруга свога рада;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дговоран је за правилно и уредно вођење и чување медицинске документације; стара се о уредном вођењу администартивних послова, као и послова финансијске природе ( наплата трошкова у лечењу, депоновање вредности од пацијената ).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8A31F8" w:rsidRPr="00E1142A" w:rsidRDefault="008A31F8" w:rsidP="008A31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Планира и пружа услуге процеса здравствене неге и подршке пацијентима у складу са праксом и стандардима савремене здравствене неге, о чему води прописану медицинску документацију;обавља сложене медицинске мере код болесника у поступку неге, терапије, дијагностике и рехабилитације; примењује прописану терапију и контролише узимање лекова;врши припрему болесника и асистира лекару при интервенцијама;учествује у пријему болесника, визити, посматра пацијента и обавештава лекара о стању пацијента;прати опште стање пацијента, мери и евидентира виталне функције и друге показатеље; припрема простор, медицинску опрему, инструменте и материјал за рад; спроводи мере за спречавање интрахоспиталних инфекција; одлаже и уклања медицински отпад на прописани начин; припрема и прати пацијенте приликом специјалистичко-консултативних и других прегледа; прикупља материјал за лабораторијске и друге анализе; стара се о хигијенско-техничкој исправности просторија службе,  води бригу о исправности медицинске опреме на одељењу и стара се о стерилности инструмената; п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рипрема пацијента за пријем посета и отпуста са одељења;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о спровођењу кућног реда;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бавља послове у амбуланти, води протокол лекара, амбулантни протокол и сл;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уредно води књигу примопредаје и исту потписује приликом примопредаје; п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ружа стручну пратњу приликом транспорта пацијента у здравствену установу вишег нивоа;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придржава се мера заштите на раду.</w:t>
            </w:r>
          </w:p>
          <w:p w:rsidR="008A31F8" w:rsidRPr="00E1142A" w:rsidRDefault="008A31F8" w:rsidP="008A31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8A31F8" w:rsidRPr="007F43B7" w:rsidRDefault="008A31F8" w:rsidP="008A31F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7F43B7">
              <w:rPr>
                <w:rFonts w:ascii="Times New Roman" w:hAnsi="Times New Roman"/>
                <w:sz w:val="20"/>
                <w:szCs w:val="20"/>
              </w:rPr>
              <w:t>За свој рад одговоран је начелнику службе и главној сестри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11F27">
              <w:rPr>
                <w:rFonts w:ascii="Times New Roman" w:hAnsi="Times New Roman"/>
                <w:sz w:val="20"/>
                <w:szCs w:val="20"/>
              </w:rPr>
              <w:t>ОЈ Оп</w:t>
            </w:r>
            <w:r w:rsidRPr="007F43B7">
              <w:rPr>
                <w:rFonts w:ascii="Times New Roman" w:hAnsi="Times New Roman"/>
                <w:sz w:val="20"/>
                <w:szCs w:val="20"/>
              </w:rPr>
              <w:t>ште болнице Врање и главном сестри ЗЦ Врање.</w:t>
            </w:r>
          </w:p>
          <w:p w:rsidR="008A31F8" w:rsidRPr="007F43B7" w:rsidRDefault="008A31F8" w:rsidP="008A31F8">
            <w:pPr>
              <w:pStyle w:val="NoSpacing"/>
              <w:ind w:left="72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A31F8" w:rsidRPr="00E1142A" w:rsidTr="00411F27">
        <w:tc>
          <w:tcPr>
            <w:tcW w:w="1971" w:type="dxa"/>
          </w:tcPr>
          <w:p w:rsidR="008A31F8" w:rsidRPr="007F43B7" w:rsidRDefault="008A31F8" w:rsidP="008A31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29" w:type="dxa"/>
          </w:tcPr>
          <w:p w:rsidR="008A31F8" w:rsidRPr="00E1142A" w:rsidRDefault="008A31F8" w:rsidP="00FE3C5F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средње образовање медицинске струке</w:t>
            </w:r>
          </w:p>
          <w:p w:rsidR="008A31F8" w:rsidRPr="007F43B7" w:rsidRDefault="008A31F8" w:rsidP="008A31F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31F8" w:rsidRPr="00E1142A" w:rsidTr="00411F27">
        <w:tc>
          <w:tcPr>
            <w:tcW w:w="1971" w:type="dxa"/>
          </w:tcPr>
          <w:p w:rsidR="008A31F8" w:rsidRPr="00FA5296" w:rsidRDefault="008A31F8" w:rsidP="008A31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A529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29" w:type="dxa"/>
          </w:tcPr>
          <w:p w:rsidR="008A31F8" w:rsidRPr="00E1142A" w:rsidRDefault="008A31F8" w:rsidP="00FE3C5F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8A31F8" w:rsidRPr="00E1142A" w:rsidRDefault="008A31F8" w:rsidP="00FE3C5F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8A31F8" w:rsidRPr="00E1142A" w:rsidRDefault="008A31F8" w:rsidP="00FE3C5F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 шест месеци радног искуства у наведеном звању.</w:t>
            </w:r>
          </w:p>
        </w:tc>
      </w:tr>
      <w:tr w:rsidR="008A31F8" w:rsidRPr="00E1142A" w:rsidTr="00411F27">
        <w:tc>
          <w:tcPr>
            <w:tcW w:w="1971" w:type="dxa"/>
          </w:tcPr>
          <w:p w:rsidR="008A31F8" w:rsidRPr="007F43B7" w:rsidRDefault="008A31F8" w:rsidP="008A31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Број  извршилаца</w:t>
            </w:r>
          </w:p>
        </w:tc>
        <w:tc>
          <w:tcPr>
            <w:tcW w:w="8829" w:type="dxa"/>
          </w:tcPr>
          <w:p w:rsidR="008A31F8" w:rsidRPr="007F43B7" w:rsidRDefault="008A31F8" w:rsidP="008A31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C917F6" w:rsidRDefault="00C917F6" w:rsidP="008A31F8">
      <w:pPr>
        <w:spacing w:after="0" w:line="240" w:lineRule="auto"/>
        <w:rPr>
          <w:b/>
          <w:sz w:val="24"/>
          <w:u w:val="single"/>
          <w:lang w:val="sr-Cyrl-CS"/>
        </w:rPr>
      </w:pPr>
    </w:p>
    <w:tbl>
      <w:tblPr>
        <w:tblW w:w="10791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71"/>
        <w:gridCol w:w="8820"/>
      </w:tblGrid>
      <w:tr w:rsidR="005A5AEA" w:rsidRPr="00E1142A" w:rsidTr="00411F27">
        <w:trPr>
          <w:trHeight w:val="526"/>
        </w:trPr>
        <w:tc>
          <w:tcPr>
            <w:tcW w:w="1971" w:type="dxa"/>
          </w:tcPr>
          <w:p w:rsidR="005A5AEA" w:rsidRPr="007F43B7" w:rsidRDefault="005A5AEA" w:rsidP="00910A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5A5AEA" w:rsidRPr="007F43B7" w:rsidRDefault="005A5AEA" w:rsidP="00910A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20" w:type="dxa"/>
          </w:tcPr>
          <w:p w:rsidR="005A5AEA" w:rsidRPr="00E1142A" w:rsidRDefault="009B4D60" w:rsidP="00910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ВИША  </w:t>
            </w:r>
            <w:r w:rsidR="005A5AEA" w:rsidRPr="00E1142A">
              <w:rPr>
                <w:rFonts w:ascii="Times New Roman" w:hAnsi="Times New Roman"/>
                <w:b/>
                <w:sz w:val="20"/>
                <w:szCs w:val="20"/>
              </w:rPr>
              <w:t>МЕДИЦИНСКА СЕСТРА / ТЕХНИЧАР НА ОСТАЛИМ БОЛНИЧКИМ  ОДЕЉЕЊИМА</w:t>
            </w:r>
          </w:p>
          <w:p w:rsidR="005A5AEA" w:rsidRPr="00FA5296" w:rsidRDefault="005A5AEA" w:rsidP="009B4D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5A5AEA" w:rsidRPr="00E1142A" w:rsidTr="00411F27">
        <w:trPr>
          <w:trHeight w:val="526"/>
        </w:trPr>
        <w:tc>
          <w:tcPr>
            <w:tcW w:w="1971" w:type="dxa"/>
          </w:tcPr>
          <w:p w:rsidR="005A5AEA" w:rsidRPr="00B6450F" w:rsidRDefault="005A5AEA" w:rsidP="00910A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20" w:type="dxa"/>
          </w:tcPr>
          <w:p w:rsidR="005A5AEA" w:rsidRPr="00E1142A" w:rsidRDefault="005A5AEA" w:rsidP="00910A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ZO31317</w:t>
            </w:r>
          </w:p>
        </w:tc>
      </w:tr>
      <w:tr w:rsidR="005A5AEA" w:rsidRPr="00E1142A" w:rsidTr="00411F27">
        <w:trPr>
          <w:trHeight w:val="488"/>
        </w:trPr>
        <w:tc>
          <w:tcPr>
            <w:tcW w:w="1971" w:type="dxa"/>
          </w:tcPr>
          <w:p w:rsidR="005A5AEA" w:rsidRPr="00FA5296" w:rsidRDefault="005A5AEA" w:rsidP="00910A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A5AEA" w:rsidRDefault="005A5AEA" w:rsidP="00910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A5AEA" w:rsidRDefault="005A5AEA" w:rsidP="00910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A5AEA" w:rsidRDefault="005A5AEA" w:rsidP="00910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A5AEA" w:rsidRDefault="005A5AEA" w:rsidP="00910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A5AEA" w:rsidRDefault="005A5AEA" w:rsidP="00910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A5AEA" w:rsidRDefault="005A5AEA" w:rsidP="00910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A5AEA" w:rsidRDefault="005A5AEA" w:rsidP="00910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A5AEA" w:rsidRDefault="005A5AEA" w:rsidP="00910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A5AEA" w:rsidRDefault="005A5AEA" w:rsidP="00910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A5AEA" w:rsidRDefault="005A5AEA" w:rsidP="00910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A5AEA" w:rsidRDefault="005A5AEA" w:rsidP="00910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A5AEA" w:rsidRDefault="005A5AEA" w:rsidP="00910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A5AEA" w:rsidRPr="007F43B7" w:rsidRDefault="005A5AEA" w:rsidP="00910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5A5AEA" w:rsidRPr="007F43B7" w:rsidRDefault="005A5AEA" w:rsidP="00910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8820" w:type="dxa"/>
          </w:tcPr>
          <w:p w:rsidR="005A5AEA" w:rsidRPr="00E1142A" w:rsidRDefault="005A5AEA" w:rsidP="00910A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5A5AEA" w:rsidRPr="00582047" w:rsidRDefault="005A5AEA" w:rsidP="00910AB8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обавља сложене медицинске мере код болесника у поступку неге, терапије, дијагностике и рехабилитације; </w:t>
            </w:r>
          </w:p>
          <w:p w:rsidR="005A5AEA" w:rsidRPr="00582047" w:rsidRDefault="005A5AEA" w:rsidP="00910AB8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примењује прописану терапију и контролише узимање лекова; </w:t>
            </w:r>
          </w:p>
          <w:p w:rsidR="005A5AEA" w:rsidRPr="00582047" w:rsidRDefault="005A5AEA" w:rsidP="00910AB8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врши припрему болесника и асистира лекару при интервенцијама које захтевају већу стручност и вештину; </w:t>
            </w:r>
          </w:p>
          <w:p w:rsidR="005A5AEA" w:rsidRPr="00582047" w:rsidRDefault="005A5AEA" w:rsidP="00910AB8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учествује у пријему болесника, визити, посматра пацијента и обавештава лекара о стању пацијента; </w:t>
            </w:r>
          </w:p>
          <w:p w:rsidR="005A5AEA" w:rsidRPr="00582047" w:rsidRDefault="005A5AEA" w:rsidP="00910AB8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прати опште стање пацијента, мери и евидентира виталне функције и друге показатеље; </w:t>
            </w:r>
          </w:p>
          <w:p w:rsidR="005A5AEA" w:rsidRPr="00582047" w:rsidRDefault="005A5AEA" w:rsidP="00910AB8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припрема простор, медицинску опрему, инструменте и материјал за рад; </w:t>
            </w:r>
          </w:p>
          <w:p w:rsidR="005A5AEA" w:rsidRPr="00582047" w:rsidRDefault="005A5AEA" w:rsidP="00910AB8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спроводи мере за спречавање интрахоспиталних инфекција; </w:t>
            </w:r>
          </w:p>
          <w:p w:rsidR="005A5AEA" w:rsidRPr="00582047" w:rsidRDefault="005A5AEA" w:rsidP="00910AB8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учествује у набавци потребног материјала; </w:t>
            </w:r>
          </w:p>
          <w:p w:rsidR="005A5AEA" w:rsidRPr="00E1142A" w:rsidRDefault="005A5AEA" w:rsidP="00910A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нaдглeдa спрoвoђeњe прoцeсa здрaвствeнe нeгe, </w:t>
            </w:r>
          </w:p>
          <w:p w:rsidR="005A5AEA" w:rsidRPr="00582047" w:rsidRDefault="005A5AEA" w:rsidP="00910AB8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учeствуje у eвaлуирaњу прoцeсa и нa oснoву тoгa рaзмaтрa нaрeднe кoрaкe у спрoвoђeњу истoг; </w:t>
            </w:r>
          </w:p>
          <w:p w:rsidR="005A5AEA" w:rsidRPr="00D474BB" w:rsidRDefault="005A5AEA" w:rsidP="00910AB8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одлаже и уклања медицински отпад на прописани начин; </w:t>
            </w:r>
          </w:p>
          <w:p w:rsidR="005A5AEA" w:rsidRPr="00E1142A" w:rsidRDefault="005A5AEA" w:rsidP="00910A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–За свој рад одговоран је главној медицинској сестри / техничару  службе и болнице/ и начелнику службе</w:t>
            </w: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5A5AEA" w:rsidRPr="00E1142A" w:rsidTr="00411F27">
        <w:tc>
          <w:tcPr>
            <w:tcW w:w="1971" w:type="dxa"/>
          </w:tcPr>
          <w:p w:rsidR="005A5AEA" w:rsidRPr="007F43B7" w:rsidRDefault="005A5AEA" w:rsidP="00910A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20" w:type="dxa"/>
          </w:tcPr>
          <w:p w:rsidR="005A5AEA" w:rsidRPr="00954975" w:rsidRDefault="005A5AEA" w:rsidP="00910AB8">
            <w:pPr>
              <w:pStyle w:val="Default"/>
              <w:jc w:val="both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Високо образовање: </w:t>
            </w:r>
          </w:p>
          <w:p w:rsidR="005A5AEA" w:rsidRPr="00954975" w:rsidRDefault="005A5AEA" w:rsidP="00910AB8">
            <w:pPr>
              <w:pStyle w:val="Default"/>
              <w:jc w:val="both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– на студијама првог степена (основне струковне/академске студије) по пропису који уређује високо образовање, почев од 10. септембра 2005. године; </w:t>
            </w:r>
          </w:p>
          <w:p w:rsidR="005A5AEA" w:rsidRPr="00E1142A" w:rsidRDefault="005A5AEA" w:rsidP="00FE3C5F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у трајању од најмање две године, по пропису који је уређивао високо образовање до 10. септембра 2005. године.</w:t>
            </w:r>
          </w:p>
        </w:tc>
      </w:tr>
      <w:tr w:rsidR="005A5AEA" w:rsidRPr="00E1142A" w:rsidTr="00411F27">
        <w:tc>
          <w:tcPr>
            <w:tcW w:w="1971" w:type="dxa"/>
          </w:tcPr>
          <w:p w:rsidR="005A5AEA" w:rsidRPr="00FA5296" w:rsidRDefault="005A5AEA" w:rsidP="00910A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A529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20" w:type="dxa"/>
          </w:tcPr>
          <w:p w:rsidR="005A5AEA" w:rsidRPr="00954975" w:rsidRDefault="005A5AEA" w:rsidP="00910AB8">
            <w:pPr>
              <w:pStyle w:val="Default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– стручни испит; </w:t>
            </w:r>
          </w:p>
          <w:p w:rsidR="005A5AEA" w:rsidRPr="00954975" w:rsidRDefault="005A5AEA" w:rsidP="00910AB8">
            <w:pPr>
              <w:pStyle w:val="Default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– лиценца; </w:t>
            </w:r>
          </w:p>
          <w:p w:rsidR="005A5AEA" w:rsidRPr="00E1142A" w:rsidRDefault="005A5AEA" w:rsidP="00910A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најмање шест месеци радног искуства у наведеном звању.</w:t>
            </w:r>
          </w:p>
        </w:tc>
      </w:tr>
      <w:tr w:rsidR="005A5AEA" w:rsidRPr="00E1142A" w:rsidTr="00411F27">
        <w:tc>
          <w:tcPr>
            <w:tcW w:w="1971" w:type="dxa"/>
          </w:tcPr>
          <w:p w:rsidR="005A5AEA" w:rsidRPr="007F43B7" w:rsidRDefault="005A5AEA" w:rsidP="00910A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Број  извршилаца</w:t>
            </w:r>
          </w:p>
        </w:tc>
        <w:tc>
          <w:tcPr>
            <w:tcW w:w="8820" w:type="dxa"/>
          </w:tcPr>
          <w:p w:rsidR="005A5AEA" w:rsidRPr="005A5AEA" w:rsidRDefault="005A5AEA" w:rsidP="00910A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</w:tbl>
    <w:p w:rsidR="00C21278" w:rsidRDefault="00C21278" w:rsidP="008A31F8">
      <w:pPr>
        <w:spacing w:after="0" w:line="240" w:lineRule="auto"/>
        <w:rPr>
          <w:b/>
          <w:sz w:val="24"/>
          <w:u w:val="single"/>
          <w:lang w:val="sr-Cyrl-CS"/>
        </w:rPr>
      </w:pPr>
    </w:p>
    <w:tbl>
      <w:tblPr>
        <w:tblW w:w="10809" w:type="dxa"/>
        <w:tblInd w:w="-9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98"/>
        <w:gridCol w:w="8811"/>
      </w:tblGrid>
      <w:tr w:rsidR="008A31F8" w:rsidRPr="00E1142A" w:rsidTr="00411F27">
        <w:trPr>
          <w:trHeight w:val="526"/>
        </w:trPr>
        <w:tc>
          <w:tcPr>
            <w:tcW w:w="1998" w:type="dxa"/>
          </w:tcPr>
          <w:p w:rsidR="008A31F8" w:rsidRPr="000D1357" w:rsidRDefault="008A31F8" w:rsidP="008A31F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Назив радног места</w:t>
            </w:r>
          </w:p>
          <w:p w:rsidR="008A31F8" w:rsidRPr="000D1357" w:rsidRDefault="008A31F8" w:rsidP="008A31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811" w:type="dxa"/>
          </w:tcPr>
          <w:p w:rsidR="008A31F8" w:rsidRPr="00FA5296" w:rsidRDefault="008A31F8" w:rsidP="008A31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A529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МЕДИЦИНСКА СЕСТРА - ТЕХНИЧАР 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НА ОСТАЛИМ БОЛНИЧКИМ ОДЕЉЕЊИМА </w:t>
            </w:r>
          </w:p>
          <w:p w:rsidR="008A31F8" w:rsidRPr="00DA7F9A" w:rsidRDefault="008A31F8" w:rsidP="008A31F8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у  </w:t>
            </w:r>
            <w:r>
              <w:rPr>
                <w:rFonts w:ascii="Times New Roman" w:hAnsi="Times New Roman"/>
                <w:b/>
                <w:lang w:val="sr-Cyrl-CS"/>
              </w:rPr>
              <w:t>Служби за</w:t>
            </w:r>
            <w:r w:rsidR="009B4D6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Педијатрију</w:t>
            </w:r>
          </w:p>
        </w:tc>
      </w:tr>
      <w:tr w:rsidR="008A31F8" w:rsidRPr="00E1142A" w:rsidTr="00411F27">
        <w:trPr>
          <w:trHeight w:val="488"/>
        </w:trPr>
        <w:tc>
          <w:tcPr>
            <w:tcW w:w="1998" w:type="dxa"/>
          </w:tcPr>
          <w:p w:rsidR="008A31F8" w:rsidRDefault="008A31F8" w:rsidP="008A31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A31F8" w:rsidRDefault="008A31F8" w:rsidP="008A31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A31F8" w:rsidRDefault="008A31F8" w:rsidP="008A31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A31F8" w:rsidRDefault="008A31F8" w:rsidP="008A31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A31F8" w:rsidRDefault="008A31F8" w:rsidP="008A31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A31F8" w:rsidRDefault="008A31F8" w:rsidP="008A31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A31F8" w:rsidRDefault="008A31F8" w:rsidP="008A31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A31F8" w:rsidRDefault="008A31F8" w:rsidP="008A31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A31F8" w:rsidRDefault="008A31F8" w:rsidP="008A31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A31F8" w:rsidRDefault="008A31F8" w:rsidP="008A31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A31F8" w:rsidRPr="00F904A2" w:rsidRDefault="008A31F8" w:rsidP="008A31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A31F8" w:rsidRPr="000D1357" w:rsidRDefault="008A31F8" w:rsidP="008A31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Општи типични</w:t>
            </w:r>
          </w:p>
          <w:p w:rsidR="008A31F8" w:rsidRPr="000D1357" w:rsidRDefault="008A31F8" w:rsidP="008A31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опис посла</w:t>
            </w:r>
          </w:p>
        </w:tc>
        <w:tc>
          <w:tcPr>
            <w:tcW w:w="8811" w:type="dxa"/>
          </w:tcPr>
          <w:p w:rsidR="008A31F8" w:rsidRPr="00E1142A" w:rsidRDefault="008A31F8" w:rsidP="008A31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8A31F8" w:rsidRPr="00E1142A" w:rsidRDefault="008A31F8" w:rsidP="008A31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Планира и пружа услуге процеса здравствене неге и подршке пацијентима у складу са праксом и стандардима савремене здравствене неге, о чему води прописану медицинску документацију;обавља сложене медицинске мере код болесника у поступку неге, терапије, дијагностике и рехабилитације;примењује прописану терапију и контролише узимање лекова;врши припрему болесника и асистира лекару при интервенцијама;учествује у пријему болесника, визити, посматра пацијента и обавештава лекара о стању пацијента;прати опште стање пацијента, мери и евидентира виталне функције и друге показатеље;припрема простор, медицинску опрему, инструменте и материјал за рад;спроводи мере за спречавање интрахоспиталних инфекција;учествује у набавци потребног материјала;одлаже и уклања медицински отпад на прописани начин; припрема и прати пацијенте приликом специјалистичко-консултативних и других прегледа; прикупља материјал за лабораторијске и друге анализе; стара се о хигијенско-техничкој исправности просторија службе,  води бригу о исправности медицинске опреме на одељењу и стара се о стерилности инструмената; 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прово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ди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личну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општ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хигијен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пацијената; 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о исхрани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пацијената; п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рипрема пацијента за пријем посета и отпуста са одељења;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о спровођењу кућног реда;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бавља послове у амбуланти, води протокол лекара, амбулантни протокол и сл;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арађује  и координира са другим здравственим радницима,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преноси искуства на младје сестре и уводи у рад приправнике и новопримљене сестре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; ради на свом стручном усавршавању;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ради на здравственом васпитању и подизању здравствене културе становништва, ради на унапредјењу и афирмацији одељења и запослених;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средства са којима рукује, за уредност, тачност и за квалитет послова из делокруга свога рада;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правилно и уредно вођење медицинске документације;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бавља административне послове;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уредно води књигу примопредаје и исту потписује приликом примопредаје; п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ружа стручну пратњу приликом транспорта пацијента у здравствену установу вишег нивоа;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придржава се мера заштите на раду.</w:t>
            </w:r>
          </w:p>
          <w:p w:rsidR="008A31F8" w:rsidRPr="00E1142A" w:rsidRDefault="008A31F8" w:rsidP="008A31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8A31F8" w:rsidRPr="000D42D1" w:rsidRDefault="008A31F8" w:rsidP="008A31F8">
            <w:pPr>
              <w:pStyle w:val="NormalStefbullets1"/>
              <w:ind w:left="0"/>
              <w:jc w:val="both"/>
            </w:pPr>
            <w:r>
              <w:t>За</w:t>
            </w:r>
            <w:r w:rsidRPr="000D42D1">
              <w:t xml:space="preserve"> </w:t>
            </w:r>
            <w:r>
              <w:t>свој</w:t>
            </w:r>
            <w:r w:rsidRPr="000D42D1">
              <w:t xml:space="preserve"> </w:t>
            </w:r>
            <w:r>
              <w:t>рад</w:t>
            </w:r>
            <w:r w:rsidRPr="000D42D1">
              <w:t xml:space="preserve"> </w:t>
            </w:r>
            <w:r>
              <w:t>одговоран</w:t>
            </w:r>
            <w:r w:rsidRPr="000D42D1">
              <w:t xml:space="preserve"> </w:t>
            </w:r>
            <w:r>
              <w:t>је</w:t>
            </w:r>
            <w:r w:rsidRPr="000D42D1">
              <w:t xml:space="preserve"> </w:t>
            </w:r>
            <w:r>
              <w:t>главној</w:t>
            </w:r>
            <w:r w:rsidRPr="000D42D1">
              <w:t xml:space="preserve"> </w:t>
            </w:r>
            <w:r>
              <w:t>медицинској</w:t>
            </w:r>
            <w:r w:rsidRPr="000D42D1">
              <w:t xml:space="preserve"> </w:t>
            </w:r>
            <w:r>
              <w:t>сестри</w:t>
            </w:r>
            <w:r w:rsidRPr="000D42D1">
              <w:t xml:space="preserve"> / </w:t>
            </w:r>
            <w:r>
              <w:t>техничару</w:t>
            </w:r>
            <w:r w:rsidRPr="000D42D1">
              <w:t xml:space="preserve"> </w:t>
            </w:r>
            <w:r>
              <w:t>службе</w:t>
            </w:r>
            <w:r w:rsidRPr="000D42D1">
              <w:t xml:space="preserve">/ </w:t>
            </w:r>
            <w:r>
              <w:t>и</w:t>
            </w:r>
            <w:r w:rsidRPr="000D42D1">
              <w:t xml:space="preserve"> </w:t>
            </w:r>
            <w:r>
              <w:t>начелнику</w:t>
            </w:r>
            <w:r w:rsidRPr="000D42D1">
              <w:t xml:space="preserve"> </w:t>
            </w:r>
            <w:r>
              <w:t>службе</w:t>
            </w:r>
            <w:r w:rsidRPr="000D42D1">
              <w:t>.</w:t>
            </w:r>
          </w:p>
          <w:p w:rsidR="008A31F8" w:rsidRPr="00C4059D" w:rsidRDefault="008A31F8" w:rsidP="008A31F8">
            <w:pPr>
              <w:pStyle w:val="NoSpacing"/>
              <w:ind w:left="720"/>
              <w:jc w:val="both"/>
              <w:rPr>
                <w:rFonts w:ascii="Times New Roman" w:hAnsi="Times New Roman"/>
                <w:b/>
              </w:rPr>
            </w:pPr>
          </w:p>
        </w:tc>
      </w:tr>
      <w:tr w:rsidR="008A31F8" w:rsidRPr="00E1142A" w:rsidTr="00411F27">
        <w:tc>
          <w:tcPr>
            <w:tcW w:w="1998" w:type="dxa"/>
          </w:tcPr>
          <w:p w:rsidR="008A31F8" w:rsidRPr="00F904A2" w:rsidRDefault="008A31F8" w:rsidP="008A31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04A2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11" w:type="dxa"/>
          </w:tcPr>
          <w:p w:rsidR="008A31F8" w:rsidRPr="00E1142A" w:rsidRDefault="008A31F8" w:rsidP="00FE3C5F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средње образовање медицинске струке</w:t>
            </w:r>
          </w:p>
          <w:p w:rsidR="008A31F8" w:rsidRPr="00C4059D" w:rsidRDefault="008A31F8" w:rsidP="008A31F8">
            <w:pPr>
              <w:pStyle w:val="BlockText"/>
              <w:ind w:left="0" w:right="1" w:firstLine="720"/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8A31F8" w:rsidRPr="00E1142A" w:rsidTr="00411F27">
        <w:tc>
          <w:tcPr>
            <w:tcW w:w="1998" w:type="dxa"/>
          </w:tcPr>
          <w:p w:rsidR="008A31F8" w:rsidRPr="00F904A2" w:rsidRDefault="008A31F8" w:rsidP="008A31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904A2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11" w:type="dxa"/>
          </w:tcPr>
          <w:p w:rsidR="008A31F8" w:rsidRPr="00E1142A" w:rsidRDefault="008A31F8" w:rsidP="00FE3C5F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8A31F8" w:rsidRPr="00E1142A" w:rsidRDefault="008A31F8" w:rsidP="00FE3C5F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8A31F8" w:rsidRPr="00E1142A" w:rsidRDefault="008A31F8" w:rsidP="00FE3C5F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 шест месеци радног искуства у наведеном звању.</w:t>
            </w:r>
          </w:p>
          <w:p w:rsidR="008A31F8" w:rsidRPr="000D1357" w:rsidRDefault="008A31F8" w:rsidP="008A31F8">
            <w:pPr>
              <w:pStyle w:val="NoSpacing"/>
              <w:ind w:left="720"/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8A31F8" w:rsidRPr="00E1142A" w:rsidTr="00411F27">
        <w:tc>
          <w:tcPr>
            <w:tcW w:w="1998" w:type="dxa"/>
          </w:tcPr>
          <w:p w:rsidR="008A31F8" w:rsidRPr="00F904A2" w:rsidRDefault="008A31F8" w:rsidP="008A31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04A2">
              <w:rPr>
                <w:rFonts w:ascii="Times New Roman" w:hAnsi="Times New Roman"/>
                <w:b/>
                <w:sz w:val="20"/>
                <w:szCs w:val="20"/>
              </w:rPr>
              <w:t>Број  извршилаца</w:t>
            </w:r>
          </w:p>
        </w:tc>
        <w:tc>
          <w:tcPr>
            <w:tcW w:w="8811" w:type="dxa"/>
          </w:tcPr>
          <w:p w:rsidR="008A31F8" w:rsidRPr="00DA7F9A" w:rsidRDefault="00BC21E8" w:rsidP="008A31F8">
            <w:pPr>
              <w:spacing w:after="0" w:line="240" w:lineRule="auto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21</w:t>
            </w:r>
          </w:p>
        </w:tc>
      </w:tr>
    </w:tbl>
    <w:p w:rsidR="00C21278" w:rsidRPr="00C21278" w:rsidRDefault="00C21278" w:rsidP="000400D6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755" w:type="dxa"/>
        <w:tblInd w:w="-3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46"/>
        <w:gridCol w:w="1940"/>
        <w:gridCol w:w="850"/>
        <w:gridCol w:w="1792"/>
        <w:gridCol w:w="4827"/>
      </w:tblGrid>
      <w:tr w:rsidR="003E4D41" w:rsidRPr="00E1142A" w:rsidTr="00411F27">
        <w:trPr>
          <w:trHeight w:val="250"/>
        </w:trPr>
        <w:tc>
          <w:tcPr>
            <w:tcW w:w="10755" w:type="dxa"/>
            <w:gridSpan w:val="5"/>
            <w:tcBorders>
              <w:right w:val="double" w:sz="4" w:space="0" w:color="auto"/>
            </w:tcBorders>
            <w:shd w:val="clear" w:color="000000" w:fill="FFFF00"/>
            <w:noWrap/>
            <w:vAlign w:val="center"/>
            <w:hideMark/>
          </w:tcPr>
          <w:p w:rsidR="003E4D41" w:rsidRPr="00E1142A" w:rsidRDefault="003E4D41" w:rsidP="00465374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  <w:lang w:val="sr-Cyrl-CS"/>
              </w:rPr>
            </w:pPr>
            <w:r w:rsidRPr="00E1142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      2.</w:t>
            </w:r>
            <w:r w:rsidR="0051202F" w:rsidRPr="00E1142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11.</w:t>
            </w:r>
            <w:r w:rsidRPr="00E1142A"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  <w:t>Служба за гинекологију и акушерство</w:t>
            </w:r>
          </w:p>
          <w:p w:rsidR="003E4D41" w:rsidRPr="00E1142A" w:rsidRDefault="003E4D41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</w:p>
        </w:tc>
      </w:tr>
      <w:tr w:rsidR="00C21278" w:rsidRPr="00E1142A" w:rsidTr="00411F27">
        <w:trPr>
          <w:trHeight w:val="250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  Р.бр.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Назив радног места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Бр. изврш.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Стручна спрема</w:t>
            </w:r>
          </w:p>
        </w:tc>
        <w:tc>
          <w:tcPr>
            <w:tcW w:w="4827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Посебни услови</w:t>
            </w:r>
          </w:p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   Напомена</w:t>
            </w:r>
          </w:p>
        </w:tc>
      </w:tr>
      <w:tr w:rsidR="00C21278" w:rsidRPr="00E1142A" w:rsidTr="00411F27">
        <w:trPr>
          <w:trHeight w:val="250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FE3C5F">
            <w:pPr>
              <w:pStyle w:val="ListParagraph"/>
              <w:numPr>
                <w:ilvl w:val="0"/>
                <w:numId w:val="121"/>
              </w:num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гинекологије и акушерства  -Начелник службе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7.степен - Мед.фак. </w:t>
            </w:r>
          </w:p>
        </w:tc>
        <w:tc>
          <w:tcPr>
            <w:tcW w:w="4827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C21278" w:rsidRPr="00E1142A" w:rsidRDefault="00C21278" w:rsidP="004653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C21278" w:rsidRPr="00E1142A" w:rsidRDefault="00C21278" w:rsidP="004653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-специјалистички испит из гинекологије и акушерства  </w:t>
            </w:r>
          </w:p>
          <w:p w:rsidR="00C21278" w:rsidRPr="00E1142A" w:rsidRDefault="00C21278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C21278" w:rsidRPr="00E1142A" w:rsidTr="00411F27">
        <w:trPr>
          <w:trHeight w:val="250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FE3C5F">
            <w:pPr>
              <w:pStyle w:val="ListParagraph"/>
              <w:numPr>
                <w:ilvl w:val="0"/>
                <w:numId w:val="121"/>
              </w:num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гинекологије и акушерства  - шеф одсека за породилиште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4827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C21278" w:rsidRPr="00E1142A" w:rsidRDefault="00C21278" w:rsidP="004653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C21278" w:rsidRPr="00E1142A" w:rsidRDefault="00C21278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-специјалистички испит из гинекологије и акушерства  </w:t>
            </w:r>
          </w:p>
        </w:tc>
      </w:tr>
      <w:tr w:rsidR="00C21278" w:rsidRPr="00E1142A" w:rsidTr="00411F27">
        <w:trPr>
          <w:trHeight w:val="250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FE3C5F">
            <w:pPr>
              <w:pStyle w:val="ListParagraph"/>
              <w:numPr>
                <w:ilvl w:val="0"/>
                <w:numId w:val="121"/>
              </w:num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гинекологије и акушерства  - шеф одсека за пуерперијум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4827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C21278" w:rsidRPr="00E1142A" w:rsidRDefault="00C21278" w:rsidP="004653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C21278" w:rsidRPr="00E1142A" w:rsidRDefault="00C21278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-специјалистички испит из гинекологије и акушерства  </w:t>
            </w:r>
          </w:p>
        </w:tc>
      </w:tr>
      <w:tr w:rsidR="00C21278" w:rsidRPr="00E1142A" w:rsidTr="00411F27">
        <w:trPr>
          <w:trHeight w:val="250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FE3C5F">
            <w:pPr>
              <w:pStyle w:val="ListParagraph"/>
              <w:numPr>
                <w:ilvl w:val="0"/>
                <w:numId w:val="121"/>
              </w:num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гинекологије и акушерства  – шеф одсека  оперативни блок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4827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C21278" w:rsidRPr="00E1142A" w:rsidRDefault="00C21278" w:rsidP="004653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C21278" w:rsidRPr="00E1142A" w:rsidRDefault="00C21278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-специјалистички испит из гинекологије и акушерства  </w:t>
            </w:r>
          </w:p>
        </w:tc>
      </w:tr>
      <w:tr w:rsidR="00C21278" w:rsidRPr="00E1142A" w:rsidTr="00411F27">
        <w:trPr>
          <w:trHeight w:val="250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FE3C5F">
            <w:pPr>
              <w:pStyle w:val="ListParagraph"/>
              <w:numPr>
                <w:ilvl w:val="0"/>
                <w:numId w:val="121"/>
              </w:num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гинекологије и акушерства  - шеф одсека за патологију трудноће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4827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C21278" w:rsidRPr="00E1142A" w:rsidRDefault="00C21278" w:rsidP="004653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C21278" w:rsidRPr="00E1142A" w:rsidRDefault="00C21278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специјалистички испит из гинекологије и акушерства  </w:t>
            </w:r>
          </w:p>
        </w:tc>
      </w:tr>
      <w:tr w:rsidR="00C21278" w:rsidRPr="00E1142A" w:rsidTr="00411F27">
        <w:trPr>
          <w:trHeight w:val="250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FE3C5F">
            <w:pPr>
              <w:pStyle w:val="ListParagraph"/>
              <w:numPr>
                <w:ilvl w:val="0"/>
                <w:numId w:val="121"/>
              </w:num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Прим. Мр. Сци. доктор медицине специјалиста гинекологије и акушерства  - шеф одсека  стерилитет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4827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C21278" w:rsidRPr="00E1142A" w:rsidRDefault="00C21278" w:rsidP="004653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C21278" w:rsidRPr="00E1142A" w:rsidRDefault="00C21278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-специјалистички испит из гинекологије и акушерства  </w:t>
            </w:r>
          </w:p>
        </w:tc>
      </w:tr>
      <w:tr w:rsidR="00C21278" w:rsidRPr="00E1142A" w:rsidTr="00411F27">
        <w:trPr>
          <w:trHeight w:val="250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FE3C5F">
            <w:pPr>
              <w:pStyle w:val="ListParagraph"/>
              <w:numPr>
                <w:ilvl w:val="0"/>
                <w:numId w:val="121"/>
              </w:num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гинекологије и акушерства  - шеф одсека за конзервативну гинекологију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4827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C21278" w:rsidRPr="00E1142A" w:rsidRDefault="00C21278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специјалистички испит из гинекологије и акушерства  </w:t>
            </w:r>
          </w:p>
        </w:tc>
      </w:tr>
      <w:tr w:rsidR="00C21278" w:rsidRPr="00E1142A" w:rsidTr="00411F27">
        <w:trPr>
          <w:trHeight w:val="250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FE3C5F">
            <w:pPr>
              <w:pStyle w:val="ListParagraph"/>
              <w:numPr>
                <w:ilvl w:val="0"/>
                <w:numId w:val="121"/>
              </w:num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гинекологије и акушерства  - шеф одсека за откривање малигних болести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4827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C21278" w:rsidRPr="00E1142A" w:rsidRDefault="00C21278" w:rsidP="004653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C21278" w:rsidRPr="00E1142A" w:rsidRDefault="00C21278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-специјалистички испит из гинекологије и акушерства  </w:t>
            </w:r>
          </w:p>
        </w:tc>
      </w:tr>
      <w:tr w:rsidR="00C21278" w:rsidRPr="00E1142A" w:rsidTr="00411F27">
        <w:trPr>
          <w:trHeight w:val="250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FE3C5F">
            <w:pPr>
              <w:pStyle w:val="ListParagraph"/>
              <w:numPr>
                <w:ilvl w:val="0"/>
                <w:numId w:val="121"/>
              </w:num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гинекологије и акушерства  - шеф кабинета  за ултразвучну дијагностику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4827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C21278" w:rsidRPr="00E1142A" w:rsidRDefault="00C21278" w:rsidP="004653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C21278" w:rsidRPr="00E1142A" w:rsidRDefault="00C21278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-специјалистички испит из гинекологије и акушерства  </w:t>
            </w:r>
          </w:p>
        </w:tc>
      </w:tr>
      <w:tr w:rsidR="00C21278" w:rsidRPr="00E1142A" w:rsidTr="00411F27">
        <w:trPr>
          <w:trHeight w:val="250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FE3C5F">
            <w:pPr>
              <w:pStyle w:val="ListParagraph"/>
              <w:numPr>
                <w:ilvl w:val="0"/>
                <w:numId w:val="121"/>
              </w:num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гинекологије и акушерства  - шеф кабинета  за цитологију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4827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C21278" w:rsidRPr="00E1142A" w:rsidRDefault="00C21278" w:rsidP="004653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C21278" w:rsidRPr="00E1142A" w:rsidRDefault="00C21278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-специјалистички испит из гинекологије и акушерства  </w:t>
            </w:r>
          </w:p>
        </w:tc>
      </w:tr>
      <w:tr w:rsidR="00C21278" w:rsidRPr="00E1142A" w:rsidTr="00411F27">
        <w:trPr>
          <w:trHeight w:val="250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FE3C5F">
            <w:pPr>
              <w:pStyle w:val="ListParagraph"/>
              <w:numPr>
                <w:ilvl w:val="0"/>
                <w:numId w:val="121"/>
              </w:num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гинекологије и акушерства  - шеф одсека за специјалистичку-конултативну делатност</w:t>
            </w:r>
          </w:p>
          <w:p w:rsidR="00C21278" w:rsidRPr="00E1142A" w:rsidRDefault="00C2127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4827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C21278" w:rsidRPr="00E1142A" w:rsidRDefault="00C21278" w:rsidP="004653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C21278" w:rsidRPr="00E1142A" w:rsidRDefault="00C21278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-специјалистички испит из гинекологије и акушерства  </w:t>
            </w:r>
          </w:p>
        </w:tc>
      </w:tr>
      <w:tr w:rsidR="00C21278" w:rsidRPr="00E1142A" w:rsidTr="00411F27">
        <w:trPr>
          <w:trHeight w:val="250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FE3C5F">
            <w:pPr>
              <w:pStyle w:val="ListParagraph"/>
              <w:numPr>
                <w:ilvl w:val="0"/>
                <w:numId w:val="121"/>
              </w:num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гинекологије и акушерства  - шеф одсека за интензивну негу  новорођенчади</w:t>
            </w:r>
          </w:p>
          <w:p w:rsidR="00C044D4" w:rsidRPr="00E1142A" w:rsidRDefault="00C044D4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4827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C21278" w:rsidRPr="00E1142A" w:rsidRDefault="00C21278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-специјалистички испит из педијатрије</w:t>
            </w:r>
            <w:r w:rsidRPr="00E1142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 ужа специјализација неонатологија</w:t>
            </w:r>
          </w:p>
        </w:tc>
      </w:tr>
      <w:tr w:rsidR="00C21278" w:rsidRPr="00E1142A" w:rsidTr="00411F27">
        <w:trPr>
          <w:trHeight w:val="250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FE3C5F">
            <w:pPr>
              <w:pStyle w:val="ListParagraph"/>
              <w:numPr>
                <w:ilvl w:val="0"/>
                <w:numId w:val="121"/>
              </w:num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Доктор медицине специјалиста гинекологије и акушерства  - шеф одсека за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„bay friendly“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4827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стручни испит;</w:t>
            </w:r>
          </w:p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C21278" w:rsidRPr="00E1142A" w:rsidRDefault="00C21278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-специјалистички испит из педијатрије</w:t>
            </w:r>
            <w:r w:rsidRPr="00E1142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 ужа специјализација неонатологија</w:t>
            </w:r>
          </w:p>
        </w:tc>
      </w:tr>
      <w:tr w:rsidR="00C21278" w:rsidRPr="00E1142A" w:rsidTr="00411F27">
        <w:trPr>
          <w:trHeight w:val="250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FE3C5F">
            <w:pPr>
              <w:pStyle w:val="ListParagraph"/>
              <w:numPr>
                <w:ilvl w:val="0"/>
                <w:numId w:val="121"/>
              </w:num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Доктор медицине специјалиста гинекологије и акушерства  - шеф одсека за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патологију новорођенчади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4827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-специјалистички испит из педијатрије</w:t>
            </w:r>
            <w:r w:rsidRPr="00E1142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 ужа специјализација неонатологија</w:t>
            </w:r>
          </w:p>
          <w:p w:rsidR="00C21278" w:rsidRPr="00E1142A" w:rsidRDefault="00C21278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C21278" w:rsidRPr="00E1142A" w:rsidTr="00411F27">
        <w:trPr>
          <w:trHeight w:val="250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FE3C5F">
            <w:pPr>
              <w:pStyle w:val="ListParagraph"/>
              <w:numPr>
                <w:ilvl w:val="0"/>
                <w:numId w:val="121"/>
              </w:num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Доктор медицине специјалиста гинекологије и акушерства 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4827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C21278" w:rsidRPr="00E1142A" w:rsidRDefault="00C21278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-специјалистички испит из гинекологије и акушерства</w:t>
            </w:r>
          </w:p>
        </w:tc>
      </w:tr>
      <w:tr w:rsidR="00C21278" w:rsidRPr="00E1142A" w:rsidTr="00411F27">
        <w:trPr>
          <w:trHeight w:val="250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FE3C5F">
            <w:pPr>
              <w:pStyle w:val="ListParagraph"/>
              <w:numPr>
                <w:ilvl w:val="0"/>
                <w:numId w:val="121"/>
              </w:num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Доктор медицине специјалиста педијатрије 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4827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C21278" w:rsidRPr="00E1142A" w:rsidRDefault="00C21278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-специјалистички испит из педијатрије </w:t>
            </w:r>
          </w:p>
        </w:tc>
      </w:tr>
      <w:tr w:rsidR="00C21278" w:rsidRPr="00E1142A" w:rsidTr="00411F27">
        <w:trPr>
          <w:trHeight w:val="250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FE3C5F">
            <w:pPr>
              <w:pStyle w:val="ListParagraph"/>
              <w:numPr>
                <w:ilvl w:val="0"/>
                <w:numId w:val="121"/>
              </w:num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на специјализацији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4827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C21278" w:rsidRPr="00E1142A" w:rsidRDefault="00C21278" w:rsidP="0046537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24077A" w:rsidRPr="00E1142A">
              <w:rPr>
                <w:rFonts w:ascii="Times New Roman" w:hAnsi="Times New Roman"/>
                <w:sz w:val="20"/>
                <w:szCs w:val="20"/>
              </w:rPr>
              <w:t>најмање шест месеци радног искуства у звању доктора медицине</w:t>
            </w:r>
            <w:r w:rsidR="0024077A" w:rsidRPr="00E1142A">
              <w:rPr>
                <w:sz w:val="20"/>
                <w:szCs w:val="20"/>
              </w:rPr>
              <w:t xml:space="preserve">, </w:t>
            </w:r>
            <w:r w:rsidR="0024077A" w:rsidRPr="00E1142A">
              <w:rPr>
                <w:rFonts w:ascii="Times New Roman" w:hAnsi="Times New Roman"/>
                <w:sz w:val="20"/>
                <w:szCs w:val="20"/>
              </w:rPr>
              <w:t>одобрена специјализација</w:t>
            </w:r>
          </w:p>
        </w:tc>
      </w:tr>
      <w:tr w:rsidR="00C21278" w:rsidRPr="00E1142A" w:rsidTr="00411F27">
        <w:trPr>
          <w:trHeight w:val="250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FE3C5F">
            <w:pPr>
              <w:pStyle w:val="ListParagraph"/>
              <w:numPr>
                <w:ilvl w:val="0"/>
                <w:numId w:val="121"/>
              </w:num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Доктор медицине 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4827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C21278" w:rsidRPr="00E1142A" w:rsidRDefault="00C21278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24077A"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</w:t>
            </w:r>
            <w:r w:rsidR="0024077A" w:rsidRPr="00E1142A">
              <w:rPr>
                <w:rFonts w:ascii="Times New Roman" w:hAnsi="Times New Roman"/>
                <w:sz w:val="20"/>
                <w:szCs w:val="20"/>
              </w:rPr>
              <w:t>најмање шест месеци радног искуства у звању доктора медицине</w:t>
            </w:r>
            <w:r w:rsidR="0024077A" w:rsidRPr="00E1142A">
              <w:rPr>
                <w:sz w:val="20"/>
                <w:szCs w:val="20"/>
              </w:rPr>
              <w:t>.</w:t>
            </w:r>
          </w:p>
        </w:tc>
      </w:tr>
      <w:tr w:rsidR="00C21278" w:rsidRPr="00E1142A" w:rsidTr="00411F27">
        <w:trPr>
          <w:trHeight w:val="250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FE3C5F">
            <w:pPr>
              <w:pStyle w:val="ListParagraph"/>
              <w:numPr>
                <w:ilvl w:val="0"/>
                <w:numId w:val="121"/>
              </w:num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Главна сестра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техничар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 службе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6 степен - Виша  мед.шк.</w:t>
            </w:r>
          </w:p>
        </w:tc>
        <w:tc>
          <w:tcPr>
            <w:tcW w:w="4827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</w:t>
            </w:r>
          </w:p>
          <w:p w:rsidR="00C21278" w:rsidRPr="00E1142A" w:rsidRDefault="00C21278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 три године радног искуства  у звању медицинске сестре / техничара звању више, односно струковне медицинске сестре.</w:t>
            </w:r>
          </w:p>
        </w:tc>
      </w:tr>
      <w:tr w:rsidR="00C21278" w:rsidRPr="00E1142A" w:rsidTr="00411F27">
        <w:trPr>
          <w:trHeight w:val="250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FE3C5F">
            <w:pPr>
              <w:pStyle w:val="ListParagraph"/>
              <w:numPr>
                <w:ilvl w:val="0"/>
                <w:numId w:val="121"/>
              </w:num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Виша медицинска сестра техничар-инструментар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.степен –Виша мед.школа</w:t>
            </w:r>
          </w:p>
        </w:tc>
        <w:tc>
          <w:tcPr>
            <w:tcW w:w="4827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C21278" w:rsidRPr="00E1142A" w:rsidRDefault="00C21278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више медицинске сестре / техничара.</w:t>
            </w:r>
          </w:p>
        </w:tc>
      </w:tr>
      <w:tr w:rsidR="00C21278" w:rsidRPr="00E1142A" w:rsidTr="00411F27">
        <w:trPr>
          <w:trHeight w:val="250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FE3C5F">
            <w:pPr>
              <w:pStyle w:val="ListParagraph"/>
              <w:numPr>
                <w:ilvl w:val="0"/>
                <w:numId w:val="121"/>
              </w:num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Виша гинеколошко акушерска сестра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.степен -Мед.школа</w:t>
            </w:r>
          </w:p>
        </w:tc>
        <w:tc>
          <w:tcPr>
            <w:tcW w:w="4827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C21278" w:rsidRPr="00E1142A" w:rsidRDefault="00C21278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више гинеколошко акушерске сестре / техничара.</w:t>
            </w:r>
          </w:p>
        </w:tc>
      </w:tr>
      <w:tr w:rsidR="00C21278" w:rsidRPr="00E1142A" w:rsidTr="00411F27">
        <w:trPr>
          <w:trHeight w:val="250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FE3C5F">
            <w:pPr>
              <w:pStyle w:val="ListParagraph"/>
              <w:numPr>
                <w:ilvl w:val="0"/>
                <w:numId w:val="121"/>
              </w:num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Медицинска сестра </w:t>
            </w:r>
            <w:r w:rsidR="0024077A" w:rsidRPr="00E1142A">
              <w:rPr>
                <w:rFonts w:ascii="Times New Roman" w:hAnsi="Times New Roman"/>
                <w:sz w:val="20"/>
                <w:szCs w:val="20"/>
              </w:rPr>
              <w:t>у операционој сали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.степен -Мед.школа</w:t>
            </w:r>
          </w:p>
        </w:tc>
        <w:tc>
          <w:tcPr>
            <w:tcW w:w="4827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C21278" w:rsidRPr="00E1142A" w:rsidRDefault="00C21278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медицинске сестре / техничара.</w:t>
            </w:r>
          </w:p>
        </w:tc>
      </w:tr>
      <w:tr w:rsidR="00C21278" w:rsidRPr="00E1142A" w:rsidTr="00411F27">
        <w:trPr>
          <w:trHeight w:val="250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FE3C5F">
            <w:pPr>
              <w:pStyle w:val="ListParagraph"/>
              <w:numPr>
                <w:ilvl w:val="0"/>
                <w:numId w:val="121"/>
              </w:num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Гинеколошко акушерска сестра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13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.степен -Мед.школа</w:t>
            </w:r>
          </w:p>
        </w:tc>
        <w:tc>
          <w:tcPr>
            <w:tcW w:w="4827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C21278" w:rsidRPr="00E1142A" w:rsidRDefault="00C21278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акушерске сестре сестре / техничара.</w:t>
            </w:r>
          </w:p>
        </w:tc>
      </w:tr>
      <w:tr w:rsidR="00C21278" w:rsidRPr="00E1142A" w:rsidTr="00411F27">
        <w:trPr>
          <w:trHeight w:val="250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FE3C5F">
            <w:pPr>
              <w:pStyle w:val="ListParagraph"/>
              <w:numPr>
                <w:ilvl w:val="0"/>
                <w:numId w:val="121"/>
              </w:num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Медицинска сестра техничар</w:t>
            </w:r>
            <w:r w:rsidR="0024077A"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на осталим болничким одељењима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26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.степен -Мед.школа</w:t>
            </w:r>
          </w:p>
        </w:tc>
        <w:tc>
          <w:tcPr>
            <w:tcW w:w="4827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C21278" w:rsidRPr="00E1142A" w:rsidRDefault="00C21278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медицинске сестре / техничара.</w:t>
            </w:r>
          </w:p>
        </w:tc>
      </w:tr>
      <w:tr w:rsidR="00C21278" w:rsidRPr="00E1142A" w:rsidTr="00411F27">
        <w:trPr>
          <w:trHeight w:val="250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FE3C5F">
            <w:pPr>
              <w:pStyle w:val="ListParagraph"/>
              <w:numPr>
                <w:ilvl w:val="0"/>
                <w:numId w:val="121"/>
              </w:num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C044D4"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Медицинска сестра техничар на осталим болничким одељењима /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Педијатријска сестра техничар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.степен –Виша мед.школа</w:t>
            </w:r>
          </w:p>
        </w:tc>
        <w:tc>
          <w:tcPr>
            <w:tcW w:w="4827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C21278" w:rsidRPr="00E1142A" w:rsidRDefault="00C21278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педијатријске сестре / техничара.</w:t>
            </w:r>
          </w:p>
        </w:tc>
      </w:tr>
      <w:tr w:rsidR="00C21278" w:rsidRPr="00E1142A" w:rsidTr="00411F27">
        <w:trPr>
          <w:trHeight w:val="250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FE3C5F">
            <w:pPr>
              <w:pStyle w:val="ListParagraph"/>
              <w:numPr>
                <w:ilvl w:val="0"/>
                <w:numId w:val="121"/>
              </w:num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Хигијеничар-болничар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2 степен средња школа</w:t>
            </w:r>
          </w:p>
        </w:tc>
        <w:tc>
          <w:tcPr>
            <w:tcW w:w="4827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sz w:val="20"/>
                <w:szCs w:val="20"/>
                <w:lang w:val="ru-RU"/>
              </w:rPr>
              <w:t>-</w:t>
            </w:r>
          </w:p>
        </w:tc>
      </w:tr>
      <w:tr w:rsidR="00C21278" w:rsidRPr="00E1142A" w:rsidTr="00411F27">
        <w:trPr>
          <w:trHeight w:val="250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FE3C5F">
            <w:pPr>
              <w:pStyle w:val="ListParagraph"/>
              <w:numPr>
                <w:ilvl w:val="0"/>
                <w:numId w:val="121"/>
              </w:num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Спремач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4 степен средња школа</w:t>
            </w:r>
          </w:p>
        </w:tc>
        <w:tc>
          <w:tcPr>
            <w:tcW w:w="4827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sz w:val="20"/>
                <w:szCs w:val="20"/>
                <w:lang w:val="ru-RU"/>
              </w:rPr>
              <w:t>-</w:t>
            </w:r>
          </w:p>
        </w:tc>
      </w:tr>
      <w:tr w:rsidR="00C21278" w:rsidRPr="00E1142A" w:rsidTr="00411F27">
        <w:trPr>
          <w:trHeight w:val="250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FE3C5F">
            <w:pPr>
              <w:pStyle w:val="ListParagraph"/>
              <w:numPr>
                <w:ilvl w:val="0"/>
                <w:numId w:val="121"/>
              </w:num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Административни радник-магационер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4 степен средња школа</w:t>
            </w:r>
          </w:p>
        </w:tc>
        <w:tc>
          <w:tcPr>
            <w:tcW w:w="4827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21278" w:rsidRPr="00E1142A" w:rsidRDefault="00C21278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sz w:val="20"/>
                <w:szCs w:val="20"/>
                <w:lang w:val="ru-RU"/>
              </w:rPr>
              <w:t>-</w:t>
            </w:r>
          </w:p>
        </w:tc>
      </w:tr>
    </w:tbl>
    <w:p w:rsidR="00C0513B" w:rsidRDefault="00C0513B" w:rsidP="000E4D1A">
      <w:pPr>
        <w:spacing w:after="0" w:line="240" w:lineRule="auto"/>
        <w:rPr>
          <w:b/>
          <w:sz w:val="24"/>
          <w:u w:val="single"/>
        </w:rPr>
      </w:pPr>
    </w:p>
    <w:p w:rsidR="00737398" w:rsidRDefault="00737398" w:rsidP="000E4D1A">
      <w:pPr>
        <w:spacing w:after="0" w:line="240" w:lineRule="auto"/>
        <w:rPr>
          <w:b/>
          <w:sz w:val="24"/>
          <w:u w:val="single"/>
        </w:rPr>
      </w:pPr>
    </w:p>
    <w:p w:rsidR="00737398" w:rsidRPr="00737398" w:rsidRDefault="00737398" w:rsidP="000E4D1A">
      <w:pPr>
        <w:spacing w:after="0" w:line="240" w:lineRule="auto"/>
        <w:rPr>
          <w:b/>
          <w:sz w:val="24"/>
          <w:u w:val="single"/>
        </w:rPr>
      </w:pPr>
    </w:p>
    <w:tbl>
      <w:tblPr>
        <w:tblW w:w="10771" w:type="dxa"/>
        <w:tblInd w:w="-5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40"/>
        <w:gridCol w:w="8831"/>
      </w:tblGrid>
      <w:tr w:rsidR="00B34C33" w:rsidRPr="00E1142A" w:rsidTr="00E1142A">
        <w:trPr>
          <w:trHeight w:val="526"/>
        </w:trPr>
        <w:tc>
          <w:tcPr>
            <w:tcW w:w="1940" w:type="dxa"/>
          </w:tcPr>
          <w:p w:rsidR="00B34C33" w:rsidRPr="00E1142A" w:rsidRDefault="00B34C3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B34C33" w:rsidRPr="00E1142A" w:rsidRDefault="00B34C3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31" w:type="dxa"/>
          </w:tcPr>
          <w:p w:rsidR="00B34C33" w:rsidRPr="00E1142A" w:rsidRDefault="00B34C33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ДОКТОР МЕДИЦИНЕ СПЕЦИЈАЛИСТА У</w:t>
            </w: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ОПЕРАЦИОНИМ САЛАМА</w:t>
            </w: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–</w:t>
            </w:r>
          </w:p>
          <w:p w:rsidR="00B34C33" w:rsidRPr="00E1142A" w:rsidRDefault="009F44E8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-Н</w:t>
            </w:r>
            <w:r w:rsidR="00B34C33" w:rsidRPr="00E1142A">
              <w:rPr>
                <w:rFonts w:ascii="Times New Roman" w:hAnsi="Times New Roman"/>
                <w:b/>
                <w:sz w:val="20"/>
                <w:szCs w:val="20"/>
              </w:rPr>
              <w:t>ачелник службе</w:t>
            </w: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за Гинекологију и акушерство-</w:t>
            </w:r>
          </w:p>
          <w:p w:rsidR="00B34C33" w:rsidRPr="00E1142A" w:rsidRDefault="00B34C33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B34C33" w:rsidRPr="00E1142A" w:rsidTr="00E1142A">
        <w:trPr>
          <w:trHeight w:val="526"/>
        </w:trPr>
        <w:tc>
          <w:tcPr>
            <w:tcW w:w="1940" w:type="dxa"/>
          </w:tcPr>
          <w:p w:rsidR="00B34C33" w:rsidRPr="00E1142A" w:rsidRDefault="00B34C3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31" w:type="dxa"/>
          </w:tcPr>
          <w:p w:rsidR="00B34C33" w:rsidRPr="00E1142A" w:rsidRDefault="00B34C3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ZO30303</w:t>
            </w:r>
          </w:p>
        </w:tc>
      </w:tr>
      <w:tr w:rsidR="00B34C33" w:rsidRPr="00E1142A" w:rsidTr="00E1142A">
        <w:trPr>
          <w:trHeight w:val="488"/>
        </w:trPr>
        <w:tc>
          <w:tcPr>
            <w:tcW w:w="1940" w:type="dxa"/>
          </w:tcPr>
          <w:p w:rsidR="00B34C33" w:rsidRPr="00E1142A" w:rsidRDefault="00B34C3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B34C33" w:rsidRPr="00E1142A" w:rsidRDefault="00B34C3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831" w:type="dxa"/>
          </w:tcPr>
          <w:p w:rsidR="00B34C33" w:rsidRPr="00E1142A" w:rsidRDefault="00B34C33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34C33" w:rsidRPr="00E1142A" w:rsidRDefault="00B34C33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B34C33" w:rsidRPr="00E1142A" w:rsidRDefault="00B34C33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Обавља послове из домена своје специјалности; организује и руководи радом своје организационе јединице; стара се и одговара за стручно, квалитетно и благовремено извршавање послова и задатака; одговоран је за стручни рад организационе јединице; стара се о извршењу Плана рада организационе јединице у свим његовим сегментима и предузима мере за његово спровођење; врши контролу спровођења Програма унапређења квалитета рада; организује и спроводи стручни надзор над радом здравствених и других радника организационе јединице; утврђује оперативни распоред рада: распоред дежурства, приправности, консултација, распоред запослених у сменском раду и др; предлаже годишњи план рада организационе јединице у свим сегментима плана, план стручног усавршавања, план коришћења годишњих одмора; даје сагласност на све захтеве запослених за остваривање права из радног односа; потписује захтеве за набавку основних средстава и инвентара, захтеве за текуће и инвестиционо одржавање објекта и опреме, требовање лекова, медицинског и другог потрошног материјала; учествује у раду стручног колегијума; </w:t>
            </w:r>
          </w:p>
          <w:p w:rsidR="00B34C33" w:rsidRPr="00E1142A" w:rsidRDefault="00B34C33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по утврђеном распореду води главну визиту,одговоран је за правилно и уредно вођење медицинске документације; координира рад одсека у оквиру своје организационе јединице; координира и утиче на развој добре сарадње са другим организационим јединицама</w:t>
            </w:r>
            <w:r w:rsidRPr="00E1142A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;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организује начин саопштавања потребних информација о стању пацијената; 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о спровођењу стручног рада у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својој организационој јединици; стара се да односи здравствених радника према корисницима услуга – пацијентима буду хумани и коректни; организује и контролише спровођење мера превенције од интрахоспиталних инфекција; саставља предлоге плана рада и плана набавки, одговоран је за спровођење и извршење утврђеног  плана рада и плана набавки; организује и контролише обуку приправника и специјализаната; брине о стручном усавршавању и континуираној едукацији запослених; стара се о спровођењу постојећих и увођењу нових дијагностичких и терапијских метода; стара се да запослени, у процесу рада, примењују прописане мере за безбедан и здрав рад, да наменски користе средства за рад, да користе прописана средства и опрему за личну заштиту на раду и да са њима пажљиво рукују; стара се о мерама извршења и показатељима квалитета заштите; спроводи утврђену пословну политику установе; одговоран је за спровођење Одлука, Наредби и Закључака стручних органа, органа управљања и директора установе; стара се о правилној примени прописа и општих аката и одговара за законитост рада своје организационе јединице; 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дговоран је за спровођење хигијенско – техничке заштите, санитарно – хигијенских и других прописа који се односе на организациону јединицу.</w:t>
            </w:r>
          </w:p>
          <w:p w:rsidR="00B34C33" w:rsidRPr="00E1142A" w:rsidRDefault="00B34C33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Превенира, дијагностикује и лечи болести, повреде и друге физичке и менталне поремећаје коришћењем  специјализованих метода и техника, кроз примену принципа и процедура савремене медицине, о чему води прописану медицинску документацију; прегледа хоспитализоване и амбулантне пацијенте, врши пријем и отпуст болесника и издаје потребну документацију о резултатима лечења; реализује специјалистичке, дијагностичко-терапеутске интервенције; поставља дијагнозу, одређује терапију и води лечење; обавештава и саветује пацијента и породицу у вези са здравственим стањем и лечењем; обавља свакодневну визиту хоспитализованих пацијената, прати њихово стање, даје стручно упутство у вези дијагностике и лечења; врши пријем и збрињавање хитних пацијената; спроводи здравствену заштиту одређених категорија становништва, односно пацијената  оболелих од болести за чију превенцију, дијагностику и лечење је специјализован; обавља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друге послове из домена своје специјалности;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учествује у унапређењу квалитета здравствене заштите; обавља консултације са другим здравственим радницима и здравственим сарадницима; планира, надзире и евалуира спровођење здравствене заштите; спроводи активности стручног усавршавања у оквиру своје специјалности; утврђује време и узрок смрти; з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аједно са сарадницима одговоран је за исправност и правилно коришћење медицинске опреме;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правилно и уредно вођење медицинске документације;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чествује у здравственом васпитању и едукацији здравствених радника, лекара на специјализацији и приправника;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придржава се мера заштите на раду.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Пружа стручну пратњу приликом транспорта пацијента у здравствену установу вишег нивоа.</w:t>
            </w:r>
          </w:p>
          <w:p w:rsidR="00B34C33" w:rsidRPr="00E1142A" w:rsidRDefault="00B34C33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B34C33" w:rsidRPr="00E1142A" w:rsidRDefault="00B34C33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За свој рад одговоран је  Управнику ОЈ Опште болнице Врање   и директору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З.Ц Врање</w:t>
            </w:r>
          </w:p>
        </w:tc>
      </w:tr>
      <w:tr w:rsidR="00B34C33" w:rsidRPr="00E1142A" w:rsidTr="00E1142A">
        <w:tc>
          <w:tcPr>
            <w:tcW w:w="1940" w:type="dxa"/>
          </w:tcPr>
          <w:p w:rsidR="00B34C33" w:rsidRPr="00E1142A" w:rsidRDefault="00B34C3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31" w:type="dxa"/>
          </w:tcPr>
          <w:p w:rsidR="00B34C33" w:rsidRPr="00E1142A" w:rsidRDefault="00B34C33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образовање:</w:t>
            </w:r>
          </w:p>
          <w:p w:rsidR="00B34C33" w:rsidRPr="00E1142A" w:rsidRDefault="00B34C33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интегрисаним академским студијама из области медицине  по пропису који уређује високо образовање, почев од 10. септембра 2005. године и завршена специјализација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B34C33" w:rsidRPr="00E1142A" w:rsidRDefault="00B34C33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 из области медицине у трајању од најмање пет година по пропису који је уређивао високо образовање до 10. септембра 2005. године и завршена специјализација   у складу са Правилником о специјализацијама и ужим специјализацијама здравствених радника и здравствених сарадника;</w:t>
            </w:r>
          </w:p>
        </w:tc>
      </w:tr>
      <w:tr w:rsidR="00B34C33" w:rsidRPr="00E1142A" w:rsidTr="00E1142A">
        <w:tc>
          <w:tcPr>
            <w:tcW w:w="1940" w:type="dxa"/>
          </w:tcPr>
          <w:p w:rsidR="00B34C33" w:rsidRPr="00E1142A" w:rsidRDefault="00B34C3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31" w:type="dxa"/>
          </w:tcPr>
          <w:p w:rsidR="00B34C33" w:rsidRPr="00E1142A" w:rsidRDefault="00B34C33" w:rsidP="00E1142A">
            <w:pPr>
              <w:numPr>
                <w:ilvl w:val="0"/>
                <w:numId w:val="46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B34C33" w:rsidRPr="00E1142A" w:rsidRDefault="00B34C33" w:rsidP="00E1142A">
            <w:pPr>
              <w:numPr>
                <w:ilvl w:val="0"/>
                <w:numId w:val="46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B34C33" w:rsidRPr="00E1142A" w:rsidRDefault="00B34C33" w:rsidP="00E1142A">
            <w:pPr>
              <w:numPr>
                <w:ilvl w:val="0"/>
                <w:numId w:val="46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специјалистички испит;</w:t>
            </w:r>
          </w:p>
          <w:p w:rsidR="00B34C33" w:rsidRPr="00E1142A" w:rsidRDefault="00B34C33" w:rsidP="00E1142A">
            <w:pPr>
              <w:numPr>
                <w:ilvl w:val="0"/>
                <w:numId w:val="47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четири године и шест месеци радног искуства у звању доктора медицине</w:t>
            </w:r>
          </w:p>
          <w:p w:rsidR="00B34C33" w:rsidRPr="00E1142A" w:rsidRDefault="00B34C33" w:rsidP="00E1142A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</w:tr>
      <w:tr w:rsidR="00B34C33" w:rsidRPr="00E1142A" w:rsidTr="00E1142A">
        <w:tc>
          <w:tcPr>
            <w:tcW w:w="1940" w:type="dxa"/>
          </w:tcPr>
          <w:p w:rsidR="00B34C33" w:rsidRPr="00E1142A" w:rsidRDefault="00B34C3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831" w:type="dxa"/>
          </w:tcPr>
          <w:p w:rsidR="00B34C33" w:rsidRPr="00E1142A" w:rsidRDefault="00B34C3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B34C33" w:rsidRPr="00F904A2" w:rsidRDefault="00B34C33" w:rsidP="00B34C33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791" w:type="dxa"/>
        <w:tblInd w:w="-8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7"/>
        <w:gridCol w:w="8824"/>
      </w:tblGrid>
      <w:tr w:rsidR="00B34C33" w:rsidRPr="00E1142A" w:rsidTr="00E1142A">
        <w:trPr>
          <w:trHeight w:val="526"/>
        </w:trPr>
        <w:tc>
          <w:tcPr>
            <w:tcW w:w="1967" w:type="dxa"/>
          </w:tcPr>
          <w:p w:rsidR="00B34C33" w:rsidRPr="00E1142A" w:rsidRDefault="00B34C3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B34C33" w:rsidRPr="00E1142A" w:rsidRDefault="00B34C3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24" w:type="dxa"/>
          </w:tcPr>
          <w:p w:rsidR="00B34C33" w:rsidRPr="00E1142A" w:rsidRDefault="00EE3B54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ДОКТОР МЕДИЦИНЕ </w:t>
            </w:r>
            <w:r w:rsidR="009F44E8" w:rsidRPr="00E1142A">
              <w:rPr>
                <w:rFonts w:ascii="Times New Roman" w:hAnsi="Times New Roman"/>
                <w:b/>
                <w:sz w:val="20"/>
                <w:szCs w:val="20"/>
              </w:rPr>
              <w:t>СПЕЦИЈАЛИСТА</w:t>
            </w:r>
            <w:r w:rsidR="00B34C33"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У</w:t>
            </w:r>
            <w:r w:rsidR="00B34C33"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ОПЕРАЦИОНИМ САЛАМА</w:t>
            </w:r>
            <w:r w:rsidR="00B34C33"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B34C33" w:rsidRPr="00E1142A" w:rsidRDefault="009F44E8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-специјалиста гинекологије и акушерства</w:t>
            </w:r>
            <w:r w:rsidR="00B34C33" w:rsidRPr="00E1142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  <w:p w:rsidR="009F44E8" w:rsidRPr="00E1142A" w:rsidRDefault="009F44E8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34C33" w:rsidRPr="00E1142A" w:rsidRDefault="00B34C33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-шеф одсека за породилиште;</w:t>
            </w:r>
          </w:p>
          <w:p w:rsidR="00B34C33" w:rsidRPr="00E1142A" w:rsidRDefault="00B34C33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-шеф одсека пуерпериум;</w:t>
            </w:r>
          </w:p>
          <w:p w:rsidR="00B34C33" w:rsidRPr="00E1142A" w:rsidRDefault="00B34C33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-шеф одсека оперативног блока-</w:t>
            </w:r>
          </w:p>
          <w:p w:rsidR="00B34C33" w:rsidRPr="00E1142A" w:rsidRDefault="00B34C33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-шеф одсека за патологију трудноће-</w:t>
            </w:r>
          </w:p>
          <w:p w:rsidR="00B34C33" w:rsidRPr="00E1142A" w:rsidRDefault="00B34C33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-шеф одсека за стерилитет-</w:t>
            </w:r>
          </w:p>
          <w:p w:rsidR="00B34C33" w:rsidRPr="00E1142A" w:rsidRDefault="00B34C33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-шеф одсека за конзервативну гинекологију-</w:t>
            </w:r>
          </w:p>
          <w:p w:rsidR="00B34C33" w:rsidRPr="00E1142A" w:rsidRDefault="00B34C33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-шеф одсека за рано откривање малигних болести-</w:t>
            </w:r>
          </w:p>
          <w:p w:rsidR="00B34C33" w:rsidRPr="00E1142A" w:rsidRDefault="00B34C33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-шеф кабинета за ултразвучну дијагностику-</w:t>
            </w:r>
          </w:p>
          <w:p w:rsidR="00EE3B54" w:rsidRPr="00E1142A" w:rsidRDefault="00EE3B54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-шеф кабинета за цитологију-</w:t>
            </w:r>
          </w:p>
          <w:p w:rsidR="00B34C33" w:rsidRPr="00E1142A" w:rsidRDefault="00EE3B54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-шеф одсека за  специјалистичко-консултативну делатност-</w:t>
            </w:r>
          </w:p>
        </w:tc>
      </w:tr>
      <w:tr w:rsidR="00EE3B54" w:rsidRPr="00E1142A" w:rsidTr="00E1142A">
        <w:trPr>
          <w:trHeight w:val="526"/>
        </w:trPr>
        <w:tc>
          <w:tcPr>
            <w:tcW w:w="1967" w:type="dxa"/>
          </w:tcPr>
          <w:p w:rsidR="00EE3B54" w:rsidRPr="00E1142A" w:rsidRDefault="00EE3B5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24" w:type="dxa"/>
          </w:tcPr>
          <w:p w:rsidR="00EE3B54" w:rsidRPr="00E1142A" w:rsidRDefault="009F44E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ZO30303</w:t>
            </w:r>
          </w:p>
        </w:tc>
      </w:tr>
      <w:tr w:rsidR="00EE3B54" w:rsidRPr="00E1142A" w:rsidTr="00E1142A">
        <w:trPr>
          <w:trHeight w:val="488"/>
        </w:trPr>
        <w:tc>
          <w:tcPr>
            <w:tcW w:w="1967" w:type="dxa"/>
          </w:tcPr>
          <w:p w:rsidR="00EE3B54" w:rsidRPr="00E1142A" w:rsidRDefault="00EE3B5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E3B54" w:rsidRPr="00E1142A" w:rsidRDefault="00EE3B5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E3B54" w:rsidRPr="00E1142A" w:rsidRDefault="00EE3B5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E3B54" w:rsidRPr="00E1142A" w:rsidRDefault="00EE3B5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E3B54" w:rsidRPr="00E1142A" w:rsidRDefault="00EE3B5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E3B54" w:rsidRPr="00E1142A" w:rsidRDefault="00EE3B5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E3B54" w:rsidRPr="00E1142A" w:rsidRDefault="00EE3B5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E3B54" w:rsidRPr="00E1142A" w:rsidRDefault="00EE3B5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E3B54" w:rsidRPr="00E1142A" w:rsidRDefault="00EE3B5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E3B54" w:rsidRPr="00E1142A" w:rsidRDefault="00EE3B5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E3B54" w:rsidRPr="00E1142A" w:rsidRDefault="00EE3B5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E3B54" w:rsidRPr="00E1142A" w:rsidRDefault="00EE3B5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E3B54" w:rsidRPr="00E1142A" w:rsidRDefault="00EE3B5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E3B54" w:rsidRPr="00E1142A" w:rsidRDefault="00EE3B5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E3B54" w:rsidRPr="00E1142A" w:rsidRDefault="00EE3B5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E3B54" w:rsidRPr="00E1142A" w:rsidRDefault="00EE3B5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E3B54" w:rsidRPr="00E1142A" w:rsidRDefault="00EE3B5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E3B54" w:rsidRPr="00E1142A" w:rsidRDefault="00EE3B5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E3B54" w:rsidRPr="00E1142A" w:rsidRDefault="00EE3B5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E3B54" w:rsidRPr="00E1142A" w:rsidRDefault="00EE3B5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E3B54" w:rsidRPr="00E1142A" w:rsidRDefault="00EE3B5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E3B54" w:rsidRPr="00E1142A" w:rsidRDefault="00EE3B5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E3B54" w:rsidRPr="00E1142A" w:rsidRDefault="00EE3B5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E3B54" w:rsidRPr="00E1142A" w:rsidRDefault="00EE3B54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824" w:type="dxa"/>
          </w:tcPr>
          <w:p w:rsidR="00EE3B54" w:rsidRPr="00E1142A" w:rsidRDefault="00EE3B54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EE3B54" w:rsidRPr="00E1142A" w:rsidRDefault="00EE3B54" w:rsidP="00FE1D5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EE3B54" w:rsidRPr="00E1142A" w:rsidRDefault="00EE3B54" w:rsidP="00FE1D5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Руководи стручним и организационим пословима одсека, односно организује и координира рад одсека и стара се о извршењу послова и задатака у оквиру одсека.</w:t>
            </w:r>
          </w:p>
          <w:p w:rsidR="00EE3B54" w:rsidRPr="00E1142A" w:rsidRDefault="00EE3B54" w:rsidP="00FE1D5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Координира дијагностички и терапијски рад одсека, врши распоред лекара и осталих радника на послове и радне задатке у оквиру одсека. </w:t>
            </w:r>
          </w:p>
          <w:p w:rsidR="00EE3B54" w:rsidRPr="00E1142A" w:rsidRDefault="00EE3B54" w:rsidP="00FE1D5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Организује стручно методолошки рад одсека. </w:t>
            </w:r>
          </w:p>
          <w:p w:rsidR="00EE3B54" w:rsidRPr="00E1142A" w:rsidRDefault="00EE3B54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Превенира, дијагностикује и лечи болести, повреде и друге физичке и менталне поремећаје коришћењем  специјализованих метода и техника, кроз примену принципа и процедура савремене медицине, о чему води прописану медицинску документацију; прегледа хоспитализоване и амбулантне пацијенте, врши пријем и отпуст болесника и издаје потребну документацију о резултатима лечења; реализује специјалистичке, дијагностичко-терапеутске интервенције; хируршке интервенције;  поставља дијагнозу, одређује терапију и води лечење; обавештава и саветује пацијента и породицу у вези са здравственим стањем и лечењем; обавља свакодневну визиту хоспитализованих пацијената, прати њихово стање, даје стручно упутство у вези дијагностике и лечења; врши пријем и збрињавање хитних пацијената; спроводи здравствену заштиту одређених категорија становништва, односно пацијената  оболелих од болести за чију превенцију, дијагностику и лечење је специјализован; обавља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друге послове из домена своје специјалности;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учествује у унапређењу квалитета здравствене заштите; обавља консултације са другим здравственим радницима и здравственим сарадницима; планира, надзире и евалуира спровођење здравствене заштите; спроводи активности стручног усавршавања у оквиру своје специјалности; утврђује време и узрок смрти; з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аједно са сарадницима одговоран је за исправност и правилно коришћење медицинске опреме;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правилно и уредно вођење медицинске документације;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чествује у здравственом васпитању и едукацији здравствених радника, лекара на специјализацији и приправника;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придржава се мера заштите на раду.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Пружа стручну пратњу приликом транспорта пацијента у здравствену установу вишег нивоа.</w:t>
            </w:r>
          </w:p>
          <w:p w:rsidR="00EE3B54" w:rsidRPr="00E1142A" w:rsidRDefault="00EE3B54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EE3B54" w:rsidRPr="00E1142A" w:rsidRDefault="00EE3B54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За свој рад одговоран </w:t>
            </w:r>
            <w:r w:rsidR="00153E49">
              <w:rPr>
                <w:rFonts w:ascii="Times New Roman" w:hAnsi="Times New Roman"/>
                <w:sz w:val="20"/>
                <w:szCs w:val="20"/>
              </w:rPr>
              <w:t>је  начелнику службе</w:t>
            </w:r>
            <w:r w:rsidR="00CE58E6" w:rsidRPr="00E1142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EE3B54" w:rsidRPr="00E1142A" w:rsidTr="00E1142A">
        <w:tc>
          <w:tcPr>
            <w:tcW w:w="1967" w:type="dxa"/>
          </w:tcPr>
          <w:p w:rsidR="00EE3B54" w:rsidRPr="00E1142A" w:rsidRDefault="00EE3B54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E3B54" w:rsidRPr="00E1142A" w:rsidRDefault="00EE3B54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E3B54" w:rsidRPr="00E1142A" w:rsidRDefault="00EE3B54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E3B54" w:rsidRPr="00E1142A" w:rsidRDefault="00EE3B54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24" w:type="dxa"/>
          </w:tcPr>
          <w:p w:rsidR="00EE3B54" w:rsidRPr="00E1142A" w:rsidRDefault="00EE3B54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образовање:</w:t>
            </w:r>
          </w:p>
          <w:p w:rsidR="00EE3B54" w:rsidRPr="00E1142A" w:rsidRDefault="00EE3B54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интегрисаним академским студијама из области медицине  по пропису који уређује високо образовање, почев од 10. септембра 2005. године и завршена специјализација у складу са Правилником о специјализацијама  здравствених радника и здравствених сарадника;</w:t>
            </w:r>
          </w:p>
          <w:p w:rsidR="00EE3B54" w:rsidRPr="00E1142A" w:rsidRDefault="00EE3B54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из области медицине у трајању од најмање пет година по пропису који је уређивао високо образовање до 10. септембра 2005. године и завршена специјализација у складу са Правилником о специјализацијама и ужим специјализацијама здравствених радника и здравствених сарадника;</w:t>
            </w: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</w:tr>
      <w:tr w:rsidR="00EE3B54" w:rsidRPr="00E1142A" w:rsidTr="00E1142A">
        <w:tc>
          <w:tcPr>
            <w:tcW w:w="1967" w:type="dxa"/>
          </w:tcPr>
          <w:p w:rsidR="00EE3B54" w:rsidRPr="00E1142A" w:rsidRDefault="00EE3B5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24" w:type="dxa"/>
          </w:tcPr>
          <w:p w:rsidR="00EE3B54" w:rsidRPr="00E1142A" w:rsidRDefault="00EE3B54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EE3B54" w:rsidRPr="00E1142A" w:rsidRDefault="00EE3B54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EE3B54" w:rsidRPr="00E1142A" w:rsidRDefault="00EE3B54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специјалистички испит;</w:t>
            </w:r>
          </w:p>
          <w:p w:rsidR="00EE3B54" w:rsidRPr="00E1142A" w:rsidRDefault="00EE3B54" w:rsidP="00E1142A">
            <w:pPr>
              <w:numPr>
                <w:ilvl w:val="0"/>
                <w:numId w:val="39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три године и шест месеци радног искуства у звању доктора медицине</w:t>
            </w:r>
          </w:p>
        </w:tc>
      </w:tr>
      <w:tr w:rsidR="00EE3B54" w:rsidRPr="00E1142A" w:rsidTr="00E1142A">
        <w:tc>
          <w:tcPr>
            <w:tcW w:w="1967" w:type="dxa"/>
          </w:tcPr>
          <w:p w:rsidR="00EE3B54" w:rsidRPr="00E1142A" w:rsidRDefault="00EE3B5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824" w:type="dxa"/>
          </w:tcPr>
          <w:p w:rsidR="00EE3B54" w:rsidRPr="00E1142A" w:rsidRDefault="00EE3B5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10</w:t>
            </w:r>
          </w:p>
        </w:tc>
      </w:tr>
    </w:tbl>
    <w:p w:rsidR="00B34C33" w:rsidRPr="007F4783" w:rsidRDefault="00B34C33" w:rsidP="00B34C33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791" w:type="dxa"/>
        <w:tblInd w:w="-8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7"/>
        <w:gridCol w:w="8824"/>
      </w:tblGrid>
      <w:tr w:rsidR="00B34C33" w:rsidRPr="00E1142A" w:rsidTr="00E1142A">
        <w:trPr>
          <w:trHeight w:val="526"/>
        </w:trPr>
        <w:tc>
          <w:tcPr>
            <w:tcW w:w="1967" w:type="dxa"/>
          </w:tcPr>
          <w:p w:rsidR="00B34C33" w:rsidRPr="00E1142A" w:rsidRDefault="00B34C3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B34C33" w:rsidRPr="00E1142A" w:rsidRDefault="00B34C3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24" w:type="dxa"/>
          </w:tcPr>
          <w:p w:rsidR="00FE1D5E" w:rsidRPr="00E1142A" w:rsidRDefault="00FE1D5E" w:rsidP="00E1142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 xml:space="preserve">Доктор медицине субспецијалиста на болничком одељењу и у специјалистичкој амбуланти </w:t>
            </w:r>
          </w:p>
          <w:p w:rsidR="00CE58E6" w:rsidRPr="00E1142A" w:rsidRDefault="00CE58E6" w:rsidP="00E1142A">
            <w:pPr>
              <w:pStyle w:val="Default"/>
              <w:jc w:val="center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-шеф одсека за интензивну негу новорођенчади-</w:t>
            </w:r>
          </w:p>
          <w:p w:rsidR="00CE58E6" w:rsidRPr="00E1142A" w:rsidRDefault="00CE58E6" w:rsidP="00E1142A">
            <w:pPr>
              <w:pStyle w:val="Default"/>
              <w:jc w:val="center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-шеф одсека за „baby friendly“-</w:t>
            </w:r>
          </w:p>
          <w:p w:rsidR="00CE58E6" w:rsidRPr="00E1142A" w:rsidRDefault="00CE58E6" w:rsidP="00E1142A">
            <w:pPr>
              <w:pStyle w:val="Default"/>
              <w:jc w:val="center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-шеф одсека за патологију новорођенчада-</w:t>
            </w:r>
          </w:p>
          <w:p w:rsidR="00B34C33" w:rsidRPr="00E1142A" w:rsidRDefault="00B34C33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34C33" w:rsidRPr="00E1142A" w:rsidTr="00E1142A">
        <w:trPr>
          <w:trHeight w:val="526"/>
        </w:trPr>
        <w:tc>
          <w:tcPr>
            <w:tcW w:w="1967" w:type="dxa"/>
          </w:tcPr>
          <w:p w:rsidR="00B34C33" w:rsidRPr="00E1142A" w:rsidRDefault="00B34C3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24" w:type="dxa"/>
          </w:tcPr>
          <w:p w:rsidR="00B34C33" w:rsidRPr="00E1142A" w:rsidRDefault="00FE1D5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E5E5E3"/>
              </w:rPr>
              <w:t>Z030127</w:t>
            </w:r>
          </w:p>
        </w:tc>
      </w:tr>
      <w:tr w:rsidR="00CE58E6" w:rsidRPr="00E1142A" w:rsidTr="00E1142A">
        <w:trPr>
          <w:trHeight w:val="488"/>
        </w:trPr>
        <w:tc>
          <w:tcPr>
            <w:tcW w:w="1967" w:type="dxa"/>
          </w:tcPr>
          <w:p w:rsidR="00CE58E6" w:rsidRPr="00E1142A" w:rsidRDefault="00CE58E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CE58E6" w:rsidRPr="00E1142A" w:rsidRDefault="00CE58E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CE58E6" w:rsidRPr="00E1142A" w:rsidRDefault="00CE58E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CE58E6" w:rsidRPr="00E1142A" w:rsidRDefault="00CE58E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CE58E6" w:rsidRPr="00E1142A" w:rsidRDefault="00CE58E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CE58E6" w:rsidRPr="00E1142A" w:rsidRDefault="00CE58E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824" w:type="dxa"/>
          </w:tcPr>
          <w:p w:rsidR="00CE58E6" w:rsidRPr="00E1142A" w:rsidRDefault="00C21278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</w:t>
            </w:r>
            <w:r w:rsidR="00CE58E6" w:rsidRPr="00E1142A">
              <w:rPr>
                <w:sz w:val="20"/>
                <w:szCs w:val="20"/>
              </w:rPr>
              <w:t xml:space="preserve">превенира, дијагностикује и лечи болести, повреде и друге физичке и менталне поремећаје коришћењем високо специјализованих метода и техника, кроз примену принципа и процедура савремене медицине, о чему води прописану медицинску документацију; </w:t>
            </w:r>
          </w:p>
          <w:p w:rsidR="00CE58E6" w:rsidRPr="00E1142A" w:rsidRDefault="00CE58E6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прегледа хоспитализоване и амбулантне пацијенте, врши пријем и отпуст болесника и издаје потребну документацију о резултатима лечења; </w:t>
            </w:r>
          </w:p>
          <w:p w:rsidR="00CE58E6" w:rsidRPr="00E1142A" w:rsidRDefault="00CE58E6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реализује субспецијалистичке, дијагностичко–терапеутске интервенције; </w:t>
            </w:r>
          </w:p>
          <w:p w:rsidR="00CE58E6" w:rsidRPr="00E1142A" w:rsidRDefault="00CE58E6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поставља дијагнозу, одређује терапију и води лечење; </w:t>
            </w:r>
          </w:p>
          <w:p w:rsidR="00CE58E6" w:rsidRPr="00E1142A" w:rsidRDefault="00CE58E6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обавештава и саветује пацијента и породицу у вези са здравственим стањем и лечењем; </w:t>
            </w:r>
          </w:p>
          <w:p w:rsidR="00CE58E6" w:rsidRPr="00E1142A" w:rsidRDefault="00CE58E6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обавља свакодневну визиту хоспитализованих пацијената, прати њихово стање, даје стручно упутство у вези дијагностике и лечења; </w:t>
            </w:r>
          </w:p>
          <w:p w:rsidR="00CE58E6" w:rsidRPr="00E1142A" w:rsidRDefault="00CE58E6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врши пријем и збрињавање хитних пацијената; </w:t>
            </w:r>
          </w:p>
          <w:p w:rsidR="00CE58E6" w:rsidRPr="00E1142A" w:rsidRDefault="00CE58E6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спроводи здравствену заштиту одређених категорија становништва, односно пацијената оболелих од болести за чију превенцију, дијагностику и лечење је уже специјализован; </w:t>
            </w:r>
          </w:p>
          <w:p w:rsidR="00CE58E6" w:rsidRPr="00E1142A" w:rsidRDefault="00CE58E6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обавља послове лабораторијске, радиолошке и друге дијагностике за коју је уже специјализован, о чему сачињава извештај; </w:t>
            </w:r>
          </w:p>
          <w:p w:rsidR="00CE58E6" w:rsidRPr="00E1142A" w:rsidRDefault="00CE58E6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учествује у унапређењу квалитета здравствене заштите; </w:t>
            </w:r>
          </w:p>
          <w:p w:rsidR="00CE58E6" w:rsidRPr="00E1142A" w:rsidRDefault="00CE58E6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обавља консултације са другим здравственим радницима и здравственим сарадницима; </w:t>
            </w:r>
          </w:p>
          <w:p w:rsidR="00CE58E6" w:rsidRPr="00E1142A" w:rsidRDefault="00CE58E6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планира, надзире и евалуира спровођење здравствене заштите; </w:t>
            </w:r>
          </w:p>
          <w:p w:rsidR="00CE58E6" w:rsidRPr="00E1142A" w:rsidRDefault="00CE58E6">
            <w:pPr>
              <w:pStyle w:val="Default"/>
              <w:rPr>
                <w:sz w:val="23"/>
                <w:szCs w:val="23"/>
              </w:rPr>
            </w:pPr>
            <w:r w:rsidRPr="00E1142A">
              <w:rPr>
                <w:sz w:val="20"/>
                <w:szCs w:val="20"/>
              </w:rPr>
              <w:t xml:space="preserve">– </w:t>
            </w:r>
            <w:r w:rsidR="00FE1D5E" w:rsidRPr="00E1142A">
              <w:rPr>
                <w:sz w:val="20"/>
                <w:szCs w:val="20"/>
              </w:rPr>
              <w:t>обављ</w:t>
            </w:r>
            <w:r w:rsidRPr="00E1142A">
              <w:rPr>
                <w:sz w:val="20"/>
                <w:szCs w:val="20"/>
              </w:rPr>
              <w:t xml:space="preserve"> послове дијетотерапије, медицинске</w:t>
            </w:r>
            <w:r w:rsidRPr="00E1142A">
              <w:rPr>
                <w:sz w:val="23"/>
                <w:szCs w:val="23"/>
              </w:rPr>
              <w:t xml:space="preserve"> </w:t>
            </w:r>
          </w:p>
        </w:tc>
      </w:tr>
      <w:tr w:rsidR="00CE58E6" w:rsidRPr="00E1142A" w:rsidTr="00E1142A">
        <w:tc>
          <w:tcPr>
            <w:tcW w:w="1967" w:type="dxa"/>
          </w:tcPr>
          <w:p w:rsidR="00CE58E6" w:rsidRPr="00E1142A" w:rsidRDefault="00CE58E6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CE58E6" w:rsidRPr="00E1142A" w:rsidRDefault="00CE58E6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CE58E6" w:rsidRPr="00E1142A" w:rsidRDefault="00CE58E6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CE58E6" w:rsidRPr="00E1142A" w:rsidRDefault="00CE58E6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24" w:type="dxa"/>
          </w:tcPr>
          <w:p w:rsidR="00FE1D5E" w:rsidRPr="00E1142A" w:rsidRDefault="00FE1D5E" w:rsidP="00FE1D5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Високо образовање: </w:t>
            </w:r>
          </w:p>
          <w:p w:rsidR="00FE1D5E" w:rsidRPr="00E1142A" w:rsidRDefault="00FE1D5E" w:rsidP="00FE1D5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на интегрисаним академским студијама, по пропису који уређује високо образовање, почев од 10. септембра 2005. године и завршена специјализација и ужа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сарадника; </w:t>
            </w:r>
          </w:p>
          <w:p w:rsidR="00CE58E6" w:rsidRPr="00E1142A" w:rsidRDefault="00FE1D5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у трајању од најмање пет година по пропису који је уређивао високо образовање до 10. септембра 2005. године и завршена специјализација и ужа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сарадника.</w:t>
            </w:r>
            <w:r w:rsidRPr="00E1142A">
              <w:rPr>
                <w:sz w:val="23"/>
                <w:szCs w:val="23"/>
              </w:rPr>
              <w:t xml:space="preserve"> </w:t>
            </w:r>
          </w:p>
        </w:tc>
      </w:tr>
      <w:tr w:rsidR="00CE58E6" w:rsidRPr="00E1142A" w:rsidTr="00E1142A">
        <w:tc>
          <w:tcPr>
            <w:tcW w:w="1967" w:type="dxa"/>
          </w:tcPr>
          <w:p w:rsidR="00CE58E6" w:rsidRPr="00E1142A" w:rsidRDefault="00CE58E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24" w:type="dxa"/>
          </w:tcPr>
          <w:p w:rsidR="00FE1D5E" w:rsidRPr="00E1142A" w:rsidRDefault="00FE1D5E" w:rsidP="00FE1D5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стручни испит; </w:t>
            </w:r>
          </w:p>
          <w:p w:rsidR="00FE1D5E" w:rsidRPr="00E1142A" w:rsidRDefault="00FE1D5E" w:rsidP="00FE1D5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лиценца; </w:t>
            </w:r>
          </w:p>
          <w:p w:rsidR="00FE1D5E" w:rsidRPr="00E1142A" w:rsidRDefault="00FE1D5E" w:rsidP="00FE1D5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специјалистички испит; </w:t>
            </w:r>
          </w:p>
          <w:p w:rsidR="00FE1D5E" w:rsidRPr="00E1142A" w:rsidRDefault="00FE1D5E" w:rsidP="00FE1D5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испит/рад из уже специјализације; </w:t>
            </w:r>
          </w:p>
          <w:p w:rsidR="00CE58E6" w:rsidRPr="00E1142A" w:rsidRDefault="00FE1D5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најмање четири године и шест месеци радног искуства у звању доктора медицине.</w:t>
            </w:r>
            <w:r w:rsidRPr="00E1142A">
              <w:rPr>
                <w:sz w:val="23"/>
                <w:szCs w:val="23"/>
              </w:rPr>
              <w:t xml:space="preserve"> </w:t>
            </w:r>
            <w:r w:rsidR="00CE58E6"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</w:tr>
      <w:tr w:rsidR="00CE58E6" w:rsidRPr="00E1142A" w:rsidTr="00E1142A">
        <w:tc>
          <w:tcPr>
            <w:tcW w:w="1967" w:type="dxa"/>
          </w:tcPr>
          <w:p w:rsidR="00CE58E6" w:rsidRPr="00E1142A" w:rsidRDefault="00CE58E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824" w:type="dxa"/>
          </w:tcPr>
          <w:p w:rsidR="00CE58E6" w:rsidRPr="00E1142A" w:rsidRDefault="009F44E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3</w:t>
            </w:r>
          </w:p>
        </w:tc>
      </w:tr>
    </w:tbl>
    <w:p w:rsidR="009F44E8" w:rsidRPr="00097B5D" w:rsidRDefault="009F44E8" w:rsidP="00B34C33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818" w:type="dxa"/>
        <w:tblInd w:w="-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8833"/>
      </w:tblGrid>
      <w:tr w:rsidR="00B34C33" w:rsidRPr="00E1142A" w:rsidTr="00E1142A">
        <w:trPr>
          <w:trHeight w:val="526"/>
        </w:trPr>
        <w:tc>
          <w:tcPr>
            <w:tcW w:w="1985" w:type="dxa"/>
          </w:tcPr>
          <w:p w:rsidR="00B34C33" w:rsidRPr="00E1142A" w:rsidRDefault="00B34C33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B34C33" w:rsidRPr="00E1142A" w:rsidRDefault="00B34C3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33" w:type="dxa"/>
          </w:tcPr>
          <w:p w:rsidR="00B34C33" w:rsidRPr="00E1142A" w:rsidRDefault="00B34C33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ДОКТОР МЕДИЦИНЕ СПЕЦИЈАЛИСТА У</w:t>
            </w: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ОПЕРАЦИОНИМ САЛАМА</w:t>
            </w: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B34C33" w:rsidRPr="00E1142A" w:rsidRDefault="00B34C33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УПРАВНИК ОЈ ОПШТЕ БОЛНИЦЕ</w:t>
            </w:r>
          </w:p>
          <w:p w:rsidR="009F44E8" w:rsidRPr="00E1142A" w:rsidRDefault="009F44E8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-специјалиста гинеколог акушер-</w:t>
            </w:r>
          </w:p>
        </w:tc>
      </w:tr>
      <w:tr w:rsidR="00B34C33" w:rsidRPr="00E1142A" w:rsidTr="00E1142A">
        <w:trPr>
          <w:trHeight w:val="526"/>
        </w:trPr>
        <w:tc>
          <w:tcPr>
            <w:tcW w:w="1985" w:type="dxa"/>
          </w:tcPr>
          <w:p w:rsidR="00B34C33" w:rsidRPr="00E1142A" w:rsidRDefault="00B34C33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33" w:type="dxa"/>
          </w:tcPr>
          <w:p w:rsidR="00B34C33" w:rsidRPr="00E1142A" w:rsidRDefault="00B34C3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Z030303</w:t>
            </w:r>
          </w:p>
        </w:tc>
      </w:tr>
      <w:tr w:rsidR="00B34C33" w:rsidRPr="00E1142A" w:rsidTr="00E1142A">
        <w:trPr>
          <w:trHeight w:val="488"/>
        </w:trPr>
        <w:tc>
          <w:tcPr>
            <w:tcW w:w="1985" w:type="dxa"/>
          </w:tcPr>
          <w:p w:rsidR="00B34C33" w:rsidRPr="00E1142A" w:rsidRDefault="00B34C3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B34C33" w:rsidRPr="00E1142A" w:rsidRDefault="00B34C3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B34C33" w:rsidRPr="00E1142A" w:rsidRDefault="00B34C3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B34C33" w:rsidRPr="00E1142A" w:rsidRDefault="00B34C3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B34C33" w:rsidRPr="00E1142A" w:rsidRDefault="00B34C3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B34C33" w:rsidRPr="00E1142A" w:rsidRDefault="00B34C3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B34C33" w:rsidRPr="00E1142A" w:rsidRDefault="00B34C3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B34C33" w:rsidRPr="00E1142A" w:rsidRDefault="00B34C33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833" w:type="dxa"/>
          </w:tcPr>
          <w:p w:rsidR="00B34C33" w:rsidRPr="00E1142A" w:rsidRDefault="00B34C33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Превенира, дијагностикује и лечи болести, повреде и друге физичке и менталне поремећаје коришћењем  специјализованих метода и техника, кроз примену принципа и процедура савремене медицине, о чему води прописану медицинску документацију; прегледа хоспитализоване и амбулантне пацијенте, врши пријем и отпуст болесника и издаје потребну документацију о резултатима лечења; реализује специјалистичке, дијагностичко-терапеутске интервенције; хируршке интервенције;  поставља дијагнозу, одређује терапију и води лечење; обавештава и саветује пацијента и породицу у вези са здравственим стањем и лечењем; обавља свакодневну визиту хоспитализованих пацијената, прати њихово стање, даје стручно упутство у вези дијагностике и лечења; врши пријем и збрињавање хитних пацијената; спроводи здравствену заштиту одређених категорија становништва, односно пацијената  оболелих од болести за чију превенцију, дијагностику и лечење је специјализован; обавља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друге послове из домена своје специјалности;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учествује у унапређењу квалитета здравствене заштите; обавља консултације са другим здравственим радницима и здравственим сарадницима; планира, надзире и евалуира спровођење здравствене заштите; спроводи активности стручног усавршавања у оквиру своје специјалности; утврђује време и узрок смрти; з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аједно са сарадницима одговоран је за исправност и правилно коришћење медицинске опреме;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правилно и уредно вођење медицинске документације;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чествује у здравственом васпитању и едукацији здравствених радника, лекара на специјализацији и приправника;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придржава се мера заштите на раду.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Пружа стручну пратњу приликом транспорта пацијента у здравствену установу вишег нивоа.</w:t>
            </w:r>
          </w:p>
        </w:tc>
      </w:tr>
      <w:tr w:rsidR="00B34C33" w:rsidRPr="00E1142A" w:rsidTr="00E1142A">
        <w:tc>
          <w:tcPr>
            <w:tcW w:w="1985" w:type="dxa"/>
          </w:tcPr>
          <w:p w:rsidR="00B34C33" w:rsidRPr="00E1142A" w:rsidRDefault="00B34C33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B34C33" w:rsidRPr="00E1142A" w:rsidRDefault="00B34C33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B34C33" w:rsidRPr="00E1142A" w:rsidRDefault="00B34C33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B34C33" w:rsidRPr="00E1142A" w:rsidRDefault="00B34C33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33" w:type="dxa"/>
          </w:tcPr>
          <w:p w:rsidR="00B34C33" w:rsidRPr="00E1142A" w:rsidRDefault="00B34C33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образовање:</w:t>
            </w:r>
          </w:p>
          <w:p w:rsidR="00B34C33" w:rsidRPr="00E1142A" w:rsidRDefault="00B34C33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интегрисаним академским студијама из области медицине  по пропису који уређује високо образовање, почев од 10. септембра 2005. године и завршена специјализација 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B34C33" w:rsidRPr="00E1142A" w:rsidRDefault="00B34C33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из области медицине у трајању од најмање пет година по пропису који је уређивао високо образовање до 10. септембра 2005. године и завршена специјализација  у складу са Правилником о специјализацијама и ужим специјализацијама здравствених радника и здравствених сарадника;</w:t>
            </w:r>
          </w:p>
        </w:tc>
      </w:tr>
      <w:tr w:rsidR="00B34C33" w:rsidRPr="00E1142A" w:rsidTr="00E1142A">
        <w:tc>
          <w:tcPr>
            <w:tcW w:w="1985" w:type="dxa"/>
          </w:tcPr>
          <w:p w:rsidR="00B34C33" w:rsidRPr="00E1142A" w:rsidRDefault="00B34C3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33" w:type="dxa"/>
          </w:tcPr>
          <w:p w:rsidR="00B34C33" w:rsidRPr="00E1142A" w:rsidRDefault="00B34C33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B34C33" w:rsidRPr="00E1142A" w:rsidRDefault="00B34C33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B34C33" w:rsidRPr="00E1142A" w:rsidRDefault="00B34C33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специјалистички испит;</w:t>
            </w:r>
          </w:p>
          <w:p w:rsidR="00B34C33" w:rsidRPr="00E1142A" w:rsidRDefault="00B34C33" w:rsidP="00E1142A">
            <w:pPr>
              <w:numPr>
                <w:ilvl w:val="0"/>
                <w:numId w:val="39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три године и шест месеци радног искуства у звању доктора медицине</w:t>
            </w:r>
          </w:p>
        </w:tc>
      </w:tr>
      <w:tr w:rsidR="00B34C33" w:rsidRPr="00E1142A" w:rsidTr="00E1142A">
        <w:tc>
          <w:tcPr>
            <w:tcW w:w="1985" w:type="dxa"/>
          </w:tcPr>
          <w:p w:rsidR="00B34C33" w:rsidRPr="00E1142A" w:rsidRDefault="00B34C3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833" w:type="dxa"/>
          </w:tcPr>
          <w:p w:rsidR="00B34C33" w:rsidRPr="00E1142A" w:rsidRDefault="009F44E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3</w:t>
            </w:r>
          </w:p>
        </w:tc>
      </w:tr>
    </w:tbl>
    <w:p w:rsidR="00B2006E" w:rsidRDefault="00B2006E" w:rsidP="00B34C33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37398" w:rsidRDefault="00737398" w:rsidP="00B34C33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37398" w:rsidRDefault="00737398" w:rsidP="00B34C33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37398" w:rsidRDefault="00737398" w:rsidP="00B34C33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37398" w:rsidRDefault="00737398" w:rsidP="00B34C33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37398" w:rsidRPr="00737398" w:rsidRDefault="00737398" w:rsidP="00B34C33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818" w:type="dxa"/>
        <w:tblInd w:w="-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8833"/>
      </w:tblGrid>
      <w:tr w:rsidR="00B2006E" w:rsidRPr="00E1142A" w:rsidTr="00E1142A">
        <w:trPr>
          <w:trHeight w:val="526"/>
        </w:trPr>
        <w:tc>
          <w:tcPr>
            <w:tcW w:w="1985" w:type="dxa"/>
          </w:tcPr>
          <w:p w:rsidR="00B2006E" w:rsidRPr="00E1142A" w:rsidRDefault="00B2006E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B2006E" w:rsidRPr="00E1142A" w:rsidRDefault="00B2006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33" w:type="dxa"/>
          </w:tcPr>
          <w:p w:rsidR="00B2006E" w:rsidRPr="00E1142A" w:rsidRDefault="00B2006E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2006E" w:rsidRPr="00E1142A" w:rsidRDefault="00B2006E" w:rsidP="00E1142A">
            <w:pPr>
              <w:pStyle w:val="Default"/>
              <w:jc w:val="center"/>
              <w:rPr>
                <w:b/>
                <w:sz w:val="23"/>
                <w:szCs w:val="23"/>
              </w:rPr>
            </w:pPr>
            <w:r w:rsidRPr="00E1142A">
              <w:rPr>
                <w:b/>
                <w:sz w:val="23"/>
                <w:szCs w:val="23"/>
              </w:rPr>
              <w:t xml:space="preserve">Доктор медицине специјалиста на болничком одељењу и у специјалистичкој амбуланти </w:t>
            </w:r>
          </w:p>
          <w:p w:rsidR="00B2006E" w:rsidRPr="00E1142A" w:rsidRDefault="00B2006E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-специјалиста педијатар-</w:t>
            </w:r>
          </w:p>
        </w:tc>
      </w:tr>
      <w:tr w:rsidR="00B2006E" w:rsidRPr="00E1142A" w:rsidTr="00E1142A">
        <w:trPr>
          <w:trHeight w:val="526"/>
        </w:trPr>
        <w:tc>
          <w:tcPr>
            <w:tcW w:w="1985" w:type="dxa"/>
          </w:tcPr>
          <w:p w:rsidR="00B2006E" w:rsidRPr="00E1142A" w:rsidRDefault="00B2006E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33" w:type="dxa"/>
          </w:tcPr>
          <w:p w:rsidR="00B2006E" w:rsidRPr="00E1142A" w:rsidRDefault="00B2006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E5E5E3"/>
              </w:rPr>
              <w:t>Z030327</w:t>
            </w:r>
          </w:p>
        </w:tc>
      </w:tr>
      <w:tr w:rsidR="00B2006E" w:rsidRPr="00E1142A" w:rsidTr="00E1142A">
        <w:trPr>
          <w:trHeight w:val="488"/>
        </w:trPr>
        <w:tc>
          <w:tcPr>
            <w:tcW w:w="1985" w:type="dxa"/>
          </w:tcPr>
          <w:p w:rsidR="00B2006E" w:rsidRPr="00E1142A" w:rsidRDefault="00B2006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B2006E" w:rsidRPr="00E1142A" w:rsidRDefault="00B2006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B2006E" w:rsidRPr="00E1142A" w:rsidRDefault="00B2006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B2006E" w:rsidRPr="00E1142A" w:rsidRDefault="00B2006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B2006E" w:rsidRPr="00E1142A" w:rsidRDefault="00B2006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B2006E" w:rsidRPr="00E1142A" w:rsidRDefault="00B2006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B2006E" w:rsidRPr="00E1142A" w:rsidRDefault="00B2006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B2006E" w:rsidRPr="00E1142A" w:rsidRDefault="00B2006E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833" w:type="dxa"/>
          </w:tcPr>
          <w:p w:rsidR="00B2006E" w:rsidRPr="00E1142A" w:rsidRDefault="00B2006E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Превенира, дијагностикује и лечи болести, повреде и друге физичке и менталне поремећаје коришћењем  специјализованих метода и техника, кроз примену принципа и процедура савремене медицине, о чему води прописану медицинску документацију; прегледа хоспитализоване и амбулантне пацијенте, врши пријем и отпуст болесника и издаје потребну документацију о резултатима лечења; реализује специјалистичке, дијагностичко-терапеутске интервенције;  поставља дијагнозу, одређује терапију и води лечење; обавештава и саветује пацијента и породицу у вези са здравственим стањем и лечењем; обавља свакодневну визиту хоспитализованих пацијената, прати њихово стање, даје стручно упутство у вези дијагностике и лечења; врши пријем и збрињавање хитних пацијената; спроводи здравствену заштиту одређених категорија становништва, односно пацијената  оболелих од болести за чију превенцију, дијагностику и лечење је специјализован; обавља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друге послове из домена своје специјалности;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учествује у унапређењу квалитета здравствене заштите; обавља консултације са другим здравственим радницима и здравственим сарадницима; планира, надзире и евалуира спровођење здравствене заштите; спроводи активности стручног усавршавања у оквиру своје специјалности</w:t>
            </w:r>
            <w:r w:rsidR="00C917F6" w:rsidRPr="00E1142A">
              <w:rPr>
                <w:rFonts w:ascii="Times New Roman" w:hAnsi="Times New Roman"/>
                <w:sz w:val="20"/>
                <w:szCs w:val="20"/>
              </w:rPr>
              <w:t>;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з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аједно са сарадницима одговоран је за исправност и правилно коришћење медицинске опреме;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правилно и уредно вођење медицинске документације;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чествује у здравственом васпитању и едукацији здравствених радника, лекара на специјализацији и приправника;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придржава се мера заштите на раду.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Пружа стручну пратњу приликом транспорта пацијента у здравствену установу вишег нивоа.</w:t>
            </w:r>
          </w:p>
        </w:tc>
      </w:tr>
      <w:tr w:rsidR="00B2006E" w:rsidRPr="00E1142A" w:rsidTr="00E1142A">
        <w:tc>
          <w:tcPr>
            <w:tcW w:w="1985" w:type="dxa"/>
          </w:tcPr>
          <w:p w:rsidR="00B2006E" w:rsidRPr="00E1142A" w:rsidRDefault="00B2006E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B2006E" w:rsidRPr="00E1142A" w:rsidRDefault="00B2006E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B2006E" w:rsidRPr="00E1142A" w:rsidRDefault="00B2006E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B2006E" w:rsidRPr="00E1142A" w:rsidRDefault="00B2006E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33" w:type="dxa"/>
          </w:tcPr>
          <w:p w:rsidR="00B2006E" w:rsidRPr="00E1142A" w:rsidRDefault="00B2006E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образовање:</w:t>
            </w:r>
          </w:p>
          <w:p w:rsidR="00B2006E" w:rsidRPr="00E1142A" w:rsidRDefault="00B2006E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интегрисаним академским студијама из области медицине  по пропису који уређује високо образовање, почев од 10. септембра 2005. године и завршена специјализација 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B2006E" w:rsidRPr="00E1142A" w:rsidRDefault="00B2006E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из области медицине у трајању од најмање пет година по пропису који је уређивао високо образовање до 10. септембра 2005. године и завршена специјализација  у складу са Правилником о специјализацијама и ужим специјализацијама здравствених радника и здравствених сарадника;</w:t>
            </w:r>
          </w:p>
        </w:tc>
      </w:tr>
      <w:tr w:rsidR="00B2006E" w:rsidRPr="00E1142A" w:rsidTr="00E1142A">
        <w:tc>
          <w:tcPr>
            <w:tcW w:w="1985" w:type="dxa"/>
          </w:tcPr>
          <w:p w:rsidR="00B2006E" w:rsidRPr="00E1142A" w:rsidRDefault="00B2006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33" w:type="dxa"/>
          </w:tcPr>
          <w:p w:rsidR="00B2006E" w:rsidRPr="00E1142A" w:rsidRDefault="00B2006E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B2006E" w:rsidRPr="00E1142A" w:rsidRDefault="00B2006E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B2006E" w:rsidRPr="00E1142A" w:rsidRDefault="00B2006E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специјалистички испит;</w:t>
            </w:r>
          </w:p>
          <w:p w:rsidR="00B2006E" w:rsidRPr="00E1142A" w:rsidRDefault="00B2006E" w:rsidP="00E1142A">
            <w:pPr>
              <w:numPr>
                <w:ilvl w:val="0"/>
                <w:numId w:val="39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три године и шест месеци радног искуства у звању доктора медицине</w:t>
            </w:r>
          </w:p>
        </w:tc>
      </w:tr>
      <w:tr w:rsidR="00B2006E" w:rsidRPr="00E1142A" w:rsidTr="00E1142A">
        <w:tc>
          <w:tcPr>
            <w:tcW w:w="1985" w:type="dxa"/>
          </w:tcPr>
          <w:p w:rsidR="00B2006E" w:rsidRPr="00E1142A" w:rsidRDefault="00B2006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833" w:type="dxa"/>
          </w:tcPr>
          <w:p w:rsidR="00B2006E" w:rsidRPr="00E1142A" w:rsidRDefault="00B2006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2</w:t>
            </w:r>
          </w:p>
        </w:tc>
      </w:tr>
    </w:tbl>
    <w:p w:rsidR="00C917F6" w:rsidRPr="00C917F6" w:rsidRDefault="00C917F6" w:rsidP="00B34C33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845" w:type="dxa"/>
        <w:tblInd w:w="-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94"/>
        <w:gridCol w:w="8851"/>
      </w:tblGrid>
      <w:tr w:rsidR="00B34C33" w:rsidRPr="00E1142A" w:rsidTr="00E1142A">
        <w:trPr>
          <w:trHeight w:val="526"/>
        </w:trPr>
        <w:tc>
          <w:tcPr>
            <w:tcW w:w="1994" w:type="dxa"/>
          </w:tcPr>
          <w:p w:rsidR="00B34C33" w:rsidRPr="00E1142A" w:rsidRDefault="00B34C3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B34C33" w:rsidRPr="00E1142A" w:rsidRDefault="00B34C3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51" w:type="dxa"/>
          </w:tcPr>
          <w:p w:rsidR="00B34C33" w:rsidRPr="00E1142A" w:rsidRDefault="00B34C33" w:rsidP="00E1142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                              </w:t>
            </w:r>
            <w:r w:rsidR="00FE1D5E" w:rsidRPr="00E114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   </w:t>
            </w:r>
            <w:r w:rsidRPr="00E1142A">
              <w:rPr>
                <w:rFonts w:ascii="Times New Roman" w:hAnsi="Times New Roman"/>
                <w:b/>
                <w:bCs/>
                <w:sz w:val="20"/>
                <w:szCs w:val="20"/>
              </w:rPr>
              <w:t>ДОКТОР МЕДИЦИНЕ</w:t>
            </w:r>
          </w:p>
        </w:tc>
      </w:tr>
      <w:tr w:rsidR="00B34C33" w:rsidRPr="00E1142A" w:rsidTr="00E1142A">
        <w:trPr>
          <w:trHeight w:val="526"/>
        </w:trPr>
        <w:tc>
          <w:tcPr>
            <w:tcW w:w="1994" w:type="dxa"/>
          </w:tcPr>
          <w:p w:rsidR="00B34C33" w:rsidRPr="00E1142A" w:rsidRDefault="00B34C3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51" w:type="dxa"/>
          </w:tcPr>
          <w:p w:rsidR="00B34C33" w:rsidRPr="00E1142A" w:rsidRDefault="00B34C33" w:rsidP="00E1142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bCs/>
                <w:sz w:val="20"/>
                <w:szCs w:val="20"/>
              </w:rPr>
              <w:t>Z030800</w:t>
            </w:r>
          </w:p>
        </w:tc>
      </w:tr>
      <w:tr w:rsidR="00B34C33" w:rsidRPr="00E1142A" w:rsidTr="00E1142A">
        <w:trPr>
          <w:trHeight w:val="488"/>
        </w:trPr>
        <w:tc>
          <w:tcPr>
            <w:tcW w:w="1994" w:type="dxa"/>
          </w:tcPr>
          <w:p w:rsidR="00B34C33" w:rsidRPr="00E1142A" w:rsidRDefault="00B34C3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B34C33" w:rsidRPr="00E1142A" w:rsidRDefault="00B34C3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B34C33" w:rsidRPr="00E1142A" w:rsidRDefault="00B34C3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B34C33" w:rsidRPr="00E1142A" w:rsidRDefault="00B34C3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B34C33" w:rsidRPr="00E1142A" w:rsidRDefault="00B34C3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B34C33" w:rsidRPr="00E1142A" w:rsidRDefault="00B34C3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B34C33" w:rsidRPr="00E1142A" w:rsidRDefault="00B34C3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851" w:type="dxa"/>
          </w:tcPr>
          <w:p w:rsidR="00B34C33" w:rsidRPr="00E1142A" w:rsidRDefault="00B34C33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посла:</w:t>
            </w:r>
          </w:p>
          <w:p w:rsidR="00B34C33" w:rsidRPr="00E1142A" w:rsidRDefault="00B34C33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-превенира, дијагностикује и лечи болести, повреде и друге </w:t>
            </w:r>
          </w:p>
          <w:p w:rsidR="00B34C33" w:rsidRPr="00E1142A" w:rsidRDefault="00B34C33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физичке и менталне поремећаје коришћењем одговарајућих метода и техника, кроз примену принципа и процедура савремене медицине, о чему води прописану медицинску документацију, односно обавља послове у оквиру своје стручне спреме под надзором доктора медицине, специјалисте или субспецијалисте; </w:t>
            </w:r>
          </w:p>
          <w:p w:rsidR="00B34C33" w:rsidRPr="00E1142A" w:rsidRDefault="00B34C33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спроводи здравствену заштиту становништва; </w:t>
            </w:r>
          </w:p>
          <w:p w:rsidR="00B34C33" w:rsidRPr="00E1142A" w:rsidRDefault="00B34C33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учествује у унапређењу квалитета здравствене заштите; </w:t>
            </w:r>
          </w:p>
          <w:p w:rsidR="00B34C33" w:rsidRPr="00E1142A" w:rsidRDefault="00B34C33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обавља консултације са другим здравственим радницима и здравственим сарадницима; </w:t>
            </w:r>
          </w:p>
          <w:p w:rsidR="00B34C33" w:rsidRPr="00E1142A" w:rsidRDefault="00B34C33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планира, надзире и евалуира спровођење здравствене заштите; </w:t>
            </w:r>
          </w:p>
          <w:p w:rsidR="00B34C33" w:rsidRPr="00E1142A" w:rsidRDefault="00B34C33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утврђује време и узрок смрти. </w:t>
            </w:r>
          </w:p>
          <w:p w:rsidR="00B34C33" w:rsidRPr="00E1142A" w:rsidRDefault="00B34C33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За свој рад одговоран је начелнику службе/одељења или шефу одсека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B34C33" w:rsidRPr="00E1142A" w:rsidTr="00E1142A">
        <w:tc>
          <w:tcPr>
            <w:tcW w:w="1994" w:type="dxa"/>
          </w:tcPr>
          <w:p w:rsidR="00B34C33" w:rsidRPr="00E1142A" w:rsidRDefault="00B34C33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B34C33" w:rsidRPr="00E1142A" w:rsidRDefault="00B34C3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 Стручна спрема образовање</w:t>
            </w:r>
          </w:p>
        </w:tc>
        <w:tc>
          <w:tcPr>
            <w:tcW w:w="8851" w:type="dxa"/>
          </w:tcPr>
          <w:p w:rsidR="00B34C33" w:rsidRPr="00E1142A" w:rsidRDefault="00B34C33" w:rsidP="00B34C33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Високо образовање: </w:t>
            </w:r>
          </w:p>
          <w:p w:rsidR="00B34C33" w:rsidRPr="00E1142A" w:rsidRDefault="00B34C33" w:rsidP="00B34C33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на интегрисаним академским студијама, по пропису који уређује високо образовање, почев од 10. септембра 2005. године; </w:t>
            </w:r>
          </w:p>
          <w:p w:rsidR="00B34C33" w:rsidRPr="00E1142A" w:rsidRDefault="00B34C3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на основним студијама у трајању од најмање пет година, по пропису који је уређивао високо образовање до 10. септембра 2005. године. </w:t>
            </w:r>
          </w:p>
        </w:tc>
      </w:tr>
      <w:tr w:rsidR="00B34C33" w:rsidRPr="00E1142A" w:rsidTr="00E1142A">
        <w:tc>
          <w:tcPr>
            <w:tcW w:w="1994" w:type="dxa"/>
          </w:tcPr>
          <w:p w:rsidR="00B34C33" w:rsidRPr="00E1142A" w:rsidRDefault="00B34C3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51" w:type="dxa"/>
          </w:tcPr>
          <w:p w:rsidR="00B34C33" w:rsidRPr="00E1142A" w:rsidRDefault="00B34C33" w:rsidP="00B34C33">
            <w:pPr>
              <w:pStyle w:val="Default"/>
              <w:rPr>
                <w:sz w:val="20"/>
                <w:szCs w:val="20"/>
              </w:rPr>
            </w:pPr>
            <w:r>
              <w:t>-</w:t>
            </w:r>
            <w:r w:rsidRPr="00E1142A">
              <w:rPr>
                <w:sz w:val="20"/>
                <w:szCs w:val="20"/>
              </w:rPr>
              <w:t xml:space="preserve">стручни испит; </w:t>
            </w:r>
          </w:p>
          <w:p w:rsidR="00B34C33" w:rsidRPr="00E1142A" w:rsidRDefault="00B34C33" w:rsidP="00B34C33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лиценца; </w:t>
            </w:r>
          </w:p>
          <w:p w:rsidR="00B34C33" w:rsidRPr="00E1142A" w:rsidRDefault="00B34C33" w:rsidP="00B34C33">
            <w:pPr>
              <w:pStyle w:val="Default"/>
              <w:rPr>
                <w:sz w:val="23"/>
                <w:szCs w:val="23"/>
              </w:rPr>
            </w:pPr>
            <w:r w:rsidRPr="00E1142A">
              <w:rPr>
                <w:sz w:val="20"/>
                <w:szCs w:val="20"/>
              </w:rPr>
              <w:t>– најмање шест месеци радног искуства у звању доктора медицине.</w:t>
            </w:r>
            <w:r w:rsidRPr="00E1142A">
              <w:rPr>
                <w:sz w:val="23"/>
                <w:szCs w:val="23"/>
              </w:rPr>
              <w:t xml:space="preserve"> </w:t>
            </w:r>
          </w:p>
        </w:tc>
      </w:tr>
      <w:tr w:rsidR="00B34C33" w:rsidRPr="00E1142A" w:rsidTr="00E1142A">
        <w:tc>
          <w:tcPr>
            <w:tcW w:w="1994" w:type="dxa"/>
          </w:tcPr>
          <w:p w:rsidR="00B34C33" w:rsidRPr="00E1142A" w:rsidRDefault="00B34C3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851" w:type="dxa"/>
          </w:tcPr>
          <w:p w:rsidR="00B34C33" w:rsidRPr="00E1142A" w:rsidRDefault="00B2006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</w:tbl>
    <w:p w:rsidR="00B2006E" w:rsidRPr="00B2006E" w:rsidRDefault="00B2006E" w:rsidP="00B34C33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818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0"/>
        <w:gridCol w:w="8838"/>
      </w:tblGrid>
      <w:tr w:rsidR="00B34C33" w:rsidRPr="00E1142A" w:rsidTr="00B34C33">
        <w:trPr>
          <w:trHeight w:val="526"/>
        </w:trPr>
        <w:tc>
          <w:tcPr>
            <w:tcW w:w="1980" w:type="dxa"/>
          </w:tcPr>
          <w:p w:rsidR="00B34C33" w:rsidRPr="007F43B7" w:rsidRDefault="00B34C33" w:rsidP="00B34C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B34C33" w:rsidRPr="007F43B7" w:rsidRDefault="00B34C33" w:rsidP="00B34C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38" w:type="dxa"/>
          </w:tcPr>
          <w:p w:rsidR="00B2006E" w:rsidRPr="00E1142A" w:rsidRDefault="00B2006E" w:rsidP="00B34C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2006E" w:rsidRPr="00C917F6" w:rsidRDefault="00B2006E" w:rsidP="00C917F6">
            <w:pPr>
              <w:pStyle w:val="Default"/>
              <w:jc w:val="center"/>
              <w:rPr>
                <w:b/>
                <w:sz w:val="23"/>
                <w:szCs w:val="23"/>
              </w:rPr>
            </w:pPr>
            <w:r w:rsidRPr="00B2006E">
              <w:rPr>
                <w:b/>
                <w:sz w:val="23"/>
                <w:szCs w:val="23"/>
              </w:rPr>
              <w:t xml:space="preserve">Виша медицинска сестра/техничар на осталим болничким одељењима </w:t>
            </w:r>
          </w:p>
          <w:p w:rsidR="00B34C33" w:rsidRPr="00E1142A" w:rsidRDefault="00B34C33" w:rsidP="00B34C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главна сестра Службе </w:t>
            </w:r>
            <w:r w:rsidR="00B2006E" w:rsidRPr="00E1142A">
              <w:rPr>
                <w:rFonts w:ascii="Times New Roman" w:hAnsi="Times New Roman"/>
                <w:b/>
                <w:sz w:val="20"/>
                <w:szCs w:val="20"/>
              </w:rPr>
              <w:t>за Гинекологију и акушерство-</w:t>
            </w:r>
          </w:p>
          <w:p w:rsidR="00B34C33" w:rsidRPr="00FA5296" w:rsidRDefault="00B34C33" w:rsidP="00C212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B34C33" w:rsidRPr="00E1142A" w:rsidTr="00B34C33">
        <w:trPr>
          <w:trHeight w:val="526"/>
        </w:trPr>
        <w:tc>
          <w:tcPr>
            <w:tcW w:w="1980" w:type="dxa"/>
          </w:tcPr>
          <w:p w:rsidR="00B34C33" w:rsidRPr="00B6450F" w:rsidRDefault="00B34C33" w:rsidP="00B34C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38" w:type="dxa"/>
          </w:tcPr>
          <w:p w:rsidR="00B34C33" w:rsidRPr="00E1142A" w:rsidRDefault="00B34C33" w:rsidP="00B34C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ZO3</w:t>
            </w:r>
            <w:r w:rsidR="00B2006E" w:rsidRPr="00E1142A">
              <w:rPr>
                <w:rFonts w:ascii="Times New Roman" w:hAnsi="Times New Roman"/>
                <w:b/>
                <w:sz w:val="20"/>
                <w:szCs w:val="20"/>
              </w:rPr>
              <w:t>1317</w:t>
            </w:r>
          </w:p>
        </w:tc>
      </w:tr>
      <w:tr w:rsidR="00B34C33" w:rsidRPr="00E1142A" w:rsidTr="00B34C33">
        <w:trPr>
          <w:trHeight w:val="488"/>
        </w:trPr>
        <w:tc>
          <w:tcPr>
            <w:tcW w:w="1980" w:type="dxa"/>
          </w:tcPr>
          <w:p w:rsidR="00B34C33" w:rsidRPr="00FA5296" w:rsidRDefault="00B34C33" w:rsidP="00B34C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B34C33" w:rsidRDefault="00B34C33" w:rsidP="00B34C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34C33" w:rsidRDefault="00B34C33" w:rsidP="00B34C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34C33" w:rsidRDefault="00B34C33" w:rsidP="00B34C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34C33" w:rsidRDefault="00B34C33" w:rsidP="00B34C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34C33" w:rsidRDefault="00B34C33" w:rsidP="00B34C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34C33" w:rsidRDefault="00B34C33" w:rsidP="00B34C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34C33" w:rsidRDefault="00B34C33" w:rsidP="00B34C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34C33" w:rsidRDefault="00B34C33" w:rsidP="00B34C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34C33" w:rsidRDefault="00B34C33" w:rsidP="00B34C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34C33" w:rsidRDefault="00B34C33" w:rsidP="00B34C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34C33" w:rsidRDefault="00B34C33" w:rsidP="00B34C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34C33" w:rsidRDefault="00B34C33" w:rsidP="00B34C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34C33" w:rsidRPr="007F43B7" w:rsidRDefault="00B34C33" w:rsidP="00B34C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B34C33" w:rsidRPr="007F43B7" w:rsidRDefault="00B34C33" w:rsidP="00B34C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8838" w:type="dxa"/>
          </w:tcPr>
          <w:p w:rsidR="00B34C33" w:rsidRPr="00E1142A" w:rsidRDefault="00B34C33" w:rsidP="00B34C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B34C33" w:rsidRPr="00E1142A" w:rsidRDefault="00B34C33" w:rsidP="00B34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Организује и координира рад виших (високих) медицинских сестара и медицинских сестара/ техничара;</w:t>
            </w:r>
          </w:p>
          <w:p w:rsidR="00B34C33" w:rsidRPr="00E1142A" w:rsidRDefault="00B34C33" w:rsidP="00B34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организује и контролише негу болесника; </w:t>
            </w:r>
          </w:p>
          <w:p w:rsidR="00B34C33" w:rsidRPr="00E1142A" w:rsidRDefault="00B34C33" w:rsidP="00B34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контролише рационалност, благовременост и начин примене терапије и стерилизације; </w:t>
            </w:r>
          </w:p>
          <w:p w:rsidR="00B34C33" w:rsidRPr="00E1142A" w:rsidRDefault="00B34C33" w:rsidP="00B34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врши требовање лекова, санитетског материјала и другог материјала потребног за рад службе; </w:t>
            </w:r>
          </w:p>
          <w:p w:rsidR="00B34C33" w:rsidRPr="00E1142A" w:rsidRDefault="00B34C33" w:rsidP="00B34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организује и контролише спровођење личне и опште хигијене пацијената; стара се о требовању хране, правилној исхрани пацијенара и контролише поделу хране; </w:t>
            </w:r>
          </w:p>
          <w:p w:rsidR="00B34C33" w:rsidRPr="00E1142A" w:rsidRDefault="00B34C33" w:rsidP="00B34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води дневну евиденцију о доласку запослених на посао и дневну евиденцију о прековременом раду запослених; </w:t>
            </w:r>
          </w:p>
          <w:p w:rsidR="00B34C33" w:rsidRPr="00E1142A" w:rsidRDefault="00B34C33" w:rsidP="00B34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координира рад са начелником службе, главном сестром болнице и главним сестрама других служби и одељења;</w:t>
            </w:r>
          </w:p>
          <w:p w:rsidR="00B34C33" w:rsidRPr="00E1142A" w:rsidRDefault="00B34C33" w:rsidP="00B34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преноси искуства на младје сестре и уводи у рад приправнике и новопримљене сестре;</w:t>
            </w:r>
          </w:p>
          <w:p w:rsidR="00B34C33" w:rsidRPr="00E1142A" w:rsidRDefault="00B34C33" w:rsidP="00B34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ради на свом стручном усавршавању;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34C33" w:rsidRPr="00E1142A" w:rsidRDefault="00B34C33" w:rsidP="00B34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ради на здравственом васпитању и подизању здравствене културе становништва, ради на унапредјењу и афирмацији одељења и запослених;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</w:p>
          <w:p w:rsidR="00B34C33" w:rsidRPr="00E1142A" w:rsidRDefault="00B34C33" w:rsidP="00B34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стара се да запослени у процесу рада примењују прописане мере за безбедан и здрав рад, да наменски користе средства за рад, да користе прописана средства и опрему за личну заштиту на раду и да са њима пажљиво рукују;  </w:t>
            </w:r>
          </w:p>
          <w:p w:rsidR="00B34C33" w:rsidRPr="00E1142A" w:rsidRDefault="00B34C33" w:rsidP="00B34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уредност, тачност и за квалитет послова из делокруга свога рада;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правилно и уредно вођење и чување медицинске документације; </w:t>
            </w:r>
          </w:p>
          <w:p w:rsidR="00B34C33" w:rsidRPr="00E1142A" w:rsidRDefault="00B34C33" w:rsidP="00B34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стара се о уредном вођењу администартивних послова, као и послова финансијске природе ( наплата трошкова у лечењу, депоновање вредности од пацијената ).</w:t>
            </w:r>
          </w:p>
          <w:p w:rsidR="00B2006E" w:rsidRPr="00582047" w:rsidRDefault="00B2006E" w:rsidP="00B2006E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планира и пружа услуге процеса здравствене неге и подршке пацијентима, у складу са праксом и стандардимa савремене здравствене неге, о чему води прописану медицинску документацију; </w:t>
            </w:r>
          </w:p>
          <w:p w:rsidR="00B2006E" w:rsidRPr="00582047" w:rsidRDefault="00B2006E" w:rsidP="00B2006E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обавља сложене медицинске мере код болесника у поступку неге, терапије, дијагностике и рехабилитације; </w:t>
            </w:r>
          </w:p>
          <w:p w:rsidR="00B2006E" w:rsidRPr="00582047" w:rsidRDefault="00B2006E" w:rsidP="00B2006E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примењује прописану терапију и контролише узимање лекова; </w:t>
            </w:r>
          </w:p>
          <w:p w:rsidR="00B2006E" w:rsidRPr="00582047" w:rsidRDefault="00B2006E" w:rsidP="00B2006E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врши припрему болесника и асистира лекару при интервенцијама које захтевају већу стручност и вештину; </w:t>
            </w:r>
          </w:p>
          <w:p w:rsidR="00B2006E" w:rsidRPr="00582047" w:rsidRDefault="00B2006E" w:rsidP="00B2006E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учествује у пријему болесника, визити, посматра пацијента и обавештава лекара о стању пацијента; </w:t>
            </w:r>
          </w:p>
          <w:p w:rsidR="00B2006E" w:rsidRPr="00582047" w:rsidRDefault="00B2006E" w:rsidP="00B2006E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прати опште стање пацијента, мери и евидентира виталне функције и друге показатеље; </w:t>
            </w:r>
          </w:p>
          <w:p w:rsidR="00B2006E" w:rsidRPr="00582047" w:rsidRDefault="00B2006E" w:rsidP="00B2006E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припрема простор, медицинску опрему, инструменте и материјал за рад; </w:t>
            </w:r>
          </w:p>
          <w:p w:rsidR="00B2006E" w:rsidRPr="00582047" w:rsidRDefault="00B2006E" w:rsidP="00B2006E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спроводи мере за спречавање интрахоспиталних инфекција; </w:t>
            </w:r>
          </w:p>
          <w:p w:rsidR="00B2006E" w:rsidRPr="00582047" w:rsidRDefault="00B2006E" w:rsidP="00B2006E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учествује у набавци потребног материјала; </w:t>
            </w:r>
          </w:p>
          <w:p w:rsidR="00B2006E" w:rsidRPr="00E1142A" w:rsidRDefault="00B2006E" w:rsidP="00B200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нaдглeдa спрoвoђeњe прoцeсa здрaвствeнe нeгe, </w:t>
            </w:r>
          </w:p>
          <w:p w:rsidR="00B2006E" w:rsidRPr="00582047" w:rsidRDefault="00B2006E" w:rsidP="00B2006E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учeствуje у eвaлуирaњу прoцeсa и нa oснoву тoгa рaзмaтрa нaрeднe кoрaкe у спрoвoђeњу истoг; </w:t>
            </w:r>
          </w:p>
          <w:p w:rsidR="00B34C33" w:rsidRDefault="00B2006E" w:rsidP="00097B5D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одлаже и уклања медицински отпад на прописани начин; </w:t>
            </w:r>
          </w:p>
          <w:p w:rsidR="00B34C33" w:rsidRPr="00E1142A" w:rsidRDefault="00B34C33" w:rsidP="00B2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-–За свој рад одговоран је главној медицинској сестри / техничару болнице/ и начелнику службе</w:t>
            </w: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B2006E" w:rsidRPr="00E1142A" w:rsidTr="00B34C33">
        <w:tc>
          <w:tcPr>
            <w:tcW w:w="1980" w:type="dxa"/>
          </w:tcPr>
          <w:p w:rsidR="00B2006E" w:rsidRPr="007F43B7" w:rsidRDefault="00B2006E" w:rsidP="00B34C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38" w:type="dxa"/>
          </w:tcPr>
          <w:p w:rsidR="00B2006E" w:rsidRPr="00954975" w:rsidRDefault="00B2006E" w:rsidP="009164C1">
            <w:pPr>
              <w:pStyle w:val="Default"/>
              <w:jc w:val="both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Високо образовање: </w:t>
            </w:r>
          </w:p>
          <w:p w:rsidR="00B2006E" w:rsidRPr="00954975" w:rsidRDefault="00B2006E" w:rsidP="009164C1">
            <w:pPr>
              <w:pStyle w:val="Default"/>
              <w:jc w:val="both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– на студијама првог степена (основне струковне/академске студије) по пропису који уређује високо образовање, почев од 10. септембра 2005. године; </w:t>
            </w:r>
          </w:p>
          <w:p w:rsidR="00B2006E" w:rsidRPr="00954975" w:rsidRDefault="00B2006E" w:rsidP="009164C1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975">
              <w:rPr>
                <w:rFonts w:ascii="Times New Roman" w:hAnsi="Times New Roman"/>
                <w:sz w:val="20"/>
                <w:szCs w:val="20"/>
              </w:rPr>
              <w:t xml:space="preserve">– на основним студијама у трајању од најмање две године, по пропису који је уређивао високо образовање до 10. септембра 2005. године. </w:t>
            </w:r>
          </w:p>
        </w:tc>
      </w:tr>
      <w:tr w:rsidR="00B2006E" w:rsidRPr="00E1142A" w:rsidTr="00B34C33">
        <w:tc>
          <w:tcPr>
            <w:tcW w:w="1980" w:type="dxa"/>
          </w:tcPr>
          <w:p w:rsidR="00B2006E" w:rsidRPr="00FA5296" w:rsidRDefault="00B2006E" w:rsidP="00B34C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A529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38" w:type="dxa"/>
          </w:tcPr>
          <w:p w:rsidR="00B2006E" w:rsidRPr="00954975" w:rsidRDefault="00B2006E" w:rsidP="009164C1">
            <w:pPr>
              <w:pStyle w:val="Default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– стручни испит; </w:t>
            </w:r>
          </w:p>
          <w:p w:rsidR="00B2006E" w:rsidRPr="00954975" w:rsidRDefault="00B2006E" w:rsidP="009164C1">
            <w:pPr>
              <w:pStyle w:val="Default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– лиценца; </w:t>
            </w:r>
          </w:p>
          <w:p w:rsidR="00B2006E" w:rsidRPr="00954975" w:rsidRDefault="00B2006E" w:rsidP="009164C1">
            <w:pPr>
              <w:pStyle w:val="Default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– најмање шест месеци радног искуства у наведеном звању. </w:t>
            </w:r>
          </w:p>
        </w:tc>
      </w:tr>
      <w:tr w:rsidR="00B34C33" w:rsidRPr="00E1142A" w:rsidTr="00B34C33">
        <w:tc>
          <w:tcPr>
            <w:tcW w:w="1980" w:type="dxa"/>
          </w:tcPr>
          <w:p w:rsidR="00B34C33" w:rsidRPr="007F43B7" w:rsidRDefault="00B34C33" w:rsidP="00B34C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Број  извршилаца</w:t>
            </w:r>
          </w:p>
        </w:tc>
        <w:tc>
          <w:tcPr>
            <w:tcW w:w="8838" w:type="dxa"/>
          </w:tcPr>
          <w:p w:rsidR="00B34C33" w:rsidRPr="007F43B7" w:rsidRDefault="00B34C33" w:rsidP="00B34C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B34C33" w:rsidRPr="00B2006E" w:rsidRDefault="00B34C33" w:rsidP="00B34C33">
      <w:pPr>
        <w:tabs>
          <w:tab w:val="left" w:pos="3719"/>
          <w:tab w:val="left" w:pos="4161"/>
        </w:tabs>
        <w:spacing w:after="0" w:line="240" w:lineRule="auto"/>
        <w:rPr>
          <w:b/>
          <w:sz w:val="24"/>
          <w:u w:val="single"/>
        </w:rPr>
      </w:pPr>
    </w:p>
    <w:tbl>
      <w:tblPr>
        <w:tblW w:w="10791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0"/>
        <w:gridCol w:w="8811"/>
      </w:tblGrid>
      <w:tr w:rsidR="00B34C33" w:rsidRPr="00E1142A" w:rsidTr="00097B5D">
        <w:trPr>
          <w:trHeight w:val="526"/>
        </w:trPr>
        <w:tc>
          <w:tcPr>
            <w:tcW w:w="1980" w:type="dxa"/>
          </w:tcPr>
          <w:p w:rsidR="00B34C33" w:rsidRPr="000D1357" w:rsidRDefault="00B34C33" w:rsidP="00B34C3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Назив радног места</w:t>
            </w:r>
          </w:p>
          <w:p w:rsidR="00B34C33" w:rsidRPr="000D1357" w:rsidRDefault="00B34C33" w:rsidP="00B34C3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811" w:type="dxa"/>
          </w:tcPr>
          <w:p w:rsidR="00B2006E" w:rsidRDefault="00B2006E" w:rsidP="00B34C3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:rsidR="00B2006E" w:rsidRPr="00B2006E" w:rsidRDefault="00B2006E" w:rsidP="00B2006E">
            <w:pPr>
              <w:pStyle w:val="Default"/>
              <w:jc w:val="center"/>
              <w:rPr>
                <w:b/>
                <w:sz w:val="23"/>
                <w:szCs w:val="23"/>
                <w:u w:val="single"/>
              </w:rPr>
            </w:pPr>
            <w:r w:rsidRPr="00B2006E">
              <w:rPr>
                <w:b/>
                <w:sz w:val="23"/>
                <w:szCs w:val="23"/>
                <w:u w:val="single"/>
              </w:rPr>
              <w:t xml:space="preserve">Виша медицинска сестра/техничар у операционој сали </w:t>
            </w:r>
          </w:p>
          <w:p w:rsidR="00B2006E" w:rsidRDefault="00B2006E" w:rsidP="00B34C3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:rsidR="00B34C33" w:rsidRPr="00DA7F9A" w:rsidRDefault="00B34C33" w:rsidP="00B34C3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у  </w:t>
            </w:r>
            <w:r w:rsidR="00B2006E">
              <w:rPr>
                <w:rFonts w:ascii="Times New Roman" w:hAnsi="Times New Roman"/>
                <w:b/>
                <w:lang w:val="sr-Cyrl-CS"/>
              </w:rPr>
              <w:t>Служби за Гинекологију и акушерство</w:t>
            </w:r>
          </w:p>
        </w:tc>
      </w:tr>
      <w:tr w:rsidR="00B34C33" w:rsidRPr="00E1142A" w:rsidTr="00097B5D">
        <w:trPr>
          <w:trHeight w:val="526"/>
        </w:trPr>
        <w:tc>
          <w:tcPr>
            <w:tcW w:w="1980" w:type="dxa"/>
          </w:tcPr>
          <w:p w:rsidR="00B34C33" w:rsidRPr="00582184" w:rsidRDefault="00B34C33" w:rsidP="00B34C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2184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11" w:type="dxa"/>
          </w:tcPr>
          <w:p w:rsidR="00B34C33" w:rsidRPr="00E1142A" w:rsidRDefault="00B2006E" w:rsidP="00B34C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E5E5E3"/>
              </w:rPr>
              <w:t>Z031311</w:t>
            </w:r>
          </w:p>
        </w:tc>
      </w:tr>
      <w:tr w:rsidR="00B34C33" w:rsidRPr="00E1142A" w:rsidTr="00097B5D">
        <w:trPr>
          <w:trHeight w:val="488"/>
        </w:trPr>
        <w:tc>
          <w:tcPr>
            <w:tcW w:w="1980" w:type="dxa"/>
          </w:tcPr>
          <w:p w:rsidR="00B34C33" w:rsidRDefault="00B34C33" w:rsidP="00B34C33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  <w:p w:rsidR="00B34C33" w:rsidRDefault="00B34C33" w:rsidP="00B34C33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  <w:p w:rsidR="00B34C33" w:rsidRDefault="00B34C33" w:rsidP="00B34C33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  <w:p w:rsidR="00B34C33" w:rsidRDefault="00B34C33" w:rsidP="00B34C33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  <w:p w:rsidR="00B34C33" w:rsidRDefault="00B34C33" w:rsidP="00B34C33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  <w:p w:rsidR="00B34C33" w:rsidRDefault="00B34C33" w:rsidP="00B34C33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  <w:p w:rsidR="00B34C33" w:rsidRDefault="00B34C33" w:rsidP="00B34C33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  <w:p w:rsidR="00B34C33" w:rsidRDefault="00B34C33" w:rsidP="00B34C33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  <w:p w:rsidR="00B34C33" w:rsidRPr="00954975" w:rsidRDefault="00B34C33" w:rsidP="00B34C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 xml:space="preserve">      </w:t>
            </w:r>
            <w:r w:rsidRPr="00954975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B34C33" w:rsidRPr="000D1357" w:rsidRDefault="00B34C33" w:rsidP="00B34C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4975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8811" w:type="dxa"/>
          </w:tcPr>
          <w:p w:rsidR="00B34C33" w:rsidRDefault="00B34C33" w:rsidP="00B34C33">
            <w:pPr>
              <w:pStyle w:val="NoSpacing"/>
              <w:rPr>
                <w:rFonts w:ascii="Times New Roman" w:hAnsi="Times New Roman"/>
              </w:rPr>
            </w:pPr>
          </w:p>
          <w:p w:rsidR="00B34C33" w:rsidRPr="00E1142A" w:rsidRDefault="00B34C33" w:rsidP="00B34C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B34C33" w:rsidRPr="00582047" w:rsidRDefault="00B34C33" w:rsidP="00B34C33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3"/>
                <w:szCs w:val="23"/>
              </w:rPr>
              <w:t>-</w:t>
            </w:r>
            <w:r w:rsidR="00097B5D">
              <w:rPr>
                <w:sz w:val="20"/>
                <w:szCs w:val="20"/>
              </w:rPr>
              <w:t>плаn</w:t>
            </w:r>
            <w:r w:rsidRPr="00582047">
              <w:rPr>
                <w:sz w:val="20"/>
                <w:szCs w:val="20"/>
              </w:rPr>
              <w:t xml:space="preserve">ира и пружа услуге процеса здравствене неге и подршке пацијентима, у складу са праксом и стандардимa савремене здравствене неге, о чему води прописану медицинску документацију; </w:t>
            </w:r>
          </w:p>
          <w:p w:rsidR="00B34C33" w:rsidRPr="00582047" w:rsidRDefault="00B34C33" w:rsidP="00B34C33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обавља сложене медицинске мере код болесника у поступку неге, терапије, дијагностике и рехабилитације; </w:t>
            </w:r>
          </w:p>
          <w:p w:rsidR="00B34C33" w:rsidRPr="00582047" w:rsidRDefault="00B34C33" w:rsidP="00B34C33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примењује прописану терапију и контролише узимање лекова; </w:t>
            </w:r>
          </w:p>
          <w:p w:rsidR="00B34C33" w:rsidRPr="00582047" w:rsidRDefault="00B34C33" w:rsidP="00B34C33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врши припрему болесника и асистира лекару при интервенцијама које захтевају већу стручност и вештину; </w:t>
            </w:r>
          </w:p>
          <w:p w:rsidR="00B34C33" w:rsidRPr="00582047" w:rsidRDefault="00B34C33" w:rsidP="00B34C33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учествује у пријему болесника, визити, посматра пацијента и обавештава лекара о стању пацијента; </w:t>
            </w:r>
          </w:p>
          <w:p w:rsidR="00B34C33" w:rsidRPr="00582047" w:rsidRDefault="00B34C33" w:rsidP="00B34C33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прати опште стање пацијента, мери и евидентира виталне функције и друге показатеље; </w:t>
            </w:r>
          </w:p>
          <w:p w:rsidR="00B34C33" w:rsidRPr="00582047" w:rsidRDefault="00B34C33" w:rsidP="00B34C33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припрема простор, медицинску опрему, инструменте и материјал за рад; </w:t>
            </w:r>
          </w:p>
          <w:p w:rsidR="00B34C33" w:rsidRPr="00582047" w:rsidRDefault="00B34C33" w:rsidP="00B34C33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спроводи мере за спречавање интрахоспиталних инфекција; </w:t>
            </w:r>
          </w:p>
          <w:p w:rsidR="00B34C33" w:rsidRPr="00582047" w:rsidRDefault="00B34C33" w:rsidP="00B34C33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учествује у набавци потребног материјала; </w:t>
            </w:r>
          </w:p>
          <w:p w:rsidR="00B34C33" w:rsidRPr="00E1142A" w:rsidRDefault="00B34C33" w:rsidP="00B34C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нaдглeдa спрoвoђeњe прoцeсa здрaвствeнe нeгe, </w:t>
            </w:r>
          </w:p>
          <w:p w:rsidR="00B34C33" w:rsidRPr="00582047" w:rsidRDefault="00B34C33" w:rsidP="00B34C33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учeствуje у eвaлуирaњу прoцeсa и нa oснoву тoгa рaзмaтрa нaрeднe кoрaкe у спрoвoђeњу истoг; </w:t>
            </w:r>
          </w:p>
          <w:p w:rsidR="00B34C33" w:rsidRPr="00582047" w:rsidRDefault="00B34C33" w:rsidP="00B34C33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одлаже и уклања медицински отпад на прописани начин; </w:t>
            </w:r>
          </w:p>
          <w:p w:rsidR="00B34C33" w:rsidRPr="00E1142A" w:rsidRDefault="00B34C33" w:rsidP="00B34C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34C33" w:rsidRPr="00582047" w:rsidRDefault="00B34C33" w:rsidP="00B34C33">
            <w:pPr>
              <w:pStyle w:val="NormalStefbullets1"/>
              <w:ind w:left="0"/>
              <w:jc w:val="both"/>
              <w:rPr>
                <w:lang w:val="en-US"/>
              </w:rPr>
            </w:pPr>
            <w:r>
              <w:t>За свој рад одговоран је главној медицинској сестри / техничару службе/ и начелнику службе.</w:t>
            </w:r>
          </w:p>
        </w:tc>
      </w:tr>
      <w:tr w:rsidR="00B34C33" w:rsidRPr="00E1142A" w:rsidTr="00097B5D">
        <w:tc>
          <w:tcPr>
            <w:tcW w:w="1980" w:type="dxa"/>
          </w:tcPr>
          <w:p w:rsidR="00B34C33" w:rsidRPr="00954975" w:rsidRDefault="00B34C33" w:rsidP="00B34C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54975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11" w:type="dxa"/>
          </w:tcPr>
          <w:p w:rsidR="00B34C33" w:rsidRPr="00954975" w:rsidRDefault="00B34C33" w:rsidP="00B34C33">
            <w:pPr>
              <w:pStyle w:val="Default"/>
              <w:jc w:val="both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Високо образовање: </w:t>
            </w:r>
          </w:p>
          <w:p w:rsidR="00B34C33" w:rsidRPr="00954975" w:rsidRDefault="00B34C33" w:rsidP="00B34C33">
            <w:pPr>
              <w:pStyle w:val="Default"/>
              <w:jc w:val="both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– на студијама првог степена (основне струковне/академске студије) по пропису који уређује високо образовање, почев од 10. септембра 2005. године; </w:t>
            </w:r>
          </w:p>
          <w:p w:rsidR="00B34C33" w:rsidRPr="00954975" w:rsidRDefault="00B34C33" w:rsidP="00B34C33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4975">
              <w:rPr>
                <w:rFonts w:ascii="Times New Roman" w:hAnsi="Times New Roman"/>
                <w:sz w:val="20"/>
                <w:szCs w:val="20"/>
              </w:rPr>
              <w:t xml:space="preserve">– на основним студијама у трајању од најмање две године, по пропису који је уређивао високо образовање до 10. септембра 2005. године. </w:t>
            </w:r>
          </w:p>
        </w:tc>
      </w:tr>
      <w:tr w:rsidR="00B34C33" w:rsidRPr="00E1142A" w:rsidTr="00097B5D">
        <w:tc>
          <w:tcPr>
            <w:tcW w:w="1980" w:type="dxa"/>
          </w:tcPr>
          <w:p w:rsidR="00B34C33" w:rsidRPr="00954975" w:rsidRDefault="00B34C33" w:rsidP="00B34C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95497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11" w:type="dxa"/>
          </w:tcPr>
          <w:p w:rsidR="00B34C33" w:rsidRPr="00954975" w:rsidRDefault="00B34C33" w:rsidP="00B34C33">
            <w:pPr>
              <w:pStyle w:val="Default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– стручни испит; </w:t>
            </w:r>
          </w:p>
          <w:p w:rsidR="00B34C33" w:rsidRPr="00954975" w:rsidRDefault="00B34C33" w:rsidP="00B34C33">
            <w:pPr>
              <w:pStyle w:val="Default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– лиценца; </w:t>
            </w:r>
          </w:p>
          <w:p w:rsidR="00B34C33" w:rsidRPr="00954975" w:rsidRDefault="00B34C33" w:rsidP="00B34C33">
            <w:pPr>
              <w:pStyle w:val="Default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– најмање шест месеци радног искуства у наведеном звању. </w:t>
            </w:r>
          </w:p>
        </w:tc>
      </w:tr>
      <w:tr w:rsidR="00B34C33" w:rsidRPr="00E1142A" w:rsidTr="00097B5D">
        <w:tc>
          <w:tcPr>
            <w:tcW w:w="1980" w:type="dxa"/>
          </w:tcPr>
          <w:p w:rsidR="00B34C33" w:rsidRPr="00954975" w:rsidRDefault="00B34C33" w:rsidP="00B34C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54975">
              <w:rPr>
                <w:rFonts w:ascii="Times New Roman" w:hAnsi="Times New Roman"/>
                <w:b/>
                <w:sz w:val="20"/>
                <w:szCs w:val="20"/>
              </w:rPr>
              <w:t>Број  извршилаца</w:t>
            </w:r>
          </w:p>
        </w:tc>
        <w:tc>
          <w:tcPr>
            <w:tcW w:w="8811" w:type="dxa"/>
          </w:tcPr>
          <w:p w:rsidR="00B34C33" w:rsidRPr="00954975" w:rsidRDefault="00B2006E" w:rsidP="00B34C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1</w:t>
            </w:r>
          </w:p>
        </w:tc>
      </w:tr>
    </w:tbl>
    <w:p w:rsidR="008E70FF" w:rsidRDefault="008E70FF" w:rsidP="00B34C33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37398" w:rsidRDefault="00737398" w:rsidP="00B34C33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37398" w:rsidRDefault="00737398" w:rsidP="00B34C33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37398" w:rsidRDefault="00737398" w:rsidP="00B34C33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37398" w:rsidRPr="008E70FF" w:rsidRDefault="00737398" w:rsidP="00B34C33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818" w:type="dxa"/>
        <w:tblInd w:w="-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71"/>
        <w:gridCol w:w="8847"/>
      </w:tblGrid>
      <w:tr w:rsidR="00B34C33" w:rsidRPr="00E1142A" w:rsidTr="00097B5D">
        <w:trPr>
          <w:trHeight w:val="526"/>
        </w:trPr>
        <w:tc>
          <w:tcPr>
            <w:tcW w:w="1971" w:type="dxa"/>
          </w:tcPr>
          <w:p w:rsidR="00B34C33" w:rsidRPr="00265369" w:rsidRDefault="00B34C33" w:rsidP="00B34C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65369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</w:tc>
        <w:tc>
          <w:tcPr>
            <w:tcW w:w="8847" w:type="dxa"/>
          </w:tcPr>
          <w:p w:rsidR="00B34C33" w:rsidRPr="00E1142A" w:rsidRDefault="00B34C33" w:rsidP="00B34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МЕДИЦИНСКА СЕСТРА/ТЕХНИЧАР У ОПЕРАЦИОНОЈ САЛИ</w:t>
            </w:r>
          </w:p>
        </w:tc>
      </w:tr>
      <w:tr w:rsidR="00B34C33" w:rsidRPr="00E1142A" w:rsidTr="00097B5D">
        <w:trPr>
          <w:trHeight w:val="526"/>
        </w:trPr>
        <w:tc>
          <w:tcPr>
            <w:tcW w:w="1971" w:type="dxa"/>
          </w:tcPr>
          <w:p w:rsidR="00B34C33" w:rsidRPr="00265369" w:rsidRDefault="00B34C33" w:rsidP="00B34C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65369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47" w:type="dxa"/>
          </w:tcPr>
          <w:p w:rsidR="00B34C33" w:rsidRPr="00E1142A" w:rsidRDefault="00B34C33" w:rsidP="00B34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Z032411</w:t>
            </w:r>
          </w:p>
        </w:tc>
      </w:tr>
      <w:tr w:rsidR="00B34C33" w:rsidRPr="00E1142A" w:rsidTr="00097B5D">
        <w:trPr>
          <w:trHeight w:val="488"/>
        </w:trPr>
        <w:tc>
          <w:tcPr>
            <w:tcW w:w="1971" w:type="dxa"/>
          </w:tcPr>
          <w:p w:rsidR="00B34C33" w:rsidRPr="00265369" w:rsidRDefault="00B34C33" w:rsidP="00B34C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B34C33" w:rsidRPr="00265369" w:rsidRDefault="00B34C33" w:rsidP="00B34C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5369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B34C33" w:rsidRPr="00265369" w:rsidRDefault="00B34C33" w:rsidP="00B34C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5369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8847" w:type="dxa"/>
          </w:tcPr>
          <w:p w:rsidR="00B34C33" w:rsidRPr="00E1142A" w:rsidRDefault="00B34C33" w:rsidP="00B34C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B34C33" w:rsidRPr="00E1142A" w:rsidRDefault="00B34C33" w:rsidP="00B34C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34C33" w:rsidRPr="00E1142A" w:rsidRDefault="00B34C33" w:rsidP="00B34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планира и пружа услуге здравствене неге и подршке пацијентима, у складу са праксом и стандардима</w:t>
            </w:r>
          </w:p>
          <w:p w:rsidR="00B34C33" w:rsidRPr="00E1142A" w:rsidRDefault="00B34C33" w:rsidP="00B34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савремене здравствене неге, о чему води прописану медицинску документацију;</w:t>
            </w:r>
          </w:p>
          <w:p w:rsidR="00B34C33" w:rsidRPr="00E1142A" w:rsidRDefault="00B34C33" w:rsidP="00B34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врши припрему болесника и асистира лекару при интервенцијама;</w:t>
            </w:r>
          </w:p>
          <w:p w:rsidR="00B34C33" w:rsidRPr="00E1142A" w:rsidRDefault="00B34C33" w:rsidP="00B34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прати опште стање пацијента, мери и евидентира виталне функције и др. показатеље;</w:t>
            </w:r>
          </w:p>
          <w:p w:rsidR="00B34C33" w:rsidRPr="00E1142A" w:rsidRDefault="00B34C33" w:rsidP="00B34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припрема простор, медицинску опрему, инструменте и материјал за рад;</w:t>
            </w:r>
          </w:p>
          <w:p w:rsidR="00B34C33" w:rsidRPr="00E1142A" w:rsidRDefault="00B34C33" w:rsidP="00B34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спроводи мере за спречавање интрахоспиталних инфекција;</w:t>
            </w:r>
          </w:p>
          <w:p w:rsidR="00B34C33" w:rsidRPr="00E1142A" w:rsidRDefault="00B34C33" w:rsidP="00B34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учествује у набавци потребног материјала;</w:t>
            </w:r>
          </w:p>
          <w:p w:rsidR="00B34C33" w:rsidRPr="00E1142A" w:rsidRDefault="00B34C33" w:rsidP="00B34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одлаже и уклања медицински отпад на прописаниначин;</w:t>
            </w:r>
          </w:p>
          <w:p w:rsidR="00B34C33" w:rsidRPr="00E1142A" w:rsidRDefault="00B34C33" w:rsidP="00B34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–За свој рад одговоран је главној медицинској сестри / техничару службе/ и начелнику службе.</w:t>
            </w:r>
          </w:p>
          <w:p w:rsidR="00B34C33" w:rsidRPr="005E26A1" w:rsidRDefault="00B34C33" w:rsidP="00B34C33">
            <w:pPr>
              <w:pStyle w:val="NoSpacing"/>
              <w:jc w:val="both"/>
              <w:rPr>
                <w:rFonts w:ascii="Times New Roman" w:hAnsi="Times New Roman"/>
                <w:b/>
              </w:rPr>
            </w:pPr>
          </w:p>
        </w:tc>
      </w:tr>
      <w:tr w:rsidR="00B34C33" w:rsidRPr="00E1142A" w:rsidTr="00097B5D">
        <w:tc>
          <w:tcPr>
            <w:tcW w:w="1971" w:type="dxa"/>
          </w:tcPr>
          <w:p w:rsidR="00B34C33" w:rsidRPr="00265369" w:rsidRDefault="00B34C33" w:rsidP="00B34C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65369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47" w:type="dxa"/>
          </w:tcPr>
          <w:p w:rsidR="00B34C33" w:rsidRPr="005E26A1" w:rsidRDefault="00B34C33" w:rsidP="00B34C33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26A1">
              <w:rPr>
                <w:rFonts w:ascii="Times New Roman" w:hAnsi="Times New Roman"/>
                <w:sz w:val="20"/>
                <w:szCs w:val="20"/>
              </w:rPr>
              <w:t>средње образовање.</w:t>
            </w:r>
          </w:p>
        </w:tc>
      </w:tr>
      <w:tr w:rsidR="00B34C33" w:rsidRPr="00E1142A" w:rsidTr="00097B5D">
        <w:tc>
          <w:tcPr>
            <w:tcW w:w="1971" w:type="dxa"/>
          </w:tcPr>
          <w:p w:rsidR="00B34C33" w:rsidRPr="00265369" w:rsidRDefault="00B34C33" w:rsidP="00B34C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265369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47" w:type="dxa"/>
          </w:tcPr>
          <w:p w:rsidR="00B34C33" w:rsidRPr="00E1142A" w:rsidRDefault="00B34C33" w:rsidP="00B34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B34C33" w:rsidRPr="00AE6714" w:rsidRDefault="00B34C33" w:rsidP="00B34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лиценца;</w:t>
            </w:r>
          </w:p>
          <w:p w:rsidR="00B34C33" w:rsidRPr="00E1142A" w:rsidRDefault="00B34C33" w:rsidP="00B34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најмање шест месеци радног искуства у наведеном</w:t>
            </w:r>
          </w:p>
          <w:p w:rsidR="00B34C33" w:rsidRPr="00E1142A" w:rsidRDefault="00B34C33" w:rsidP="00B34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звању.</w:t>
            </w:r>
          </w:p>
          <w:p w:rsidR="00B34C33" w:rsidRPr="005E26A1" w:rsidRDefault="00B34C33" w:rsidP="00B34C33">
            <w:pPr>
              <w:pStyle w:val="NoSpacing"/>
              <w:ind w:left="7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4C33" w:rsidRPr="00E1142A" w:rsidTr="00097B5D">
        <w:tc>
          <w:tcPr>
            <w:tcW w:w="1971" w:type="dxa"/>
          </w:tcPr>
          <w:p w:rsidR="00B34C33" w:rsidRPr="000D1357" w:rsidRDefault="00B34C33" w:rsidP="00B34C3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Број  извршилаца</w:t>
            </w:r>
          </w:p>
        </w:tc>
        <w:tc>
          <w:tcPr>
            <w:tcW w:w="8847" w:type="dxa"/>
          </w:tcPr>
          <w:p w:rsidR="00B34C33" w:rsidRPr="00D44D3E" w:rsidRDefault="00B2006E" w:rsidP="00B34C33">
            <w:pPr>
              <w:spacing w:after="0" w:line="240" w:lineRule="auto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4</w:t>
            </w:r>
          </w:p>
        </w:tc>
      </w:tr>
    </w:tbl>
    <w:p w:rsidR="00B34C33" w:rsidRPr="007B5CD0" w:rsidRDefault="00B34C33" w:rsidP="00B34C33">
      <w:pPr>
        <w:spacing w:after="0" w:line="240" w:lineRule="auto"/>
        <w:rPr>
          <w:b/>
          <w:sz w:val="24"/>
          <w:u w:val="single"/>
        </w:rPr>
      </w:pPr>
    </w:p>
    <w:tbl>
      <w:tblPr>
        <w:tblW w:w="10845" w:type="dxa"/>
        <w:tblInd w:w="-8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9"/>
        <w:gridCol w:w="8856"/>
      </w:tblGrid>
      <w:tr w:rsidR="00B34C33" w:rsidRPr="00E1142A" w:rsidTr="00097B5D">
        <w:trPr>
          <w:trHeight w:val="526"/>
        </w:trPr>
        <w:tc>
          <w:tcPr>
            <w:tcW w:w="1989" w:type="dxa"/>
          </w:tcPr>
          <w:p w:rsidR="00B34C33" w:rsidRPr="00582184" w:rsidRDefault="00B34C33" w:rsidP="00B34C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2184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B34C33" w:rsidRPr="00582184" w:rsidRDefault="00B34C33" w:rsidP="00B34C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56" w:type="dxa"/>
          </w:tcPr>
          <w:p w:rsidR="00B34C33" w:rsidRPr="00E1142A" w:rsidRDefault="00B34C33" w:rsidP="00B34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МЕДИЦИНСКА СЕСТРА/ТЕХНИЧАР НА ОСТАЛИМ БОЛНИЧКИМ ОДЕЉЕЊИМА</w:t>
            </w:r>
          </w:p>
          <w:p w:rsidR="00105989" w:rsidRPr="00E1142A" w:rsidRDefault="00105989" w:rsidP="00B34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-Служба за Гинекологију и акушерство</w:t>
            </w:r>
          </w:p>
        </w:tc>
      </w:tr>
      <w:tr w:rsidR="00B34C33" w:rsidRPr="00E1142A" w:rsidTr="00097B5D">
        <w:trPr>
          <w:trHeight w:val="526"/>
        </w:trPr>
        <w:tc>
          <w:tcPr>
            <w:tcW w:w="1989" w:type="dxa"/>
          </w:tcPr>
          <w:p w:rsidR="00B34C33" w:rsidRPr="00582184" w:rsidRDefault="00B34C33" w:rsidP="00B34C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2184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56" w:type="dxa"/>
          </w:tcPr>
          <w:p w:rsidR="00B34C33" w:rsidRPr="00E1142A" w:rsidRDefault="00B34C33" w:rsidP="00B34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Z032417</w:t>
            </w:r>
          </w:p>
        </w:tc>
      </w:tr>
      <w:tr w:rsidR="00B34C33" w:rsidRPr="00E1142A" w:rsidTr="00097B5D">
        <w:trPr>
          <w:trHeight w:val="488"/>
        </w:trPr>
        <w:tc>
          <w:tcPr>
            <w:tcW w:w="1989" w:type="dxa"/>
          </w:tcPr>
          <w:p w:rsidR="00B34C33" w:rsidRPr="00582184" w:rsidRDefault="00B34C33" w:rsidP="00B34C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B34C33" w:rsidRPr="00582184" w:rsidRDefault="00B34C33" w:rsidP="00B34C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2184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B34C33" w:rsidRPr="00582184" w:rsidRDefault="00B34C33" w:rsidP="00B34C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2184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8856" w:type="dxa"/>
          </w:tcPr>
          <w:p w:rsidR="00B34C33" w:rsidRPr="00E1142A" w:rsidRDefault="00B34C33" w:rsidP="00B34C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B34C33" w:rsidRPr="00E1142A" w:rsidRDefault="00B34C33" w:rsidP="00B34C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34C33" w:rsidRPr="00E1142A" w:rsidRDefault="00B34C33" w:rsidP="00B34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планира и пружа услуге здравствене неге и подршке пацијентима, у складу са праксом и стандардима</w:t>
            </w:r>
          </w:p>
          <w:p w:rsidR="00B34C33" w:rsidRPr="00E1142A" w:rsidRDefault="00B34C33" w:rsidP="00B34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савремене здравствене неге, о чему води прописанумедицинску документацију;</w:t>
            </w:r>
          </w:p>
          <w:p w:rsidR="00B34C33" w:rsidRPr="00E1142A" w:rsidRDefault="00B34C33" w:rsidP="00B34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врши припрему болесника и асистира лекару приинтервенцијама;</w:t>
            </w:r>
          </w:p>
          <w:p w:rsidR="00B34C33" w:rsidRPr="00E1142A" w:rsidRDefault="00B34C33" w:rsidP="00B34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прати опште стање пацијента, мери и евидентиравиталне функције и др. показатеље;</w:t>
            </w:r>
          </w:p>
          <w:p w:rsidR="00B34C33" w:rsidRPr="00E1142A" w:rsidRDefault="00B34C33" w:rsidP="00B34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припрема простор, медицинску опрему, инструменте иматеријал за рад;</w:t>
            </w:r>
          </w:p>
          <w:p w:rsidR="00B34C33" w:rsidRPr="00E1142A" w:rsidRDefault="00B34C33" w:rsidP="00B34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спроводи мере за спречавање интрахоспиталнихинфекција;</w:t>
            </w:r>
          </w:p>
          <w:p w:rsidR="00B34C33" w:rsidRPr="00E1142A" w:rsidRDefault="00B34C33" w:rsidP="00B34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учествује у набавци потребног материјала;</w:t>
            </w:r>
          </w:p>
          <w:p w:rsidR="00B34C33" w:rsidRPr="00E1142A" w:rsidRDefault="00B34C33" w:rsidP="00B34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одлаже и уклања медицински отпад на прописаниначин;</w:t>
            </w:r>
          </w:p>
          <w:p w:rsidR="00B34C33" w:rsidRPr="00097B5D" w:rsidRDefault="00B34C33" w:rsidP="00B34C33">
            <w:pPr>
              <w:pStyle w:val="NormalStefbullets1"/>
              <w:ind w:left="0"/>
              <w:jc w:val="both"/>
              <w:rPr>
                <w:lang w:val="en-US"/>
              </w:rPr>
            </w:pPr>
            <w:r>
              <w:t>За свој рад одговоран је главној медицинској сестри / техничару службе/ и начелнику службе.</w:t>
            </w:r>
          </w:p>
        </w:tc>
      </w:tr>
      <w:tr w:rsidR="00B34C33" w:rsidRPr="00E1142A" w:rsidTr="00097B5D">
        <w:tc>
          <w:tcPr>
            <w:tcW w:w="1989" w:type="dxa"/>
          </w:tcPr>
          <w:p w:rsidR="00B34C33" w:rsidRPr="000D1357" w:rsidRDefault="00B34C33" w:rsidP="00B34C3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Стручна спрема образовање</w:t>
            </w:r>
          </w:p>
        </w:tc>
        <w:tc>
          <w:tcPr>
            <w:tcW w:w="8856" w:type="dxa"/>
          </w:tcPr>
          <w:p w:rsidR="00B34C33" w:rsidRPr="005E26A1" w:rsidRDefault="00B34C33" w:rsidP="00B34C33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26A1">
              <w:rPr>
                <w:rFonts w:ascii="Times New Roman" w:hAnsi="Times New Roman"/>
                <w:sz w:val="20"/>
                <w:szCs w:val="20"/>
              </w:rPr>
              <w:t>средње образовање.</w:t>
            </w:r>
          </w:p>
        </w:tc>
      </w:tr>
      <w:tr w:rsidR="00B34C33" w:rsidRPr="00E1142A" w:rsidTr="00097B5D">
        <w:tc>
          <w:tcPr>
            <w:tcW w:w="1989" w:type="dxa"/>
          </w:tcPr>
          <w:p w:rsidR="00B34C33" w:rsidRPr="00FA5296" w:rsidRDefault="00B34C33" w:rsidP="00B34C33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FA5296">
              <w:rPr>
                <w:rFonts w:ascii="Times New Roman" w:hAnsi="Times New Roman"/>
                <w:b/>
                <w:lang w:val="ru-RU"/>
              </w:rPr>
              <w:t>Додатна знања и испити/радно искуство</w:t>
            </w:r>
          </w:p>
        </w:tc>
        <w:tc>
          <w:tcPr>
            <w:tcW w:w="8856" w:type="dxa"/>
          </w:tcPr>
          <w:p w:rsidR="00B34C33" w:rsidRPr="00E1142A" w:rsidRDefault="00B34C33" w:rsidP="00B34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B34C33" w:rsidRPr="00E1142A" w:rsidRDefault="00B34C33" w:rsidP="00B2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лиценца;</w:t>
            </w:r>
          </w:p>
          <w:p w:rsidR="00B34C33" w:rsidRPr="00E1142A" w:rsidRDefault="00B34C33" w:rsidP="00B34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најмање шест месеци радног искуства у наведеном</w:t>
            </w:r>
          </w:p>
          <w:p w:rsidR="00B34C33" w:rsidRPr="00E1142A" w:rsidRDefault="00B34C33" w:rsidP="00C05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звању.</w:t>
            </w:r>
          </w:p>
        </w:tc>
      </w:tr>
      <w:tr w:rsidR="00B34C33" w:rsidRPr="00E1142A" w:rsidTr="00097B5D">
        <w:tc>
          <w:tcPr>
            <w:tcW w:w="1989" w:type="dxa"/>
          </w:tcPr>
          <w:p w:rsidR="00B34C33" w:rsidRPr="000D1357" w:rsidRDefault="00B34C33" w:rsidP="00B34C3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Број  извршилаца</w:t>
            </w:r>
          </w:p>
        </w:tc>
        <w:tc>
          <w:tcPr>
            <w:tcW w:w="8856" w:type="dxa"/>
          </w:tcPr>
          <w:p w:rsidR="00B34C33" w:rsidRPr="00D44D3E" w:rsidRDefault="00B2006E" w:rsidP="00B34C33">
            <w:pPr>
              <w:spacing w:after="0" w:line="240" w:lineRule="auto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20</w:t>
            </w:r>
          </w:p>
        </w:tc>
      </w:tr>
    </w:tbl>
    <w:p w:rsidR="00B34C33" w:rsidRDefault="00B34C33" w:rsidP="00B34C33">
      <w:pPr>
        <w:spacing w:after="0" w:line="240" w:lineRule="auto"/>
        <w:rPr>
          <w:b/>
          <w:sz w:val="24"/>
          <w:u w:val="single"/>
        </w:rPr>
      </w:pPr>
    </w:p>
    <w:tbl>
      <w:tblPr>
        <w:tblW w:w="10863" w:type="dxa"/>
        <w:tblInd w:w="-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07"/>
        <w:gridCol w:w="8856"/>
      </w:tblGrid>
      <w:tr w:rsidR="00105989" w:rsidRPr="00E1142A" w:rsidTr="00097B5D">
        <w:trPr>
          <w:trHeight w:val="526"/>
        </w:trPr>
        <w:tc>
          <w:tcPr>
            <w:tcW w:w="2007" w:type="dxa"/>
          </w:tcPr>
          <w:p w:rsidR="00105989" w:rsidRPr="00582184" w:rsidRDefault="00105989" w:rsidP="00EB16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2184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105989" w:rsidRPr="00582184" w:rsidRDefault="00105989" w:rsidP="00EB16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56" w:type="dxa"/>
          </w:tcPr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МЕДИЦИНСКА СЕСТРА/ТЕХНИЧАР НА ОСТАЛИМ БОЛНИЧКИМ ОДЕЉЕЊИМА</w:t>
            </w:r>
          </w:p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-неонатологија-</w:t>
            </w:r>
          </w:p>
        </w:tc>
      </w:tr>
      <w:tr w:rsidR="00105989" w:rsidRPr="00E1142A" w:rsidTr="00097B5D">
        <w:trPr>
          <w:trHeight w:val="526"/>
        </w:trPr>
        <w:tc>
          <w:tcPr>
            <w:tcW w:w="2007" w:type="dxa"/>
          </w:tcPr>
          <w:p w:rsidR="00105989" w:rsidRPr="00582184" w:rsidRDefault="00105989" w:rsidP="00EB16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2184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56" w:type="dxa"/>
          </w:tcPr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Z032417</w:t>
            </w:r>
          </w:p>
        </w:tc>
      </w:tr>
      <w:tr w:rsidR="00105989" w:rsidRPr="00E1142A" w:rsidTr="00097B5D">
        <w:trPr>
          <w:trHeight w:val="488"/>
        </w:trPr>
        <w:tc>
          <w:tcPr>
            <w:tcW w:w="2007" w:type="dxa"/>
          </w:tcPr>
          <w:p w:rsidR="00105989" w:rsidRPr="00582184" w:rsidRDefault="00105989" w:rsidP="00EB16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05989" w:rsidRPr="00582184" w:rsidRDefault="00105989" w:rsidP="00EB16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2184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105989" w:rsidRPr="00582184" w:rsidRDefault="00105989" w:rsidP="00EB16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2184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8856" w:type="dxa"/>
          </w:tcPr>
          <w:p w:rsidR="00105989" w:rsidRPr="00E1142A" w:rsidRDefault="00105989" w:rsidP="00EB16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105989" w:rsidRPr="00E1142A" w:rsidRDefault="00105989" w:rsidP="00EB16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планира и пружа услуге здравствене неге и подршке пацијентима, у складу са праксом и стандардима</w:t>
            </w:r>
          </w:p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савремене здравствене неге, о чему води прописанумедицинску документацију;</w:t>
            </w:r>
          </w:p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врши припрему болесника и асистира лекару приинтервенцијама;</w:t>
            </w:r>
          </w:p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прати опште стање пацијента, мери и евидентиравиталне функције и др. показатеље;</w:t>
            </w:r>
          </w:p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припрема простор, медицинску опрему, инструменте иматеријал за рад;</w:t>
            </w:r>
          </w:p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спроводи мере за спречавање интрахоспиталнихинфекција;</w:t>
            </w:r>
          </w:p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учествује у набавци потребног материјала;</w:t>
            </w:r>
          </w:p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одлаже и уклања медицински отпад на прописаниначин;</w:t>
            </w:r>
          </w:p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05989" w:rsidRDefault="00105989" w:rsidP="00EB16DC">
            <w:pPr>
              <w:pStyle w:val="NormalStefbullets1"/>
              <w:ind w:left="0"/>
              <w:jc w:val="both"/>
              <w:rPr>
                <w:lang w:val="en-US"/>
              </w:rPr>
            </w:pPr>
            <w:r>
              <w:t>За свој рад одговоран је главној медицинској сестри / техничару службе/ и начелнику службе.</w:t>
            </w:r>
          </w:p>
          <w:p w:rsidR="00105989" w:rsidRPr="005E26A1" w:rsidRDefault="00105989" w:rsidP="00EB16DC">
            <w:pPr>
              <w:pStyle w:val="NoSpacing"/>
              <w:jc w:val="both"/>
              <w:rPr>
                <w:rFonts w:ascii="Times New Roman" w:hAnsi="Times New Roman"/>
                <w:b/>
              </w:rPr>
            </w:pPr>
          </w:p>
        </w:tc>
      </w:tr>
      <w:tr w:rsidR="00105989" w:rsidRPr="00E1142A" w:rsidTr="00097B5D">
        <w:tc>
          <w:tcPr>
            <w:tcW w:w="2007" w:type="dxa"/>
          </w:tcPr>
          <w:p w:rsidR="00105989" w:rsidRPr="000D1357" w:rsidRDefault="00105989" w:rsidP="00EB16D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Стручна спрема образовање</w:t>
            </w:r>
          </w:p>
        </w:tc>
        <w:tc>
          <w:tcPr>
            <w:tcW w:w="8856" w:type="dxa"/>
          </w:tcPr>
          <w:p w:rsidR="00105989" w:rsidRPr="005E26A1" w:rsidRDefault="00105989" w:rsidP="00EB16DC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26A1">
              <w:rPr>
                <w:rFonts w:ascii="Times New Roman" w:hAnsi="Times New Roman"/>
                <w:sz w:val="20"/>
                <w:szCs w:val="20"/>
              </w:rPr>
              <w:t>средње образовање.</w:t>
            </w:r>
          </w:p>
        </w:tc>
      </w:tr>
      <w:tr w:rsidR="00105989" w:rsidRPr="00E1142A" w:rsidTr="00097B5D">
        <w:tc>
          <w:tcPr>
            <w:tcW w:w="2007" w:type="dxa"/>
          </w:tcPr>
          <w:p w:rsidR="00105989" w:rsidRPr="00FA5296" w:rsidRDefault="00105989" w:rsidP="00EB16DC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FA5296">
              <w:rPr>
                <w:rFonts w:ascii="Times New Roman" w:hAnsi="Times New Roman"/>
                <w:b/>
                <w:lang w:val="ru-RU"/>
              </w:rPr>
              <w:t>Додатна знања и испити/радно искуство</w:t>
            </w:r>
          </w:p>
        </w:tc>
        <w:tc>
          <w:tcPr>
            <w:tcW w:w="8856" w:type="dxa"/>
          </w:tcPr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лиценца;</w:t>
            </w:r>
          </w:p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најмање шест месеци радног искуства у наведеном</w:t>
            </w:r>
          </w:p>
          <w:p w:rsidR="00105989" w:rsidRPr="00E1142A" w:rsidRDefault="00105989" w:rsidP="007373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звању.</w:t>
            </w:r>
          </w:p>
        </w:tc>
      </w:tr>
      <w:tr w:rsidR="00105989" w:rsidRPr="00E1142A" w:rsidTr="00097B5D">
        <w:tc>
          <w:tcPr>
            <w:tcW w:w="2007" w:type="dxa"/>
          </w:tcPr>
          <w:p w:rsidR="00105989" w:rsidRPr="000D1357" w:rsidRDefault="00105989" w:rsidP="00EB16D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Број  извршилаца</w:t>
            </w:r>
          </w:p>
        </w:tc>
        <w:tc>
          <w:tcPr>
            <w:tcW w:w="8856" w:type="dxa"/>
          </w:tcPr>
          <w:p w:rsidR="00105989" w:rsidRPr="00D44D3E" w:rsidRDefault="00105989" w:rsidP="00EB16DC">
            <w:pPr>
              <w:spacing w:after="0" w:line="240" w:lineRule="auto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15</w:t>
            </w:r>
          </w:p>
        </w:tc>
      </w:tr>
    </w:tbl>
    <w:p w:rsidR="00105989" w:rsidRDefault="00105989" w:rsidP="00B34C33">
      <w:pPr>
        <w:spacing w:after="0" w:line="240" w:lineRule="auto"/>
        <w:rPr>
          <w:b/>
          <w:sz w:val="24"/>
          <w:u w:val="single"/>
        </w:rPr>
      </w:pPr>
    </w:p>
    <w:tbl>
      <w:tblPr>
        <w:tblW w:w="10854" w:type="dxa"/>
        <w:tblInd w:w="-9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98"/>
        <w:gridCol w:w="8856"/>
      </w:tblGrid>
      <w:tr w:rsidR="00105989" w:rsidRPr="00E1142A" w:rsidTr="00097B5D">
        <w:trPr>
          <w:trHeight w:val="526"/>
        </w:trPr>
        <w:tc>
          <w:tcPr>
            <w:tcW w:w="1998" w:type="dxa"/>
          </w:tcPr>
          <w:p w:rsidR="00105989" w:rsidRPr="00582184" w:rsidRDefault="00105989" w:rsidP="00EB16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2184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105989" w:rsidRPr="00582184" w:rsidRDefault="00105989" w:rsidP="00EB16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56" w:type="dxa"/>
          </w:tcPr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142A">
              <w:rPr>
                <w:rFonts w:ascii="Times New Roman" w:hAnsi="Times New Roman"/>
                <w:sz w:val="24"/>
                <w:szCs w:val="24"/>
              </w:rPr>
              <w:t xml:space="preserve">                  - </w:t>
            </w:r>
            <w:r w:rsidRPr="00E1142A">
              <w:rPr>
                <w:rFonts w:ascii="Times New Roman" w:hAnsi="Times New Roman"/>
                <w:b/>
                <w:sz w:val="24"/>
                <w:szCs w:val="24"/>
              </w:rPr>
              <w:t>Медицинска сестра/техничар у гинекологији и  акушерству-</w:t>
            </w:r>
          </w:p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</w:t>
            </w:r>
            <w:r w:rsidR="008E70FF"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       </w:t>
            </w: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 - неонатологија</w:t>
            </w:r>
            <w:r w:rsidRPr="00E1142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105989" w:rsidRPr="00E1142A" w:rsidTr="00097B5D">
        <w:trPr>
          <w:trHeight w:val="526"/>
        </w:trPr>
        <w:tc>
          <w:tcPr>
            <w:tcW w:w="1998" w:type="dxa"/>
          </w:tcPr>
          <w:p w:rsidR="00105989" w:rsidRPr="00582184" w:rsidRDefault="00105989" w:rsidP="00EB16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2184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56" w:type="dxa"/>
          </w:tcPr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E5E5E3"/>
              </w:rPr>
              <w:t>Z032410</w:t>
            </w:r>
          </w:p>
        </w:tc>
      </w:tr>
      <w:tr w:rsidR="00105989" w:rsidRPr="00E1142A" w:rsidTr="00097B5D">
        <w:trPr>
          <w:trHeight w:val="488"/>
        </w:trPr>
        <w:tc>
          <w:tcPr>
            <w:tcW w:w="1998" w:type="dxa"/>
          </w:tcPr>
          <w:p w:rsidR="00105989" w:rsidRPr="00582184" w:rsidRDefault="00105989" w:rsidP="00EB16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05989" w:rsidRPr="00582184" w:rsidRDefault="00105989" w:rsidP="00EB16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2184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105989" w:rsidRPr="00582184" w:rsidRDefault="00105989" w:rsidP="00EB16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2184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8856" w:type="dxa"/>
          </w:tcPr>
          <w:p w:rsidR="00105989" w:rsidRPr="00E1142A" w:rsidRDefault="00105989" w:rsidP="00EB16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105989" w:rsidRPr="00E74169" w:rsidRDefault="00105989" w:rsidP="00EB16DC">
            <w:pPr>
              <w:pStyle w:val="NormalStefbullets1"/>
              <w:numPr>
                <w:ilvl w:val="0"/>
                <w:numId w:val="0"/>
              </w:numPr>
            </w:pPr>
            <w:r>
              <w:t>-</w:t>
            </w:r>
            <w:r w:rsidRPr="00E74169">
              <w:t>планира и пружа услуге здравствене неге и подршке</w:t>
            </w:r>
          </w:p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пацијентима, у складу са праксом и стандардима савремене здравствене неге, о чему води прописану медицинску документацију;</w:t>
            </w:r>
          </w:p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обавља медицинске мере код болесника у поступку неге, терапије, дијагностике и рехабилитације;</w:t>
            </w:r>
          </w:p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примењује прописану терапију и контролише узимање</w:t>
            </w:r>
          </w:p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лекова;</w:t>
            </w:r>
          </w:p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врши припрему болесника и асистира лекару при</w:t>
            </w:r>
          </w:p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интервенцијама;</w:t>
            </w:r>
          </w:p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учествује у пријему болесника, визити, посматра пацијента и обавештава лекара о стању пацијента;</w:t>
            </w:r>
          </w:p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прати опште стање пацијента, мери и евидентира виталне функције и др. показатеље;</w:t>
            </w:r>
          </w:p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припрема простор, медицинску опрему, инструменте и материјал за рад;</w:t>
            </w:r>
          </w:p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спроводи мере за спречавање интрахоспиталних</w:t>
            </w:r>
          </w:p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инфекција;</w:t>
            </w:r>
          </w:p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учествује у набавци потребног материјала;</w:t>
            </w:r>
          </w:p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одлаже и уклања медицински отпад на прописани начин;</w:t>
            </w:r>
          </w:p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обавља послове из области јавног здравља (здравственоваспитање, врши вакцинацију према епидемиолошким индикацијама, врши унос података у области здравствене</w:t>
            </w:r>
          </w:p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статистике, води евиденције, узима лабораторијски материјал);</w:t>
            </w:r>
          </w:p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припрема лекове из крви фракционисањем плазме;</w:t>
            </w:r>
          </w:p>
          <w:p w:rsidR="00737398" w:rsidRPr="00737398" w:rsidRDefault="00105989" w:rsidP="00737398">
            <w:pPr>
              <w:pStyle w:val="NormalStefbullets1"/>
              <w:ind w:left="0"/>
              <w:jc w:val="both"/>
              <w:rPr>
                <w:lang w:val="en-US"/>
              </w:rPr>
            </w:pPr>
            <w:r w:rsidRPr="00E74169">
              <w:t>За свој рад одговоран је главној медицинској сестри / техничару службе/ и начелнику службе.</w:t>
            </w:r>
          </w:p>
        </w:tc>
      </w:tr>
      <w:tr w:rsidR="00105989" w:rsidRPr="00E1142A" w:rsidTr="00097B5D">
        <w:tc>
          <w:tcPr>
            <w:tcW w:w="1998" w:type="dxa"/>
          </w:tcPr>
          <w:p w:rsidR="00105989" w:rsidRPr="000D1357" w:rsidRDefault="00105989" w:rsidP="00EB16D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Стручна спрема образовање</w:t>
            </w:r>
          </w:p>
        </w:tc>
        <w:tc>
          <w:tcPr>
            <w:tcW w:w="8856" w:type="dxa"/>
          </w:tcPr>
          <w:p w:rsidR="00105989" w:rsidRPr="005E26A1" w:rsidRDefault="00105989" w:rsidP="00EB16DC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26A1">
              <w:rPr>
                <w:rFonts w:ascii="Times New Roman" w:hAnsi="Times New Roman"/>
                <w:sz w:val="20"/>
                <w:szCs w:val="20"/>
              </w:rPr>
              <w:t>средње образовање.</w:t>
            </w:r>
          </w:p>
        </w:tc>
      </w:tr>
      <w:tr w:rsidR="00105989" w:rsidRPr="00E1142A" w:rsidTr="00097B5D">
        <w:tc>
          <w:tcPr>
            <w:tcW w:w="1998" w:type="dxa"/>
          </w:tcPr>
          <w:p w:rsidR="00105989" w:rsidRPr="00FA5296" w:rsidRDefault="00105989" w:rsidP="00EB16DC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FA5296">
              <w:rPr>
                <w:rFonts w:ascii="Times New Roman" w:hAnsi="Times New Roman"/>
                <w:b/>
                <w:lang w:val="ru-RU"/>
              </w:rPr>
              <w:t>Додатна знања и испити/радно искуство</w:t>
            </w:r>
          </w:p>
        </w:tc>
        <w:tc>
          <w:tcPr>
            <w:tcW w:w="8856" w:type="dxa"/>
          </w:tcPr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лиценца;</w:t>
            </w:r>
          </w:p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најмање шест месеци радног искуства у наведеном</w:t>
            </w:r>
          </w:p>
          <w:p w:rsidR="00105989" w:rsidRPr="00E1142A" w:rsidRDefault="00105989" w:rsidP="008E7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звању.</w:t>
            </w:r>
          </w:p>
        </w:tc>
      </w:tr>
      <w:tr w:rsidR="00105989" w:rsidRPr="00E1142A" w:rsidTr="00097B5D">
        <w:tc>
          <w:tcPr>
            <w:tcW w:w="1998" w:type="dxa"/>
          </w:tcPr>
          <w:p w:rsidR="00105989" w:rsidRPr="000D1357" w:rsidRDefault="00105989" w:rsidP="00EB16D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Број  извршилаца</w:t>
            </w:r>
          </w:p>
        </w:tc>
        <w:tc>
          <w:tcPr>
            <w:tcW w:w="8856" w:type="dxa"/>
          </w:tcPr>
          <w:p w:rsidR="00105989" w:rsidRPr="00D44D3E" w:rsidRDefault="00105989" w:rsidP="00EB16DC">
            <w:pPr>
              <w:spacing w:after="0" w:line="240" w:lineRule="auto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1</w:t>
            </w:r>
          </w:p>
        </w:tc>
      </w:tr>
    </w:tbl>
    <w:p w:rsidR="008E70FF" w:rsidRPr="008E70FF" w:rsidRDefault="008E70FF" w:rsidP="00B34C33">
      <w:pPr>
        <w:spacing w:after="0" w:line="240" w:lineRule="auto"/>
        <w:rPr>
          <w:b/>
          <w:sz w:val="24"/>
          <w:u w:val="single"/>
        </w:rPr>
      </w:pPr>
    </w:p>
    <w:tbl>
      <w:tblPr>
        <w:tblW w:w="10845" w:type="dxa"/>
        <w:tblInd w:w="-8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9"/>
        <w:gridCol w:w="8856"/>
      </w:tblGrid>
      <w:tr w:rsidR="00105989" w:rsidRPr="00E1142A" w:rsidTr="00C0513B">
        <w:trPr>
          <w:trHeight w:val="526"/>
        </w:trPr>
        <w:tc>
          <w:tcPr>
            <w:tcW w:w="1989" w:type="dxa"/>
          </w:tcPr>
          <w:p w:rsidR="00105989" w:rsidRPr="00582184" w:rsidRDefault="00105989" w:rsidP="00EB16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2184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105989" w:rsidRPr="00582184" w:rsidRDefault="00105989" w:rsidP="00EB16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56" w:type="dxa"/>
          </w:tcPr>
          <w:p w:rsidR="00105989" w:rsidRPr="00E1142A" w:rsidRDefault="00097B5D" w:rsidP="00105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2A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105989" w:rsidRPr="00E1142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05989" w:rsidRPr="00E1142A">
              <w:rPr>
                <w:rFonts w:ascii="Times New Roman" w:hAnsi="Times New Roman"/>
                <w:b/>
                <w:sz w:val="24"/>
                <w:szCs w:val="24"/>
              </w:rPr>
              <w:t>Медицинска сестра/техничар на осталим болничким одељењима</w:t>
            </w:r>
            <w:r w:rsidRPr="00E1142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- неонатологија</w:t>
            </w:r>
            <w:r w:rsidRPr="00E1142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105989" w:rsidRPr="00E1142A" w:rsidTr="00C0513B">
        <w:trPr>
          <w:trHeight w:val="526"/>
        </w:trPr>
        <w:tc>
          <w:tcPr>
            <w:tcW w:w="1989" w:type="dxa"/>
          </w:tcPr>
          <w:p w:rsidR="00105989" w:rsidRPr="00582184" w:rsidRDefault="00105989" w:rsidP="00EB16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2184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56" w:type="dxa"/>
          </w:tcPr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E5E5E3"/>
              </w:rPr>
              <w:t>Z032410</w:t>
            </w:r>
          </w:p>
        </w:tc>
      </w:tr>
      <w:tr w:rsidR="00105989" w:rsidRPr="00E1142A" w:rsidTr="00C0513B">
        <w:trPr>
          <w:trHeight w:val="488"/>
        </w:trPr>
        <w:tc>
          <w:tcPr>
            <w:tcW w:w="1989" w:type="dxa"/>
          </w:tcPr>
          <w:p w:rsidR="00105989" w:rsidRPr="00582184" w:rsidRDefault="00105989" w:rsidP="00EB16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05989" w:rsidRPr="00582184" w:rsidRDefault="00105989" w:rsidP="00EB16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2184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105989" w:rsidRPr="00582184" w:rsidRDefault="00105989" w:rsidP="00EB16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2184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8856" w:type="dxa"/>
          </w:tcPr>
          <w:p w:rsidR="00105989" w:rsidRPr="00E1142A" w:rsidRDefault="00105989" w:rsidP="00EB16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105989" w:rsidRPr="00E74169" w:rsidRDefault="00105989" w:rsidP="00EB16DC">
            <w:pPr>
              <w:pStyle w:val="NormalStefbullets1"/>
              <w:numPr>
                <w:ilvl w:val="0"/>
                <w:numId w:val="0"/>
              </w:numPr>
            </w:pPr>
            <w:r>
              <w:t>-</w:t>
            </w:r>
            <w:r w:rsidRPr="00E74169">
              <w:t>планира и пружа услуге здравствене неге и подршке</w:t>
            </w:r>
          </w:p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пацијентима, у складу са праксом и стандардима савремене здравствене неге, о чему води прописану медицинску документацију;</w:t>
            </w:r>
          </w:p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обавља медицинске мере код болесника у поступку неге, терапије, дијагностике и рехабилитације;</w:t>
            </w:r>
          </w:p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примењује прописану терапију и контролише узимање</w:t>
            </w:r>
          </w:p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лекова;</w:t>
            </w:r>
          </w:p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врши припрему болесника и асистира лекару при</w:t>
            </w:r>
          </w:p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интервенцијама;</w:t>
            </w:r>
          </w:p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учествује у пријему болесника, визити, посматра пацијента и обавештава лекара о стању пацијента;</w:t>
            </w:r>
          </w:p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прати опште стање пацијента, мери и евидентира виталне функције и др. показатеље;</w:t>
            </w:r>
          </w:p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припрема простор, медицинску опрему, инструменте и материјал за рад;</w:t>
            </w:r>
          </w:p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спроводи мере за спречавање интрахоспиталних</w:t>
            </w:r>
          </w:p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инфекција;</w:t>
            </w:r>
          </w:p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учествује у набавци потребног материјала;</w:t>
            </w:r>
          </w:p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одлаже и уклања медицински отпад на прописани начин;</w:t>
            </w:r>
          </w:p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обавља послове из области јавног здравља (здравственоваспитање, врши вакцинацију према епидемиолошким индикацијама, врши унос података у области здравствене</w:t>
            </w:r>
          </w:p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статистике, води евиденције, узима лабораторијски материјал);</w:t>
            </w:r>
          </w:p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припрема лекове из крви фракционисањем плазме;</w:t>
            </w:r>
          </w:p>
          <w:p w:rsidR="00105989" w:rsidRPr="00E74169" w:rsidRDefault="00105989" w:rsidP="00EB16DC">
            <w:pPr>
              <w:pStyle w:val="NormalStefbullets1"/>
              <w:ind w:left="0"/>
              <w:jc w:val="both"/>
              <w:rPr>
                <w:lang w:val="en-US"/>
              </w:rPr>
            </w:pPr>
            <w:r w:rsidRPr="00E74169">
              <w:t>За свој рад одговоран је главној медицинској сестри / техничару службе/ и начелнику службе.</w:t>
            </w:r>
          </w:p>
          <w:p w:rsidR="00105989" w:rsidRPr="005E26A1" w:rsidRDefault="00105989" w:rsidP="00EB16DC">
            <w:pPr>
              <w:pStyle w:val="NoSpacing"/>
              <w:jc w:val="both"/>
              <w:rPr>
                <w:rFonts w:ascii="Times New Roman" w:hAnsi="Times New Roman"/>
                <w:b/>
              </w:rPr>
            </w:pPr>
          </w:p>
        </w:tc>
      </w:tr>
      <w:tr w:rsidR="00105989" w:rsidRPr="00E1142A" w:rsidTr="00C0513B">
        <w:tc>
          <w:tcPr>
            <w:tcW w:w="1989" w:type="dxa"/>
          </w:tcPr>
          <w:p w:rsidR="00105989" w:rsidRPr="000D1357" w:rsidRDefault="00105989" w:rsidP="00EB16D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Стручна спрема образовање</w:t>
            </w:r>
          </w:p>
        </w:tc>
        <w:tc>
          <w:tcPr>
            <w:tcW w:w="8856" w:type="dxa"/>
          </w:tcPr>
          <w:p w:rsidR="00105989" w:rsidRPr="005E26A1" w:rsidRDefault="00105989" w:rsidP="00EB16DC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26A1">
              <w:rPr>
                <w:rFonts w:ascii="Times New Roman" w:hAnsi="Times New Roman"/>
                <w:sz w:val="20"/>
                <w:szCs w:val="20"/>
              </w:rPr>
              <w:t>средње образовање.</w:t>
            </w:r>
          </w:p>
        </w:tc>
      </w:tr>
      <w:tr w:rsidR="00105989" w:rsidRPr="00E1142A" w:rsidTr="00C0513B">
        <w:tc>
          <w:tcPr>
            <w:tcW w:w="1989" w:type="dxa"/>
          </w:tcPr>
          <w:p w:rsidR="00105989" w:rsidRPr="00FA5296" w:rsidRDefault="00105989" w:rsidP="00EB16DC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FA5296">
              <w:rPr>
                <w:rFonts w:ascii="Times New Roman" w:hAnsi="Times New Roman"/>
                <w:b/>
                <w:lang w:val="ru-RU"/>
              </w:rPr>
              <w:t>Додатна знања и испити/радно искуство</w:t>
            </w:r>
          </w:p>
        </w:tc>
        <w:tc>
          <w:tcPr>
            <w:tcW w:w="8856" w:type="dxa"/>
          </w:tcPr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лиценца;</w:t>
            </w:r>
          </w:p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најмање шест месеци радног искуства у наведеном</w:t>
            </w:r>
          </w:p>
          <w:p w:rsidR="00105989" w:rsidRPr="00E1142A" w:rsidRDefault="00105989" w:rsidP="00EB1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звању.</w:t>
            </w:r>
          </w:p>
          <w:p w:rsidR="00105989" w:rsidRPr="005E26A1" w:rsidRDefault="00105989" w:rsidP="00EB16DC">
            <w:pPr>
              <w:pStyle w:val="NoSpacing"/>
              <w:ind w:left="7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5989" w:rsidRPr="00E1142A" w:rsidTr="00C0513B">
        <w:tc>
          <w:tcPr>
            <w:tcW w:w="1989" w:type="dxa"/>
          </w:tcPr>
          <w:p w:rsidR="00105989" w:rsidRPr="000D1357" w:rsidRDefault="00105989" w:rsidP="00EB16D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Број  извршилаца</w:t>
            </w:r>
          </w:p>
        </w:tc>
        <w:tc>
          <w:tcPr>
            <w:tcW w:w="8856" w:type="dxa"/>
          </w:tcPr>
          <w:p w:rsidR="00105989" w:rsidRPr="00D44D3E" w:rsidRDefault="00105989" w:rsidP="00EB16DC">
            <w:pPr>
              <w:spacing w:after="0" w:line="240" w:lineRule="auto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14</w:t>
            </w:r>
          </w:p>
        </w:tc>
      </w:tr>
    </w:tbl>
    <w:p w:rsidR="00105989" w:rsidRDefault="00105989" w:rsidP="00B34C33">
      <w:pPr>
        <w:spacing w:after="0" w:line="240" w:lineRule="auto"/>
        <w:rPr>
          <w:b/>
          <w:sz w:val="24"/>
          <w:u w:val="single"/>
        </w:rPr>
      </w:pPr>
    </w:p>
    <w:tbl>
      <w:tblPr>
        <w:tblW w:w="10845" w:type="dxa"/>
        <w:tblInd w:w="-8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9"/>
        <w:gridCol w:w="8856"/>
      </w:tblGrid>
      <w:tr w:rsidR="00B2006E" w:rsidRPr="00E1142A" w:rsidTr="00C0513B">
        <w:trPr>
          <w:trHeight w:val="526"/>
        </w:trPr>
        <w:tc>
          <w:tcPr>
            <w:tcW w:w="1989" w:type="dxa"/>
          </w:tcPr>
          <w:p w:rsidR="00B2006E" w:rsidRPr="00582184" w:rsidRDefault="00B2006E" w:rsidP="009164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2184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B2006E" w:rsidRPr="00582184" w:rsidRDefault="00B2006E" w:rsidP="009164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56" w:type="dxa"/>
          </w:tcPr>
          <w:p w:rsidR="00B2006E" w:rsidRPr="00E1142A" w:rsidRDefault="00E74169" w:rsidP="00E74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142A">
              <w:rPr>
                <w:rFonts w:ascii="Times New Roman" w:hAnsi="Times New Roman"/>
                <w:sz w:val="24"/>
                <w:szCs w:val="24"/>
              </w:rPr>
              <w:t xml:space="preserve">                  - </w:t>
            </w:r>
            <w:r w:rsidRPr="00E1142A">
              <w:rPr>
                <w:rFonts w:ascii="Times New Roman" w:hAnsi="Times New Roman"/>
                <w:b/>
                <w:sz w:val="24"/>
                <w:szCs w:val="24"/>
              </w:rPr>
              <w:t>Медицинска сестра/техничар у гинекологији и  акушерству-</w:t>
            </w:r>
          </w:p>
        </w:tc>
      </w:tr>
      <w:tr w:rsidR="00B2006E" w:rsidRPr="00E1142A" w:rsidTr="00C0513B">
        <w:trPr>
          <w:trHeight w:val="526"/>
        </w:trPr>
        <w:tc>
          <w:tcPr>
            <w:tcW w:w="1989" w:type="dxa"/>
          </w:tcPr>
          <w:p w:rsidR="00B2006E" w:rsidRPr="00582184" w:rsidRDefault="00B2006E" w:rsidP="009164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2184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56" w:type="dxa"/>
          </w:tcPr>
          <w:p w:rsidR="00B2006E" w:rsidRPr="00E1142A" w:rsidRDefault="00E74169" w:rsidP="00916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E5E5E3"/>
              </w:rPr>
              <w:t>Z032408</w:t>
            </w:r>
          </w:p>
        </w:tc>
      </w:tr>
      <w:tr w:rsidR="00B2006E" w:rsidRPr="00E1142A" w:rsidTr="00C0513B">
        <w:trPr>
          <w:trHeight w:val="488"/>
        </w:trPr>
        <w:tc>
          <w:tcPr>
            <w:tcW w:w="1989" w:type="dxa"/>
          </w:tcPr>
          <w:p w:rsidR="00B2006E" w:rsidRPr="00582184" w:rsidRDefault="00B2006E" w:rsidP="009164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B2006E" w:rsidRPr="00582184" w:rsidRDefault="00B2006E" w:rsidP="009164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2184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B2006E" w:rsidRPr="00582184" w:rsidRDefault="00B2006E" w:rsidP="009164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2184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8856" w:type="dxa"/>
          </w:tcPr>
          <w:p w:rsidR="00B2006E" w:rsidRPr="00E1142A" w:rsidRDefault="00B2006E" w:rsidP="009164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E74169" w:rsidRPr="00E74169" w:rsidRDefault="00E74169" w:rsidP="00E74169">
            <w:pPr>
              <w:pStyle w:val="NormalStefbullets1"/>
              <w:numPr>
                <w:ilvl w:val="0"/>
                <w:numId w:val="0"/>
              </w:numPr>
            </w:pPr>
            <w:r>
              <w:t>-</w:t>
            </w:r>
            <w:r w:rsidRPr="00E74169">
              <w:t>планира и пружа услуге здравствене неге и подршке</w:t>
            </w:r>
          </w:p>
          <w:p w:rsidR="00E74169" w:rsidRPr="00E1142A" w:rsidRDefault="00E74169" w:rsidP="00E74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пацијентима, у складу са праксом и стандардима савремене здравствене неге, о чему води прописану медицинску документацију;</w:t>
            </w:r>
          </w:p>
          <w:p w:rsidR="00E74169" w:rsidRPr="00E1142A" w:rsidRDefault="00E74169" w:rsidP="00E74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обавља медицинске мере код болесника у поступку неге, терапије, дијагностике и рехабилитације;</w:t>
            </w:r>
          </w:p>
          <w:p w:rsidR="00E74169" w:rsidRPr="00E1142A" w:rsidRDefault="00E74169" w:rsidP="00E74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примењује прописану терапију и контролише узимање</w:t>
            </w:r>
          </w:p>
          <w:p w:rsidR="00E74169" w:rsidRPr="00E1142A" w:rsidRDefault="00E74169" w:rsidP="00E74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лекова;</w:t>
            </w:r>
          </w:p>
          <w:p w:rsidR="00E74169" w:rsidRPr="00E1142A" w:rsidRDefault="00E74169" w:rsidP="00E74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врши припрему болесника и асистира лекару при</w:t>
            </w:r>
          </w:p>
          <w:p w:rsidR="00E74169" w:rsidRPr="00E1142A" w:rsidRDefault="00E74169" w:rsidP="00E74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интервенцијама;</w:t>
            </w:r>
          </w:p>
          <w:p w:rsidR="00E74169" w:rsidRPr="00E1142A" w:rsidRDefault="00E74169" w:rsidP="00E74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учествује у пријему болесника, визити, посматра пацијента и обавештава лекара о стању пацијента;</w:t>
            </w:r>
          </w:p>
          <w:p w:rsidR="00E74169" w:rsidRPr="00E1142A" w:rsidRDefault="00E74169" w:rsidP="00E74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прати опште стање пацијента, мери и евидентира виталне функције и др. показатеље;</w:t>
            </w:r>
          </w:p>
          <w:p w:rsidR="00E74169" w:rsidRPr="00E1142A" w:rsidRDefault="00E74169" w:rsidP="00E74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припрема простор, медицинску опрему, инструменте и материјал за рад;</w:t>
            </w:r>
          </w:p>
          <w:p w:rsidR="00E74169" w:rsidRPr="00E1142A" w:rsidRDefault="00E74169" w:rsidP="00E74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спроводи мере за спречавање интрахоспиталних</w:t>
            </w:r>
          </w:p>
          <w:p w:rsidR="00E74169" w:rsidRPr="00E1142A" w:rsidRDefault="00E74169" w:rsidP="00E74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инфекција;</w:t>
            </w:r>
          </w:p>
          <w:p w:rsidR="00E74169" w:rsidRPr="00E1142A" w:rsidRDefault="00E74169" w:rsidP="00E74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учествује у набавци потребног материјала;</w:t>
            </w:r>
          </w:p>
          <w:p w:rsidR="00E74169" w:rsidRPr="00E1142A" w:rsidRDefault="00E74169" w:rsidP="00E74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одлаже и уклања медицински отпад на прописани начин;</w:t>
            </w:r>
          </w:p>
          <w:p w:rsidR="00E74169" w:rsidRPr="00E1142A" w:rsidRDefault="00E74169" w:rsidP="00E74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обавља послове из области јавног здравља (здравственоваспитање, врши вакцинацију према епидемиолошким индикацијама, врши унос података у области здравствене</w:t>
            </w:r>
          </w:p>
          <w:p w:rsidR="00E74169" w:rsidRPr="00E1142A" w:rsidRDefault="00E74169" w:rsidP="00E74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статистике, води евиденције, узима лабораторијски материјал);</w:t>
            </w:r>
          </w:p>
          <w:p w:rsidR="00B2006E" w:rsidRPr="00E1142A" w:rsidRDefault="00E74169" w:rsidP="00E741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припрема лекове из крви фракционисањем плазме;</w:t>
            </w:r>
          </w:p>
          <w:p w:rsidR="00B2006E" w:rsidRPr="00E74169" w:rsidRDefault="00B2006E" w:rsidP="009164C1">
            <w:pPr>
              <w:pStyle w:val="NormalStefbullets1"/>
              <w:ind w:left="0"/>
              <w:jc w:val="both"/>
              <w:rPr>
                <w:lang w:val="en-US"/>
              </w:rPr>
            </w:pPr>
            <w:r w:rsidRPr="00E74169">
              <w:t>За свој рад одговоран је главној медицинској сестри / техничару службе/ и начелнику службе.</w:t>
            </w:r>
          </w:p>
          <w:p w:rsidR="00B2006E" w:rsidRPr="005E26A1" w:rsidRDefault="00B2006E" w:rsidP="009164C1">
            <w:pPr>
              <w:pStyle w:val="NoSpacing"/>
              <w:jc w:val="both"/>
              <w:rPr>
                <w:rFonts w:ascii="Times New Roman" w:hAnsi="Times New Roman"/>
                <w:b/>
              </w:rPr>
            </w:pPr>
          </w:p>
        </w:tc>
      </w:tr>
      <w:tr w:rsidR="00B2006E" w:rsidRPr="00E1142A" w:rsidTr="00C0513B">
        <w:tc>
          <w:tcPr>
            <w:tcW w:w="1989" w:type="dxa"/>
          </w:tcPr>
          <w:p w:rsidR="00B2006E" w:rsidRPr="00C917F6" w:rsidRDefault="00B2006E" w:rsidP="009164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917F6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56" w:type="dxa"/>
          </w:tcPr>
          <w:p w:rsidR="00B2006E" w:rsidRPr="005E26A1" w:rsidRDefault="00B2006E" w:rsidP="009164C1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26A1">
              <w:rPr>
                <w:rFonts w:ascii="Times New Roman" w:hAnsi="Times New Roman"/>
                <w:sz w:val="20"/>
                <w:szCs w:val="20"/>
              </w:rPr>
              <w:t>средње образовање.</w:t>
            </w:r>
          </w:p>
        </w:tc>
      </w:tr>
      <w:tr w:rsidR="00B2006E" w:rsidRPr="00E1142A" w:rsidTr="00C0513B">
        <w:tc>
          <w:tcPr>
            <w:tcW w:w="1989" w:type="dxa"/>
          </w:tcPr>
          <w:p w:rsidR="00B2006E" w:rsidRPr="00C917F6" w:rsidRDefault="00B2006E" w:rsidP="009164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C917F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56" w:type="dxa"/>
          </w:tcPr>
          <w:p w:rsidR="00B2006E" w:rsidRPr="00E1142A" w:rsidRDefault="00B2006E" w:rsidP="00916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B2006E" w:rsidRPr="00E1142A" w:rsidRDefault="00B2006E" w:rsidP="00916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лиценца;</w:t>
            </w:r>
          </w:p>
          <w:p w:rsidR="00B2006E" w:rsidRPr="00E1142A" w:rsidRDefault="00B2006E" w:rsidP="00916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најмање шест месеци радног искуства у наведеном</w:t>
            </w:r>
          </w:p>
          <w:p w:rsidR="00B2006E" w:rsidRPr="00E1142A" w:rsidRDefault="00B2006E" w:rsidP="00916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звању.</w:t>
            </w:r>
          </w:p>
          <w:p w:rsidR="00B2006E" w:rsidRPr="005E26A1" w:rsidRDefault="00B2006E" w:rsidP="009164C1">
            <w:pPr>
              <w:pStyle w:val="NoSpacing"/>
              <w:ind w:left="7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006E" w:rsidRPr="00E1142A" w:rsidTr="00C0513B">
        <w:tc>
          <w:tcPr>
            <w:tcW w:w="1989" w:type="dxa"/>
          </w:tcPr>
          <w:p w:rsidR="00B2006E" w:rsidRPr="00C917F6" w:rsidRDefault="00B2006E" w:rsidP="009164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917F6">
              <w:rPr>
                <w:rFonts w:ascii="Times New Roman" w:hAnsi="Times New Roman"/>
                <w:b/>
                <w:sz w:val="20"/>
                <w:szCs w:val="20"/>
              </w:rPr>
              <w:t>Број  извршилаца</w:t>
            </w:r>
          </w:p>
        </w:tc>
        <w:tc>
          <w:tcPr>
            <w:tcW w:w="8856" w:type="dxa"/>
          </w:tcPr>
          <w:p w:rsidR="00B2006E" w:rsidRPr="00D44D3E" w:rsidRDefault="00E74169" w:rsidP="009164C1">
            <w:pPr>
              <w:spacing w:after="0" w:line="240" w:lineRule="auto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16</w:t>
            </w:r>
          </w:p>
        </w:tc>
      </w:tr>
    </w:tbl>
    <w:p w:rsidR="00B2006E" w:rsidRDefault="00B2006E" w:rsidP="00B34C33">
      <w:pPr>
        <w:spacing w:after="0" w:line="240" w:lineRule="auto"/>
        <w:rPr>
          <w:b/>
          <w:sz w:val="24"/>
          <w:u w:val="single"/>
        </w:rPr>
      </w:pPr>
    </w:p>
    <w:tbl>
      <w:tblPr>
        <w:tblW w:w="10818" w:type="dxa"/>
        <w:tblInd w:w="-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71"/>
        <w:gridCol w:w="8847"/>
      </w:tblGrid>
      <w:tr w:rsidR="00E74169" w:rsidRPr="00E1142A" w:rsidTr="008E70FF">
        <w:trPr>
          <w:trHeight w:val="526"/>
        </w:trPr>
        <w:tc>
          <w:tcPr>
            <w:tcW w:w="1971" w:type="dxa"/>
          </w:tcPr>
          <w:p w:rsidR="00E74169" w:rsidRPr="00582184" w:rsidRDefault="00E74169" w:rsidP="009164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2184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E74169" w:rsidRPr="00582184" w:rsidRDefault="00E74169" w:rsidP="009164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47" w:type="dxa"/>
          </w:tcPr>
          <w:p w:rsidR="00E74169" w:rsidRPr="00E1142A" w:rsidRDefault="00E74169" w:rsidP="00E74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142A">
              <w:rPr>
                <w:rFonts w:ascii="Times New Roman" w:hAnsi="Times New Roman"/>
                <w:b/>
                <w:sz w:val="24"/>
                <w:szCs w:val="24"/>
              </w:rPr>
              <w:t>-Гинеколошко-акушерска сестра/бабица у породилишту-</w:t>
            </w:r>
          </w:p>
        </w:tc>
      </w:tr>
      <w:tr w:rsidR="00E74169" w:rsidRPr="00E1142A" w:rsidTr="008E70FF">
        <w:trPr>
          <w:trHeight w:val="526"/>
        </w:trPr>
        <w:tc>
          <w:tcPr>
            <w:tcW w:w="1971" w:type="dxa"/>
          </w:tcPr>
          <w:p w:rsidR="00E74169" w:rsidRPr="00582184" w:rsidRDefault="00E74169" w:rsidP="009164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2184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47" w:type="dxa"/>
          </w:tcPr>
          <w:p w:rsidR="00E74169" w:rsidRPr="00E1142A" w:rsidRDefault="00E74169" w:rsidP="00916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E5E5E3"/>
              </w:rPr>
              <w:t>Z032409</w:t>
            </w:r>
          </w:p>
        </w:tc>
      </w:tr>
      <w:tr w:rsidR="00E74169" w:rsidRPr="00E1142A" w:rsidTr="008E70FF">
        <w:trPr>
          <w:trHeight w:val="488"/>
        </w:trPr>
        <w:tc>
          <w:tcPr>
            <w:tcW w:w="1971" w:type="dxa"/>
          </w:tcPr>
          <w:p w:rsidR="00E74169" w:rsidRPr="00582184" w:rsidRDefault="00E74169" w:rsidP="009164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74169" w:rsidRPr="00582184" w:rsidRDefault="00E74169" w:rsidP="009164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2184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E74169" w:rsidRPr="00582184" w:rsidRDefault="00E74169" w:rsidP="009164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2184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8847" w:type="dxa"/>
          </w:tcPr>
          <w:p w:rsidR="00E74169" w:rsidRPr="00E1142A" w:rsidRDefault="00E74169" w:rsidP="009164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E74169" w:rsidRPr="00E74169" w:rsidRDefault="00E74169" w:rsidP="009164C1">
            <w:pPr>
              <w:pStyle w:val="NormalStefbullets1"/>
              <w:numPr>
                <w:ilvl w:val="0"/>
                <w:numId w:val="0"/>
              </w:numPr>
            </w:pPr>
            <w:r>
              <w:t>-</w:t>
            </w:r>
            <w:r w:rsidRPr="00E74169">
              <w:t>планира и пружа услуге здравствене неге и подршке</w:t>
            </w:r>
          </w:p>
          <w:p w:rsidR="00E74169" w:rsidRPr="00E1142A" w:rsidRDefault="00E74169" w:rsidP="00916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пацијентима, у складу са праксом и стандардима савремене здравствене неге, о чему води прописану медицинску документацију;</w:t>
            </w:r>
          </w:p>
          <w:p w:rsidR="00E74169" w:rsidRPr="00E1142A" w:rsidRDefault="00E74169" w:rsidP="00916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обавља медицинске мере код болесника у поступку неге, терапије, дијагностике и рехабилитације;</w:t>
            </w:r>
          </w:p>
          <w:p w:rsidR="00E74169" w:rsidRPr="00E1142A" w:rsidRDefault="00E74169" w:rsidP="00916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примењује прописану терапију и контролише узимање</w:t>
            </w:r>
          </w:p>
          <w:p w:rsidR="00E74169" w:rsidRPr="00E1142A" w:rsidRDefault="00E74169" w:rsidP="00916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лекова;</w:t>
            </w:r>
          </w:p>
          <w:p w:rsidR="00E74169" w:rsidRPr="00E1142A" w:rsidRDefault="00E74169" w:rsidP="00916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врши припрему болесника и асистира лекару при</w:t>
            </w:r>
          </w:p>
          <w:p w:rsidR="00E74169" w:rsidRPr="00E1142A" w:rsidRDefault="00E74169" w:rsidP="00916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интервенцијама;</w:t>
            </w:r>
          </w:p>
          <w:p w:rsidR="00E74169" w:rsidRPr="00E1142A" w:rsidRDefault="00E74169" w:rsidP="00916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учествује у пријему болесника, визити, посматра пацијента и обавештава лекара о стању пацијента;</w:t>
            </w:r>
          </w:p>
          <w:p w:rsidR="00E74169" w:rsidRPr="00E1142A" w:rsidRDefault="00E74169" w:rsidP="00916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прати опште стање пацијента, мери и евидентира виталне функције и др. показатеље;</w:t>
            </w:r>
          </w:p>
          <w:p w:rsidR="00E74169" w:rsidRPr="00E1142A" w:rsidRDefault="00E74169" w:rsidP="00916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припрема простор, медицинску опрему, инструменте и материјал за рад;</w:t>
            </w:r>
          </w:p>
          <w:p w:rsidR="00E74169" w:rsidRPr="00E1142A" w:rsidRDefault="00E74169" w:rsidP="00916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спроводи мере за спречавање интрахоспиталних</w:t>
            </w:r>
          </w:p>
          <w:p w:rsidR="00E74169" w:rsidRPr="00E1142A" w:rsidRDefault="00E74169" w:rsidP="00916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инфекција;</w:t>
            </w:r>
          </w:p>
          <w:p w:rsidR="00E74169" w:rsidRPr="00E1142A" w:rsidRDefault="00E74169" w:rsidP="00916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учествује у набавци потребног материјала;</w:t>
            </w:r>
          </w:p>
          <w:p w:rsidR="00E74169" w:rsidRPr="00E1142A" w:rsidRDefault="00E74169" w:rsidP="00916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одлаже и уклања медицински отпад на прописани начин;</w:t>
            </w:r>
          </w:p>
          <w:p w:rsidR="00E74169" w:rsidRPr="00E1142A" w:rsidRDefault="00E74169" w:rsidP="00916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обавља послове из области јавног здравља (здравственоваспитање, врши вакцинацију према епидемиолошким индикацијама, врши унос података у области здравствене</w:t>
            </w:r>
          </w:p>
          <w:p w:rsidR="00E74169" w:rsidRPr="00E1142A" w:rsidRDefault="00E74169" w:rsidP="00916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статистике, води евиденције, узима лабораторијски материјал);</w:t>
            </w:r>
          </w:p>
          <w:p w:rsidR="00E74169" w:rsidRDefault="00E74169" w:rsidP="00916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припрема лекове из крви фракционисањем плазме;</w:t>
            </w:r>
          </w:p>
          <w:p w:rsidR="00C2463A" w:rsidRDefault="00C2463A" w:rsidP="00916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2463A" w:rsidRPr="00C2463A" w:rsidRDefault="00C2463A" w:rsidP="00916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74169" w:rsidRPr="00C917F6" w:rsidRDefault="00E74169" w:rsidP="009164C1">
            <w:pPr>
              <w:pStyle w:val="NormalStefbullets1"/>
              <w:ind w:left="0"/>
              <w:jc w:val="both"/>
              <w:rPr>
                <w:lang w:val="en-US"/>
              </w:rPr>
            </w:pPr>
            <w:r w:rsidRPr="00E74169">
              <w:t>За свој рад одговоран је главној медицинској сестри / техничару службе/ и начелнику службе.</w:t>
            </w:r>
          </w:p>
        </w:tc>
      </w:tr>
      <w:tr w:rsidR="00E74169" w:rsidRPr="00E1142A" w:rsidTr="008E70FF">
        <w:tc>
          <w:tcPr>
            <w:tcW w:w="1971" w:type="dxa"/>
          </w:tcPr>
          <w:p w:rsidR="00E74169" w:rsidRPr="000D1357" w:rsidRDefault="00E74169" w:rsidP="009164C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Стручна спрема образовање</w:t>
            </w:r>
          </w:p>
        </w:tc>
        <w:tc>
          <w:tcPr>
            <w:tcW w:w="8847" w:type="dxa"/>
          </w:tcPr>
          <w:p w:rsidR="00E74169" w:rsidRPr="00871895" w:rsidRDefault="00871895" w:rsidP="009164C1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Медицинск</w:t>
            </w:r>
            <w:r w:rsidR="00C2463A"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сестра/техничар – акушерски смер IV стручне спреме</w:t>
            </w:r>
          </w:p>
        </w:tc>
      </w:tr>
      <w:tr w:rsidR="00E74169" w:rsidRPr="00E1142A" w:rsidTr="008E70FF">
        <w:tc>
          <w:tcPr>
            <w:tcW w:w="1971" w:type="dxa"/>
          </w:tcPr>
          <w:p w:rsidR="00E74169" w:rsidRPr="00FA5296" w:rsidRDefault="00E74169" w:rsidP="009164C1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FA5296">
              <w:rPr>
                <w:rFonts w:ascii="Times New Roman" w:hAnsi="Times New Roman"/>
                <w:b/>
                <w:lang w:val="ru-RU"/>
              </w:rPr>
              <w:t>Додатна знања и испити/радно искуство</w:t>
            </w:r>
          </w:p>
        </w:tc>
        <w:tc>
          <w:tcPr>
            <w:tcW w:w="8847" w:type="dxa"/>
          </w:tcPr>
          <w:p w:rsidR="00E74169" w:rsidRPr="00E1142A" w:rsidRDefault="00E74169" w:rsidP="00916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E74169" w:rsidRPr="00E1142A" w:rsidRDefault="00E74169" w:rsidP="00916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лиценца;</w:t>
            </w:r>
          </w:p>
          <w:p w:rsidR="00E74169" w:rsidRPr="00E1142A" w:rsidRDefault="00E74169" w:rsidP="00916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најмање шест месеци радног искуства у наведеном</w:t>
            </w:r>
          </w:p>
          <w:p w:rsidR="00E74169" w:rsidRPr="00E1142A" w:rsidRDefault="00E74169" w:rsidP="00916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звању.</w:t>
            </w:r>
          </w:p>
          <w:p w:rsidR="00E74169" w:rsidRPr="005E26A1" w:rsidRDefault="00E74169" w:rsidP="009164C1">
            <w:pPr>
              <w:pStyle w:val="NoSpacing"/>
              <w:ind w:left="7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4169" w:rsidRPr="00E1142A" w:rsidTr="008E70FF">
        <w:tc>
          <w:tcPr>
            <w:tcW w:w="1971" w:type="dxa"/>
          </w:tcPr>
          <w:p w:rsidR="00E74169" w:rsidRPr="000D1357" w:rsidRDefault="00E74169" w:rsidP="009164C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Број  извршилаца</w:t>
            </w:r>
          </w:p>
        </w:tc>
        <w:tc>
          <w:tcPr>
            <w:tcW w:w="8847" w:type="dxa"/>
          </w:tcPr>
          <w:p w:rsidR="00E74169" w:rsidRPr="00D44D3E" w:rsidRDefault="00E74169" w:rsidP="009164C1">
            <w:pPr>
              <w:spacing w:after="0" w:line="240" w:lineRule="auto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13</w:t>
            </w:r>
          </w:p>
        </w:tc>
      </w:tr>
    </w:tbl>
    <w:p w:rsidR="00B2006E" w:rsidRPr="00B2006E" w:rsidRDefault="00B2006E" w:rsidP="00B34C33">
      <w:pPr>
        <w:spacing w:after="0" w:line="240" w:lineRule="auto"/>
        <w:rPr>
          <w:b/>
          <w:sz w:val="24"/>
          <w:u w:val="single"/>
        </w:rPr>
      </w:pPr>
    </w:p>
    <w:tbl>
      <w:tblPr>
        <w:tblW w:w="10809" w:type="dxa"/>
        <w:tblInd w:w="-5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8847"/>
      </w:tblGrid>
      <w:tr w:rsidR="00B34C33" w:rsidRPr="00E1142A" w:rsidTr="008E70FF">
        <w:trPr>
          <w:trHeight w:val="526"/>
        </w:trPr>
        <w:tc>
          <w:tcPr>
            <w:tcW w:w="1962" w:type="dxa"/>
          </w:tcPr>
          <w:p w:rsidR="00B34C33" w:rsidRPr="007B5CD0" w:rsidRDefault="00B34C33" w:rsidP="00B34C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5CD0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B34C33" w:rsidRPr="007B5CD0" w:rsidRDefault="00B34C33" w:rsidP="00B34C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47" w:type="dxa"/>
          </w:tcPr>
          <w:p w:rsidR="00B34C33" w:rsidRPr="00FA5296" w:rsidRDefault="00B34C33" w:rsidP="00B34C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ПОМОЋНИ РАДНИК НА НЕЗИ БОЛЕСНИКА НА ОСТАЛИМ БОЛНИЧКИМ ОДЕЉЕЊИМА</w:t>
            </w:r>
          </w:p>
          <w:p w:rsidR="00B34C33" w:rsidRPr="00DA7F9A" w:rsidRDefault="00B34C33" w:rsidP="00B34C33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</w:tr>
      <w:tr w:rsidR="00B34C33" w:rsidRPr="00E1142A" w:rsidTr="008E70FF">
        <w:trPr>
          <w:trHeight w:val="488"/>
        </w:trPr>
        <w:tc>
          <w:tcPr>
            <w:tcW w:w="1962" w:type="dxa"/>
          </w:tcPr>
          <w:p w:rsidR="00B34C33" w:rsidRPr="007B5CD0" w:rsidRDefault="00B34C33" w:rsidP="00B34C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B5CD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Шифра радног места</w:t>
            </w:r>
          </w:p>
        </w:tc>
        <w:tc>
          <w:tcPr>
            <w:tcW w:w="8847" w:type="dxa"/>
          </w:tcPr>
          <w:p w:rsidR="00B34C33" w:rsidRPr="007B5CD0" w:rsidRDefault="00B34C33" w:rsidP="00B34C33">
            <w:pPr>
              <w:pStyle w:val="BlockText"/>
              <w:ind w:left="0" w:right="1"/>
              <w:jc w:val="both"/>
              <w:rPr>
                <w:b/>
                <w:sz w:val="20"/>
                <w:szCs w:val="20"/>
              </w:rPr>
            </w:pPr>
            <w:r w:rsidRPr="007B5CD0">
              <w:rPr>
                <w:b/>
                <w:sz w:val="20"/>
                <w:szCs w:val="20"/>
              </w:rPr>
              <w:t>ZO37102</w:t>
            </w:r>
          </w:p>
        </w:tc>
      </w:tr>
      <w:tr w:rsidR="00B34C33" w:rsidRPr="00E1142A" w:rsidTr="008E70FF">
        <w:trPr>
          <w:trHeight w:val="488"/>
        </w:trPr>
        <w:tc>
          <w:tcPr>
            <w:tcW w:w="1962" w:type="dxa"/>
          </w:tcPr>
          <w:p w:rsidR="00B34C33" w:rsidRDefault="00B34C33" w:rsidP="00B34C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B34C33" w:rsidRDefault="00B34C33" w:rsidP="00B34C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B34C33" w:rsidRDefault="00B34C33" w:rsidP="00B34C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B34C33" w:rsidRDefault="00B34C33" w:rsidP="00B34C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B34C33" w:rsidRPr="007B5CD0" w:rsidRDefault="00B34C33" w:rsidP="00B34C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B34C33" w:rsidRPr="007B5CD0" w:rsidRDefault="00B34C33" w:rsidP="00B34C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5CD0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B34C33" w:rsidRPr="007B5CD0" w:rsidRDefault="00B34C33" w:rsidP="00B34C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5CD0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8847" w:type="dxa"/>
          </w:tcPr>
          <w:p w:rsidR="00B34C33" w:rsidRPr="00E1142A" w:rsidRDefault="00B34C33" w:rsidP="00B34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4"/>
                <w:szCs w:val="24"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обавља помоћне послове неге болесника;</w:t>
            </w:r>
          </w:p>
          <w:p w:rsidR="00B34C33" w:rsidRPr="00E1142A" w:rsidRDefault="00B34C33" w:rsidP="00B34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помаже медицинској сестри код пријема, збрињавања и</w:t>
            </w:r>
            <w:r w:rsidR="008E70FF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отпуста пацијената;</w:t>
            </w:r>
          </w:p>
          <w:p w:rsidR="00B34C33" w:rsidRPr="00E1142A" w:rsidRDefault="00B34C33" w:rsidP="00B34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обавља помоћне послове код паковања санитетског</w:t>
            </w:r>
            <w:r w:rsidR="008E70FF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материјала;</w:t>
            </w:r>
          </w:p>
          <w:p w:rsidR="00B34C33" w:rsidRPr="00E1142A" w:rsidRDefault="00B34C33" w:rsidP="00B34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врши транспорт болесника на консултативне прегледе и</w:t>
            </w:r>
            <w:r w:rsidR="008E70FF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интервенције;</w:t>
            </w:r>
          </w:p>
          <w:p w:rsidR="00B34C33" w:rsidRPr="00E1142A" w:rsidRDefault="00B34C33" w:rsidP="008E7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у зависности од сложености и специфичности радног</w:t>
            </w:r>
            <w:r w:rsidR="008E70FF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места, сложености и специфичности послова,сложености</w:t>
            </w:r>
            <w:r w:rsidR="008E70FF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процедура, нивоа ризика, контакта са пацијентом и услова</w:t>
            </w:r>
            <w:r w:rsidR="008E70FF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рада препознају се горе наведена радна места.</w:t>
            </w:r>
          </w:p>
        </w:tc>
      </w:tr>
      <w:tr w:rsidR="00B34C33" w:rsidRPr="00E1142A" w:rsidTr="008E70FF">
        <w:tc>
          <w:tcPr>
            <w:tcW w:w="1962" w:type="dxa"/>
          </w:tcPr>
          <w:p w:rsidR="00B34C33" w:rsidRPr="007B5CD0" w:rsidRDefault="00B34C33" w:rsidP="00B34C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5CD0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47" w:type="dxa"/>
          </w:tcPr>
          <w:p w:rsidR="00B34C33" w:rsidRPr="007B5CD0" w:rsidRDefault="00B34C33" w:rsidP="00B34C33">
            <w:pPr>
              <w:pStyle w:val="BlockText"/>
              <w:ind w:left="0" w:right="1"/>
              <w:jc w:val="both"/>
              <w:rPr>
                <w:sz w:val="20"/>
                <w:szCs w:val="20"/>
              </w:rPr>
            </w:pPr>
            <w:r w:rsidRPr="007B5CD0">
              <w:rPr>
                <w:sz w:val="20"/>
                <w:szCs w:val="20"/>
              </w:rPr>
              <w:t>основно образовање</w:t>
            </w:r>
          </w:p>
        </w:tc>
      </w:tr>
      <w:tr w:rsidR="00B34C33" w:rsidRPr="00E1142A" w:rsidTr="008E70FF">
        <w:tc>
          <w:tcPr>
            <w:tcW w:w="1962" w:type="dxa"/>
          </w:tcPr>
          <w:p w:rsidR="00B34C33" w:rsidRPr="007B5CD0" w:rsidRDefault="00B34C33" w:rsidP="00B34C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B5CD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47" w:type="dxa"/>
          </w:tcPr>
          <w:p w:rsidR="00B34C33" w:rsidRPr="000D1357" w:rsidRDefault="00B34C33" w:rsidP="00B34C33">
            <w:pPr>
              <w:pStyle w:val="NoSpacing"/>
              <w:rPr>
                <w:rFonts w:ascii="Times New Roman" w:hAnsi="Times New Roman"/>
                <w:lang w:val="sr-Cyrl-CS"/>
              </w:rPr>
            </w:pPr>
          </w:p>
        </w:tc>
      </w:tr>
      <w:tr w:rsidR="00B34C33" w:rsidRPr="00E1142A" w:rsidTr="008E70FF">
        <w:tc>
          <w:tcPr>
            <w:tcW w:w="1962" w:type="dxa"/>
          </w:tcPr>
          <w:p w:rsidR="00B34C33" w:rsidRPr="007B5CD0" w:rsidRDefault="00B34C33" w:rsidP="00B34C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5CD0">
              <w:rPr>
                <w:rFonts w:ascii="Times New Roman" w:hAnsi="Times New Roman"/>
                <w:b/>
                <w:sz w:val="20"/>
                <w:szCs w:val="20"/>
              </w:rPr>
              <w:t>Број  извршилаца</w:t>
            </w:r>
          </w:p>
        </w:tc>
        <w:tc>
          <w:tcPr>
            <w:tcW w:w="8847" w:type="dxa"/>
          </w:tcPr>
          <w:p w:rsidR="00B34C33" w:rsidRPr="00DA7F9A" w:rsidRDefault="00E74169" w:rsidP="00B34C33">
            <w:pPr>
              <w:spacing w:after="0" w:line="240" w:lineRule="auto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2</w:t>
            </w:r>
          </w:p>
        </w:tc>
      </w:tr>
    </w:tbl>
    <w:p w:rsidR="00097B5D" w:rsidRPr="000D3262" w:rsidRDefault="00097B5D" w:rsidP="000E4D1A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728" w:type="dxa"/>
        <w:tblInd w:w="3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7"/>
        <w:gridCol w:w="1818"/>
        <w:gridCol w:w="850"/>
        <w:gridCol w:w="1792"/>
        <w:gridCol w:w="5561"/>
      </w:tblGrid>
      <w:tr w:rsidR="004D17C2" w:rsidRPr="00E1142A" w:rsidTr="008E70FF">
        <w:trPr>
          <w:trHeight w:val="250"/>
        </w:trPr>
        <w:tc>
          <w:tcPr>
            <w:tcW w:w="10728" w:type="dxa"/>
            <w:gridSpan w:val="5"/>
            <w:tcBorders>
              <w:right w:val="double" w:sz="4" w:space="0" w:color="auto"/>
            </w:tcBorders>
            <w:shd w:val="clear" w:color="000000" w:fill="FFFF00"/>
            <w:noWrap/>
            <w:vAlign w:val="center"/>
            <w:hideMark/>
          </w:tcPr>
          <w:p w:rsidR="004D17C2" w:rsidRPr="00E1142A" w:rsidRDefault="004D17C2" w:rsidP="000E4D1A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  <w:lang w:val="sr-Cyrl-CS"/>
              </w:rPr>
            </w:pPr>
            <w:r w:rsidRPr="00E1142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      2.</w:t>
            </w:r>
            <w:r w:rsidR="0051202F" w:rsidRPr="00E1142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12.</w:t>
            </w:r>
            <w:r w:rsidRPr="00E1142A"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  <w:t xml:space="preserve"> Служба за психијатрију</w:t>
            </w:r>
          </w:p>
          <w:p w:rsidR="004D17C2" w:rsidRPr="00E1142A" w:rsidRDefault="004D17C2" w:rsidP="000E4D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</w:p>
        </w:tc>
      </w:tr>
      <w:tr w:rsidR="008E70FF" w:rsidRPr="00E1142A" w:rsidTr="008E70FF">
        <w:trPr>
          <w:trHeight w:val="250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0E4D1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  Р.бр.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Назив радног места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0E4D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Бр. изврш.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Стручна спрема</w:t>
            </w:r>
          </w:p>
        </w:tc>
        <w:tc>
          <w:tcPr>
            <w:tcW w:w="5561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8E70FF" w:rsidRPr="00E1142A" w:rsidRDefault="008E70FF" w:rsidP="000E4D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Посебни услови</w:t>
            </w:r>
          </w:p>
          <w:p w:rsidR="008E70FF" w:rsidRPr="00E1142A" w:rsidRDefault="008E70FF" w:rsidP="000E4D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   Напомена</w:t>
            </w:r>
          </w:p>
        </w:tc>
      </w:tr>
      <w:tr w:rsidR="008E70FF" w:rsidRPr="00E1142A" w:rsidTr="008E70FF">
        <w:trPr>
          <w:trHeight w:val="250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0E4D1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1.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0E4D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неуропсихијатрије  -Начелник службе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0E4D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7.степен - Мед.фак. </w:t>
            </w:r>
          </w:p>
        </w:tc>
        <w:tc>
          <w:tcPr>
            <w:tcW w:w="5561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8E70FF" w:rsidRPr="00E1142A" w:rsidRDefault="008E70FF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8E70FF" w:rsidRPr="00E1142A" w:rsidRDefault="008E70FF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8E70FF" w:rsidRPr="00E1142A" w:rsidRDefault="008E70FF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неуропсихијатрије;</w:t>
            </w:r>
          </w:p>
          <w:p w:rsidR="008E70FF" w:rsidRPr="00E1142A" w:rsidRDefault="008E70FF" w:rsidP="000E4D1A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8E70FF" w:rsidRPr="00E1142A" w:rsidTr="008E70FF">
        <w:trPr>
          <w:trHeight w:val="250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0E4D1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FF3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психијатрије - шеф одсека за специјалистичко консултативну делатност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FF3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FF37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561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8E70FF" w:rsidRPr="00E1142A" w:rsidRDefault="008E70FF" w:rsidP="00FF37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8E70FF" w:rsidRPr="00E1142A" w:rsidRDefault="008E70FF" w:rsidP="00FF37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8E70FF" w:rsidRPr="00E1142A" w:rsidRDefault="008E70FF" w:rsidP="000E4D1A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психијатрије</w:t>
            </w:r>
          </w:p>
        </w:tc>
      </w:tr>
      <w:tr w:rsidR="008E70FF" w:rsidRPr="00E1142A" w:rsidTr="008E70FF">
        <w:trPr>
          <w:trHeight w:val="250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0E4D1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FF3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неурологије - шеф одсека за лечење психоза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FF3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FF37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561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8E70FF" w:rsidRPr="00E1142A" w:rsidRDefault="008E70FF" w:rsidP="00FF37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8E70FF" w:rsidRPr="00E1142A" w:rsidRDefault="008E70FF" w:rsidP="00FF37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8E70FF" w:rsidRPr="00E1142A" w:rsidRDefault="008E70FF" w:rsidP="000E4D1A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-специјалистички испит из неуропсихијатрије</w:t>
            </w:r>
          </w:p>
        </w:tc>
      </w:tr>
      <w:tr w:rsidR="008E70FF" w:rsidRPr="00E1142A" w:rsidTr="008E70FF">
        <w:trPr>
          <w:trHeight w:val="250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0E4D1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FF3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неуропсихијатрије    - шеф одсека за лечење неуроза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FF3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FF37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561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8E70FF" w:rsidRPr="00E1142A" w:rsidRDefault="008E70FF" w:rsidP="00FF37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8E70FF" w:rsidRPr="00E1142A" w:rsidRDefault="008E70FF" w:rsidP="00FF37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8E70FF" w:rsidRPr="00E1142A" w:rsidRDefault="008E70FF" w:rsidP="000E4D1A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неуропсихијатрије</w:t>
            </w:r>
          </w:p>
        </w:tc>
      </w:tr>
      <w:tr w:rsidR="008E70FF" w:rsidRPr="00E1142A" w:rsidTr="008E70FF">
        <w:trPr>
          <w:trHeight w:val="250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0E4D1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FF3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неуропсихијатрије - шеф одсека за  болести зависности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FF3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FF37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561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8E70FF" w:rsidRPr="00E1142A" w:rsidRDefault="008E70FF" w:rsidP="00FF37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8E70FF" w:rsidRPr="00E1142A" w:rsidRDefault="008E70FF" w:rsidP="00FF37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8E70FF" w:rsidRPr="00E1142A" w:rsidRDefault="008E70FF" w:rsidP="000E4D1A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неуропсихијатрије</w:t>
            </w:r>
          </w:p>
        </w:tc>
      </w:tr>
      <w:tr w:rsidR="008E70FF" w:rsidRPr="00E1142A" w:rsidTr="008E70FF">
        <w:trPr>
          <w:trHeight w:val="250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0E4D1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FF3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неуропсихијатрије - шеф дневне психијатријске болнице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FF3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FF37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561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8E70FF" w:rsidRPr="00E1142A" w:rsidRDefault="008E70FF" w:rsidP="00FF37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8E70FF" w:rsidRPr="00E1142A" w:rsidRDefault="008E70FF" w:rsidP="00FF37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8E70FF" w:rsidRPr="00E1142A" w:rsidRDefault="008E70FF" w:rsidP="000E4D1A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неуропсихијатрије</w:t>
            </w:r>
          </w:p>
        </w:tc>
      </w:tr>
      <w:tr w:rsidR="008E70FF" w:rsidRPr="00E1142A" w:rsidTr="008E70FF">
        <w:trPr>
          <w:trHeight w:val="250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0E4D1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0E4D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дечије и адолесцентне психијатрије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0E4D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561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8E70FF" w:rsidRPr="00E1142A" w:rsidRDefault="008E70FF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8E70FF" w:rsidRPr="00E1142A" w:rsidRDefault="008E70FF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8E70FF" w:rsidRPr="00E1142A" w:rsidRDefault="008E70FF" w:rsidP="000E4D1A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-специјалистички испит из психијатрије </w:t>
            </w:r>
          </w:p>
        </w:tc>
      </w:tr>
      <w:tr w:rsidR="008E70FF" w:rsidRPr="00E1142A" w:rsidTr="008E70FF">
        <w:trPr>
          <w:trHeight w:val="250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0E4D1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8.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0E4D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Здравствени сарадник- психолог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0E4D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61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8E70FF" w:rsidRPr="00E1142A" w:rsidRDefault="008E70FF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8E70FF" w:rsidRPr="00E1142A" w:rsidRDefault="008E70FF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8E70FF" w:rsidRPr="00E1142A" w:rsidRDefault="008E70FF" w:rsidP="000E4D1A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</w:t>
            </w:r>
          </w:p>
        </w:tc>
      </w:tr>
      <w:tr w:rsidR="008E70FF" w:rsidRPr="00E1142A" w:rsidTr="008E70FF">
        <w:trPr>
          <w:trHeight w:val="250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0E4D1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9.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0E4D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Здравствени сарадник-  специјални педагог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0E4D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61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8E70FF" w:rsidRPr="00E1142A" w:rsidRDefault="008E70FF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8E70FF" w:rsidRPr="00E1142A" w:rsidRDefault="008E70FF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8E70FF" w:rsidRPr="00E1142A" w:rsidRDefault="008E70FF" w:rsidP="000E4D1A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</w:t>
            </w:r>
          </w:p>
        </w:tc>
      </w:tr>
      <w:tr w:rsidR="008E70FF" w:rsidRPr="00E1142A" w:rsidTr="008E70FF">
        <w:trPr>
          <w:trHeight w:val="250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0E4D1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10.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0E4D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Здравствени сарадник- социолог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0E4D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61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8E70FF" w:rsidRPr="00E1142A" w:rsidRDefault="008E70FF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8E70FF" w:rsidRPr="00E1142A" w:rsidRDefault="008E70FF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8E70FF" w:rsidRPr="00E1142A" w:rsidRDefault="008E70FF" w:rsidP="000E4D1A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</w:t>
            </w:r>
          </w:p>
        </w:tc>
      </w:tr>
      <w:tr w:rsidR="008E70FF" w:rsidRPr="00E1142A" w:rsidTr="008E70FF">
        <w:trPr>
          <w:trHeight w:val="250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0E4D1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11.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0E4D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Здравствени сарадник- виши социјални радник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0E4D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61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8E70FF" w:rsidRPr="00E1142A" w:rsidRDefault="008E70FF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8E70FF" w:rsidRPr="00E1142A" w:rsidRDefault="008E70FF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8E70FF" w:rsidRPr="00E1142A" w:rsidRDefault="008E70FF" w:rsidP="000E4D1A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</w:t>
            </w:r>
          </w:p>
        </w:tc>
      </w:tr>
      <w:tr w:rsidR="008E70FF" w:rsidRPr="00E1142A" w:rsidTr="008E70FF">
        <w:trPr>
          <w:trHeight w:val="250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0E4D1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12.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FF3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Медицинска сестра/техничар у осталим стационарним установама које обављају психијатријску делатности -Главна сестра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'техничар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 службе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FF3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FF37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4 степен - средња мед.школа</w:t>
            </w:r>
          </w:p>
        </w:tc>
        <w:tc>
          <w:tcPr>
            <w:tcW w:w="5561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8E70FF" w:rsidRPr="00E1142A" w:rsidRDefault="008E70FF" w:rsidP="00807D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 стручни испит;</w:t>
            </w:r>
          </w:p>
          <w:p w:rsidR="008E70FF" w:rsidRPr="00E1142A" w:rsidRDefault="008E70FF" w:rsidP="00807D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8E70FF" w:rsidRPr="00E1142A" w:rsidRDefault="008E70FF" w:rsidP="00807D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медицинске сестре / техничара.</w:t>
            </w:r>
          </w:p>
          <w:p w:rsidR="008E70FF" w:rsidRPr="00E1142A" w:rsidRDefault="008E70FF" w:rsidP="000E4D1A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8E70FF" w:rsidRPr="00E1142A" w:rsidTr="008E70FF">
        <w:trPr>
          <w:trHeight w:val="250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0E4D1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13.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Медицинска сестра/техничар у осталим стационарним установама које обављају психијатријску делатности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0E4D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19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.степен -Мед.школа</w:t>
            </w:r>
          </w:p>
        </w:tc>
        <w:tc>
          <w:tcPr>
            <w:tcW w:w="5561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8E70FF" w:rsidRPr="00E1142A" w:rsidRDefault="008E70FF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8E70FF" w:rsidRPr="00E1142A" w:rsidRDefault="008E70FF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8E70FF" w:rsidRPr="00E1142A" w:rsidRDefault="008E70FF" w:rsidP="000E4D1A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медицинске сестре / техничара.</w:t>
            </w:r>
          </w:p>
        </w:tc>
      </w:tr>
      <w:tr w:rsidR="008E70FF" w:rsidRPr="00E1142A" w:rsidTr="008E70FF">
        <w:trPr>
          <w:trHeight w:val="250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0E4D1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14.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Хигијеничар- Болничар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0E4D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8E70FF" w:rsidRPr="00E1142A" w:rsidRDefault="008E70FF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2 степен </w:t>
            </w:r>
          </w:p>
        </w:tc>
        <w:tc>
          <w:tcPr>
            <w:tcW w:w="5561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8E70FF" w:rsidRPr="00E1142A" w:rsidRDefault="008E70FF" w:rsidP="000E4D1A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</w:tbl>
    <w:p w:rsidR="00CB5429" w:rsidRDefault="00CB5429" w:rsidP="000E4D1A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E70FF" w:rsidRPr="008E70FF" w:rsidRDefault="008E70FF" w:rsidP="000E4D1A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719" w:type="dxa"/>
        <w:tblInd w:w="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98"/>
        <w:gridCol w:w="8721"/>
      </w:tblGrid>
      <w:tr w:rsidR="00D626BA" w:rsidRPr="00E1142A" w:rsidTr="00E1142A">
        <w:trPr>
          <w:trHeight w:val="526"/>
        </w:trPr>
        <w:tc>
          <w:tcPr>
            <w:tcW w:w="1998" w:type="dxa"/>
          </w:tcPr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721" w:type="dxa"/>
          </w:tcPr>
          <w:p w:rsidR="00D626BA" w:rsidRPr="00E1142A" w:rsidRDefault="00D626BA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ДОКТОР МЕДИЦИНЕ СПЕЦИЈАЛИСТА  У ОСТАЛИМ СТАЦИОНАРНИМ УСТАНОВАМА КОЈЕ ОБАВЉАЈУ ПСИХИЈАТРИЈСКУ ДЕЛАТНОСТ</w:t>
            </w:r>
          </w:p>
          <w:p w:rsidR="00097B5D" w:rsidRPr="00E1142A" w:rsidRDefault="00D626BA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НАЧЕЛНИК СЛУЖБЕ ЗА ПСИХИЈАТРИЈУ</w:t>
            </w:r>
          </w:p>
        </w:tc>
      </w:tr>
      <w:tr w:rsidR="00D626BA" w:rsidRPr="00E1142A" w:rsidTr="00E1142A">
        <w:trPr>
          <w:trHeight w:val="526"/>
        </w:trPr>
        <w:tc>
          <w:tcPr>
            <w:tcW w:w="1998" w:type="dxa"/>
          </w:tcPr>
          <w:p w:rsidR="00D626BA" w:rsidRPr="00E1142A" w:rsidRDefault="00D626BA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721" w:type="dxa"/>
          </w:tcPr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ZO30313</w:t>
            </w:r>
          </w:p>
        </w:tc>
      </w:tr>
      <w:tr w:rsidR="00D626BA" w:rsidRPr="00E1142A" w:rsidTr="00E1142A">
        <w:trPr>
          <w:trHeight w:val="488"/>
        </w:trPr>
        <w:tc>
          <w:tcPr>
            <w:tcW w:w="1998" w:type="dxa"/>
          </w:tcPr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626BA" w:rsidRPr="00E1142A" w:rsidRDefault="00D626BA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721" w:type="dxa"/>
          </w:tcPr>
          <w:p w:rsidR="00097B5D" w:rsidRPr="00E1142A" w:rsidRDefault="00D626BA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CB5429" w:rsidRPr="00E1142A" w:rsidRDefault="00CB5429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Обавља послове из домена своје специјалности; организује и руководи радом своје организационе јединице; стара се и одговара за стручно, квалитетно и благовремено извршавање послова и задатака; одговоран је за стручни рад организационе јединице; стара се о извршењу Плана рада организационе јединице у свим његовим сегментима и предузима мере за његово спровођење; врши контролу спровођења Програма унапређења квалитета рада; организује и спроводи стручни надзор над радом здравствених и других радника организационе јединице; утврђује оперативни распоред рада: распоред дежурства, приправности, консултација, распоред запослених у сменском раду и др; предлаже годишњи план рада организационе јединице у свим сегментима плана, план стручног усавршавања, план коришћења годишњих одмора; даје сагласност на све захтеве запослених за остваривање права из радног односа; потписује захтеве за набавку основних средстава и инвентара, захтеве за текуће и инвестиционо одржавање објекта и опреме, требовање лекова, медицинског и другог потрошног материјала; учествује у раду стручног колегијума; </w:t>
            </w:r>
          </w:p>
          <w:p w:rsidR="00097B5D" w:rsidRPr="00E1142A" w:rsidRDefault="00CB5429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по утврђеном распореду води главну визиту,одговоран је за правилно и уредно вођење медицинске документације; координира рад одсека у оквиру своје организационе јединице; координира и утиче на развој добре сарадње са другим организационим јединицама</w:t>
            </w:r>
            <w:r w:rsidRPr="00E1142A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;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организује начин саопштавања потребних информација о стању пацијената; 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о спровођењу стручног рада у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својој организационој јединици; стара се да односи здравствених радника према корисницима услуга – пацијентима буду хумани и коректни; организује и контролише спровођење мера превенције од интрахоспиталних инфекција; саставља предлоге плана рада и плана набавки, одговоран је за спровођење и извршење утврђеног  плана рада и плана набавки; организује и контролише обуку приправника и специјализаната; брине о стручном усавршавању и континуираној едукацији запослених; стара се о спровођењу постојећих и увођењу нових дијагностичких и терапијских метода; стара се да запослени, у процесу рада, примењују прописане мере за безбедан и здрав рад, да наменски користе средства за рад, да користе прописана средства и опрему за личну заштиту на раду и да са њима пажљиво рукују; стара се о мерама извршења и показатељима квалитета заштите; спроводи утврђену пословну политику установе; одговоран је за спровођење Одлука, Наредби и Закључака стручних органа, органа управљања и директора установе; стара се о правилној примени прописа и општих аката и одговара за законитост рада своје организационе јединице; 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дговоран је за спровођење хигијенско – техничке заштите, санитарно – хигијенских и других прописа који се односе на организациону јединицу.</w:t>
            </w:r>
          </w:p>
          <w:p w:rsidR="00D626BA" w:rsidRPr="00E1142A" w:rsidRDefault="00D626BA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Превенира, дијагностикује и лечи болести, повреде и друге физичке и менталне поремећаје коришћењем  специјализованих метода и техника, кроз примену принципа и процедура савремене медицине, о чему води прописану медицинску документацију; прегледа хоспитализоване и амбулантне пацијенте, врши пријем и отпуст болесника и издаје потребну документацију о резултатима лечења; реализује специјалистичке, дијагностичко-терапеутске интервенције; поставља дијагнозу, одређује терапију и води лечење; обавештава и саветује пацијента и породицу у вези са здравственим стањем и лечењем; обавља свакодневну визиту хоспитализованих пацијената, прати њихово стање, даје стручно упутство у вези дијагностике и лечења; врши пријем и збрињавање хитних пацијената; спроводи здравствену заштиту одређених категорија становништва, односно пацијената  оболелих од болести за чију превенцију, дијагностику и лечење је специјализован; обавља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друге послове из домена своје специјалности;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учествује у унапређењу квалитета здравствене заштите; обавља консултације са другим здравственим радницима и здравственим сарадницима; планира, надзире и евалуира спровођење здравствене заштите; спроводи активности стручног усавршавања у оквиру своје специјалности; утврђује време и узрок смрти; з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аједно са сарадницима одговоран је за исправност и правилно коришћење медицинске опреме;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правилно и уредно вођење медицинске документације;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чествује у здравственом васпитању и едукацији здравствених радника, лекара на специјализацији и приправника;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придржава се мера заштите на раду.</w:t>
            </w:r>
          </w:p>
          <w:p w:rsidR="00D626BA" w:rsidRPr="00E1142A" w:rsidRDefault="00D626BA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D626BA" w:rsidRPr="00E1142A" w:rsidRDefault="00D626BA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За свој рад одговоран је  Управнику ОЈ Опште болнице Врање   и директору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Здравственог центра Врање</w:t>
            </w:r>
          </w:p>
        </w:tc>
      </w:tr>
      <w:tr w:rsidR="00D626BA" w:rsidRPr="00E1142A" w:rsidTr="00E1142A">
        <w:tc>
          <w:tcPr>
            <w:tcW w:w="1998" w:type="dxa"/>
          </w:tcPr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721" w:type="dxa"/>
          </w:tcPr>
          <w:p w:rsidR="00D626BA" w:rsidRPr="00E1142A" w:rsidRDefault="00D626BA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образовање:</w:t>
            </w:r>
          </w:p>
          <w:p w:rsidR="00D626BA" w:rsidRPr="00E1142A" w:rsidRDefault="00D626BA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интегрисаним академским студијама из области медицине  по пропису који уређује високо образовање, почев од 10. септембра 2005. године и завршена специјализација из  неурологије или неуропсихијатрије,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D626BA" w:rsidRPr="00E1142A" w:rsidRDefault="00D626BA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 из области медицине у трајању од најмање пет година по пропису који је уређивао високо образовање до 10. септембра 2005. године и завршена специјализација из неурологије или неуропсихијатрије 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D626BA" w:rsidRPr="00E1142A" w:rsidRDefault="00D626BA" w:rsidP="00E1142A">
            <w:pPr>
              <w:pStyle w:val="ListParagraph"/>
              <w:spacing w:after="0" w:line="240" w:lineRule="auto"/>
              <w:ind w:left="756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D626BA" w:rsidRPr="00E1142A" w:rsidTr="00E1142A">
        <w:tc>
          <w:tcPr>
            <w:tcW w:w="1998" w:type="dxa"/>
          </w:tcPr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721" w:type="dxa"/>
          </w:tcPr>
          <w:p w:rsidR="00D626BA" w:rsidRPr="00E1142A" w:rsidRDefault="00D626BA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D626BA" w:rsidRPr="00E1142A" w:rsidRDefault="00D626BA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D626BA" w:rsidRPr="00E1142A" w:rsidRDefault="00D626BA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специјалистички испит;</w:t>
            </w:r>
          </w:p>
          <w:p w:rsidR="00D626BA" w:rsidRPr="00E1142A" w:rsidRDefault="00D626BA" w:rsidP="00E1142A">
            <w:pPr>
              <w:numPr>
                <w:ilvl w:val="0"/>
                <w:numId w:val="34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четири године и шест месеци радног искуства у звању доктора медицине</w:t>
            </w:r>
          </w:p>
        </w:tc>
      </w:tr>
      <w:tr w:rsidR="00D626BA" w:rsidRPr="00E1142A" w:rsidTr="00E1142A">
        <w:tc>
          <w:tcPr>
            <w:tcW w:w="1998" w:type="dxa"/>
          </w:tcPr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721" w:type="dxa"/>
          </w:tcPr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D626BA" w:rsidRPr="009C01C9" w:rsidRDefault="00D626BA" w:rsidP="00D626BA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tbl>
      <w:tblPr>
        <w:tblW w:w="10890" w:type="dxa"/>
        <w:tblInd w:w="-16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48"/>
        <w:gridCol w:w="8842"/>
      </w:tblGrid>
      <w:tr w:rsidR="00D626BA" w:rsidRPr="00E1142A" w:rsidTr="00E1142A">
        <w:trPr>
          <w:trHeight w:val="526"/>
        </w:trPr>
        <w:tc>
          <w:tcPr>
            <w:tcW w:w="2048" w:type="dxa"/>
          </w:tcPr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42" w:type="dxa"/>
          </w:tcPr>
          <w:p w:rsidR="00D626BA" w:rsidRPr="00E1142A" w:rsidRDefault="00D626BA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ДОКТОР МЕДИЦИНЕ СПЕЦИЈАЛИСТА  У ОСТАЛИМ СТАЦИОНАРНИМ УСТАНОВАМА КОЈЕ ОБАВЉАЈУ ПСИХИЈАТРИЈСКУ ДЕЛАТНОСТ</w:t>
            </w:r>
          </w:p>
          <w:p w:rsidR="00D626BA" w:rsidRPr="00E1142A" w:rsidRDefault="00D626BA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-ШЕФ ОДСЕКА У СЛУЖБИ ЗА ПСИХИЈАТРИЈУ</w:t>
            </w:r>
          </w:p>
          <w:p w:rsidR="00D626BA" w:rsidRPr="00E1142A" w:rsidRDefault="00D626BA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-одсек за специјалистичко консултативну делатност;</w:t>
            </w:r>
          </w:p>
          <w:p w:rsidR="00D626BA" w:rsidRPr="00E1142A" w:rsidRDefault="00D626BA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-одсек за лечење психоза;</w:t>
            </w:r>
          </w:p>
          <w:p w:rsidR="00D626BA" w:rsidRPr="00E1142A" w:rsidRDefault="00D626BA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-одсек за лечење неуроза;</w:t>
            </w:r>
          </w:p>
          <w:p w:rsidR="00D626BA" w:rsidRPr="00E1142A" w:rsidRDefault="00D626BA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-одсек за болести зависности;</w:t>
            </w:r>
          </w:p>
          <w:p w:rsidR="00D626BA" w:rsidRPr="00E1142A" w:rsidRDefault="00D626BA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-шеф дневне психијатријске болнице;</w:t>
            </w:r>
          </w:p>
          <w:p w:rsidR="00D626BA" w:rsidRPr="00E1142A" w:rsidRDefault="00D626BA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D626BA" w:rsidRPr="00E1142A" w:rsidTr="00E1142A">
        <w:trPr>
          <w:trHeight w:val="526"/>
        </w:trPr>
        <w:tc>
          <w:tcPr>
            <w:tcW w:w="2048" w:type="dxa"/>
          </w:tcPr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42" w:type="dxa"/>
          </w:tcPr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ZO30313</w:t>
            </w:r>
          </w:p>
        </w:tc>
      </w:tr>
      <w:tr w:rsidR="00D626BA" w:rsidRPr="00E1142A" w:rsidTr="00E1142A">
        <w:trPr>
          <w:trHeight w:val="488"/>
        </w:trPr>
        <w:tc>
          <w:tcPr>
            <w:tcW w:w="2048" w:type="dxa"/>
          </w:tcPr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626BA" w:rsidRPr="00E1142A" w:rsidRDefault="00D626BA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842" w:type="dxa"/>
          </w:tcPr>
          <w:p w:rsidR="00D626BA" w:rsidRPr="00E1142A" w:rsidRDefault="00D626BA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D626BA" w:rsidRPr="00E1142A" w:rsidRDefault="00D626BA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626BA" w:rsidRPr="00E1142A" w:rsidRDefault="00D626BA" w:rsidP="00910AB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Руководи стручним и организационим пословима одсека, односно организује и координира рад одсека и стара се о извршењу послова и задатака у оквиру одсека.</w:t>
            </w:r>
          </w:p>
          <w:p w:rsidR="00D626BA" w:rsidRPr="00E1142A" w:rsidRDefault="00D626BA" w:rsidP="00910AB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Координира дијагностички и терапијски рад одсека, врши распоред лекара и осталих радника на послове и радне задатке у оквиру одсека. </w:t>
            </w:r>
          </w:p>
          <w:p w:rsidR="00D626BA" w:rsidRPr="00E1142A" w:rsidRDefault="00D626BA" w:rsidP="00910AB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Организује стручно методолошки рад одсека. </w:t>
            </w:r>
          </w:p>
          <w:p w:rsidR="00D626BA" w:rsidRPr="00E1142A" w:rsidRDefault="00D626BA" w:rsidP="00910AB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Организује негу, испитивање и лечење болесника. </w:t>
            </w:r>
          </w:p>
          <w:p w:rsidR="00D626BA" w:rsidRPr="00E1142A" w:rsidRDefault="00D626BA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Превенира, дијагностикује и лечи болести, повреде и друге физичке и менталне поремећаје коришћењем  специјализованих метода и техника, кроз примену принципа и процедура савремене медицине, о чему води прописану медицинску документацију; </w:t>
            </w:r>
          </w:p>
          <w:p w:rsidR="00D626BA" w:rsidRPr="00E1142A" w:rsidRDefault="00D626BA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прегледа хоспитализоване и амбулантне пацијенте, врши пријем и отпуст болесника и издаје потребну документацију о резултатима лечења; </w:t>
            </w:r>
          </w:p>
          <w:p w:rsidR="00D626BA" w:rsidRPr="00E1142A" w:rsidRDefault="00D626BA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реализује специјалистичке, дијагностичко-терапеутске интервенције; поставља дијагнозу, одређује терапију и води лечење; </w:t>
            </w:r>
          </w:p>
          <w:p w:rsidR="00D626BA" w:rsidRPr="00E1142A" w:rsidRDefault="00D626BA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обавештава и саветује пацијента и породицу у вези са здравственим стањем и лечењем; обавља свакодневну визиту хоспитализованих пацијената, прати њихово стање, даје стручно упутство у вези дијагностике и лечења;</w:t>
            </w:r>
          </w:p>
          <w:p w:rsidR="00D626BA" w:rsidRPr="00E1142A" w:rsidRDefault="00D626BA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врши пријем и збрињавање хитних пацијената; спроводи здравствену заштиту одређених категорија становништва, односно пацијената  оболелих од болести за чију превенцију, дијагностику и лечење је специјализован; обавља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друге послове из домена своје специјалности;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учествује у унапређењу квалитета здравствене заштите; </w:t>
            </w:r>
          </w:p>
          <w:p w:rsidR="00D626BA" w:rsidRPr="00E1142A" w:rsidRDefault="00D626BA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обавља консултације са другим здравственим радницима и здравственим сарадницима; планира, надзире и евалуира спровођење здравствене заштите; </w:t>
            </w:r>
          </w:p>
          <w:p w:rsidR="00D626BA" w:rsidRPr="00E1142A" w:rsidRDefault="00D626BA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спроводи активности стручног усавршавања у оквиру своје специјалности; утврђује време и узрок смрти; з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аједно са сарадницима одговоран је за исправност и правилно коришћење медицинске опреме; </w:t>
            </w:r>
          </w:p>
          <w:p w:rsidR="00D626BA" w:rsidRPr="00E1142A" w:rsidRDefault="00D626BA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правилно и уредно вођење медицинске документације;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чествује у здравственом васпитању и едукацији здравствених радника, лекара на специјализацији и приправника;</w:t>
            </w:r>
          </w:p>
          <w:p w:rsidR="00D626BA" w:rsidRPr="00E1142A" w:rsidRDefault="00D626BA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придржава се мера заштите на раду.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Обавља и друге послове који су сродни са предвиђеним пословима.</w:t>
            </w:r>
          </w:p>
          <w:p w:rsidR="00D626BA" w:rsidRPr="00E1142A" w:rsidRDefault="00D626BA" w:rsidP="00E1142A">
            <w:pPr>
              <w:pStyle w:val="NoSpacing"/>
              <w:ind w:left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За свој рад одговоран је   Начелнику Службе,Управнику ОЈ Опште болнице Врање   и директору Здравственог центра Врање</w:t>
            </w:r>
          </w:p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D626BA" w:rsidRPr="00E1142A" w:rsidTr="00E1142A">
        <w:tc>
          <w:tcPr>
            <w:tcW w:w="2048" w:type="dxa"/>
          </w:tcPr>
          <w:p w:rsidR="00D626BA" w:rsidRPr="00E1142A" w:rsidRDefault="00D626BA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626BA" w:rsidRPr="00E1142A" w:rsidRDefault="00D626BA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626BA" w:rsidRPr="00E1142A" w:rsidRDefault="00D626BA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626BA" w:rsidRPr="00E1142A" w:rsidRDefault="00D626BA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42" w:type="dxa"/>
          </w:tcPr>
          <w:p w:rsidR="00D626BA" w:rsidRPr="00E1142A" w:rsidRDefault="00D626BA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образовање:</w:t>
            </w:r>
          </w:p>
          <w:p w:rsidR="00D626BA" w:rsidRPr="00E1142A" w:rsidRDefault="00D626BA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интегрисаним академским студијама из области медицине  по пропису који уређује високо образовање, почев од 10. септембра 2005. године и завршена специјализација из неурологије или неуропсихијатрије 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 из области медицине у трајању од најмање пет година по пропису који је уређивао високо образовање до 10. септембра 2005. године и завршена специјализација из  нерулогије или неоуропсихијатрије  складу са Правилником о специјализацијама и ужим специјализацијама здравствених радника и здравствених сарадника</w:t>
            </w:r>
          </w:p>
        </w:tc>
      </w:tr>
      <w:tr w:rsidR="00D626BA" w:rsidRPr="00E1142A" w:rsidTr="00E1142A">
        <w:tc>
          <w:tcPr>
            <w:tcW w:w="2048" w:type="dxa"/>
          </w:tcPr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42" w:type="dxa"/>
          </w:tcPr>
          <w:p w:rsidR="00D626BA" w:rsidRPr="00E1142A" w:rsidRDefault="00D626BA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D626BA" w:rsidRPr="00E1142A" w:rsidRDefault="00D626BA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D626BA" w:rsidRPr="00E1142A" w:rsidRDefault="00D626BA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специјалистички испит;</w:t>
            </w:r>
          </w:p>
          <w:p w:rsidR="00D626BA" w:rsidRPr="000D42D1" w:rsidRDefault="00D626BA" w:rsidP="00E1142A">
            <w:pPr>
              <w:numPr>
                <w:ilvl w:val="0"/>
                <w:numId w:val="39"/>
              </w:numPr>
              <w:suppressAutoHyphens/>
              <w:spacing w:after="0" w:line="240" w:lineRule="auto"/>
              <w:jc w:val="both"/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три године и шест месеци радног искуства у звању доктора медицине</w:t>
            </w:r>
          </w:p>
          <w:p w:rsidR="00D626BA" w:rsidRPr="00E1142A" w:rsidRDefault="00D626BA" w:rsidP="00E1142A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</w:tc>
      </w:tr>
      <w:tr w:rsidR="00D626BA" w:rsidRPr="00E1142A" w:rsidTr="00E1142A">
        <w:tc>
          <w:tcPr>
            <w:tcW w:w="2048" w:type="dxa"/>
          </w:tcPr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 Број  извршилаца</w:t>
            </w:r>
          </w:p>
        </w:tc>
        <w:tc>
          <w:tcPr>
            <w:tcW w:w="8842" w:type="dxa"/>
          </w:tcPr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5</w:t>
            </w:r>
          </w:p>
        </w:tc>
      </w:tr>
    </w:tbl>
    <w:p w:rsidR="00D626BA" w:rsidRPr="008D3377" w:rsidRDefault="00D626BA" w:rsidP="00D626BA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980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38"/>
        <w:gridCol w:w="8842"/>
      </w:tblGrid>
      <w:tr w:rsidR="00D626BA" w:rsidRPr="00E1142A" w:rsidTr="00E1142A">
        <w:trPr>
          <w:trHeight w:val="526"/>
        </w:trPr>
        <w:tc>
          <w:tcPr>
            <w:tcW w:w="2138" w:type="dxa"/>
          </w:tcPr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42" w:type="dxa"/>
          </w:tcPr>
          <w:p w:rsidR="00D626BA" w:rsidRPr="00E1142A" w:rsidRDefault="00D626BA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ДОКТОР МЕДИЦИНЕ СПЕЦИЈАЛИСТА  У ОСТАЛИМ СТАЦИОНАРНИМ УСТАНОВАМА КОЈЕ ОБАВЉАЈУ ПСИХИЈАТРИЈСКУ ДЕЛАТНОСТ</w:t>
            </w:r>
          </w:p>
          <w:p w:rsidR="00D626BA" w:rsidRPr="00E1142A" w:rsidRDefault="00D626BA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D626BA" w:rsidRPr="00E1142A" w:rsidTr="00E1142A">
        <w:trPr>
          <w:trHeight w:val="526"/>
        </w:trPr>
        <w:tc>
          <w:tcPr>
            <w:tcW w:w="2138" w:type="dxa"/>
          </w:tcPr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42" w:type="dxa"/>
          </w:tcPr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ZO30313</w:t>
            </w:r>
          </w:p>
        </w:tc>
      </w:tr>
      <w:tr w:rsidR="00D626BA" w:rsidRPr="00E1142A" w:rsidTr="00E1142A">
        <w:trPr>
          <w:trHeight w:val="488"/>
        </w:trPr>
        <w:tc>
          <w:tcPr>
            <w:tcW w:w="2138" w:type="dxa"/>
          </w:tcPr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842" w:type="dxa"/>
          </w:tcPr>
          <w:p w:rsidR="00D626BA" w:rsidRPr="00E1142A" w:rsidRDefault="00D626BA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D626BA" w:rsidRPr="00E1142A" w:rsidRDefault="00D626BA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Превенира, дијагностикује и лечи болести, повреде и друге физичке и менталне поремећаје коришћењем  специјализованих метода и техника, кроз примену принципа и процедура савремене медицине, о чему води прописану медицинску документацију; </w:t>
            </w:r>
          </w:p>
          <w:p w:rsidR="00D626BA" w:rsidRPr="00E1142A" w:rsidRDefault="00D626BA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прегледа хоспитализоване и амбулантне пацијенте, врши пријем и отпуст болесника и издаје потребну документацију о резултатима лечења; </w:t>
            </w:r>
          </w:p>
          <w:p w:rsidR="00D626BA" w:rsidRPr="00E1142A" w:rsidRDefault="00D626BA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реализује специјалистичке, дијагностичко-терапеутске интервенције; </w:t>
            </w:r>
          </w:p>
          <w:p w:rsidR="00D626BA" w:rsidRPr="00E1142A" w:rsidRDefault="00D626BA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поставља дијагнозу, одређује терапију и води лечење; </w:t>
            </w:r>
          </w:p>
          <w:p w:rsidR="00D626BA" w:rsidRPr="00E1142A" w:rsidRDefault="00D626BA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обавештава и саветује пацијента и породицу у вези са здравственим стањем и лечењем; обавља свакодневну визиту хоспитализованих пацијената, прати њихово стање, даје стручно упутство у вези дијагностике и лечења; </w:t>
            </w:r>
          </w:p>
          <w:p w:rsidR="00D626BA" w:rsidRPr="00E1142A" w:rsidRDefault="00D626BA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врши пријем и збрињавање хитних пацијената; спроводи здравствену заштиту одређених категорија становништва, односно пацијената  оболелих од болести за чију превенцију, дијагностику и лечење је специјализован; обавља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друге послове из домена своје специјалности;</w:t>
            </w:r>
          </w:p>
          <w:p w:rsidR="00D626BA" w:rsidRPr="00E1142A" w:rsidRDefault="00D626BA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учествује у унапређењу квалитета здравствене заштите; </w:t>
            </w:r>
          </w:p>
          <w:p w:rsidR="00D626BA" w:rsidRPr="00E1142A" w:rsidRDefault="00D626BA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обавља консултације са другим здравственим радницима и здравственим сарадницима; планира, надзире и евалуира спровођење здравствене заштите; </w:t>
            </w:r>
          </w:p>
          <w:p w:rsidR="00D626BA" w:rsidRPr="00E1142A" w:rsidRDefault="00D626BA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спроводи активности стручног усавршавања у оквиру своје специјалности; утврђује време и узрок смрти; з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аједно са сарадницима одговоран је за исправност и правилно коришћење медицинске опреме;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правилно и уредно вођење медицинске документације;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чествује у здравственом васпитању и едукацији здравствених радника, лекара на специјализацији и приправника;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придржава се мера заштите на раду.</w:t>
            </w:r>
          </w:p>
          <w:p w:rsidR="00D626BA" w:rsidRPr="00E1142A" w:rsidRDefault="00D626BA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D626BA" w:rsidRPr="00E1142A" w:rsidRDefault="00D626BA" w:rsidP="00E1142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За свој рад одговоран је  начелнику службе/шефу одсека</w:t>
            </w:r>
          </w:p>
        </w:tc>
      </w:tr>
      <w:tr w:rsidR="00D626BA" w:rsidRPr="00E1142A" w:rsidTr="00E1142A">
        <w:tc>
          <w:tcPr>
            <w:tcW w:w="2138" w:type="dxa"/>
          </w:tcPr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42" w:type="dxa"/>
          </w:tcPr>
          <w:p w:rsidR="00D626BA" w:rsidRPr="00E1142A" w:rsidRDefault="00D626BA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образовање:</w:t>
            </w:r>
          </w:p>
          <w:p w:rsidR="00D626BA" w:rsidRPr="00E1142A" w:rsidRDefault="00D626BA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интегрисаним академским студијама из области медицине  по пропису који уређује високо образовање, почев од 10. септембра 2005. године и завршена специјализација из неурологије или неуропсихијатрије 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 из области медицине у трајању од најмање пет година по пропису који је уређивао високо образовање до 10. септембра 2005. године и завршена специјализација из  нерулогије или неоуропсихијатрије  складу са Правилником о специјализацијама и ужим специјализацијама здравствених радника и здравствених сарадника</w:t>
            </w:r>
          </w:p>
        </w:tc>
      </w:tr>
      <w:tr w:rsidR="00D626BA" w:rsidRPr="00E1142A" w:rsidTr="00E1142A">
        <w:tc>
          <w:tcPr>
            <w:tcW w:w="2138" w:type="dxa"/>
          </w:tcPr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42" w:type="dxa"/>
          </w:tcPr>
          <w:p w:rsidR="00D626BA" w:rsidRPr="00E1142A" w:rsidRDefault="00D626BA" w:rsidP="00E1142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стручни испит; </w:t>
            </w:r>
          </w:p>
          <w:p w:rsidR="00D626BA" w:rsidRPr="00E1142A" w:rsidRDefault="00D626BA" w:rsidP="00E1142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лиценца; </w:t>
            </w:r>
          </w:p>
          <w:p w:rsidR="00D626BA" w:rsidRPr="00E1142A" w:rsidRDefault="00D626BA" w:rsidP="00E1142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специјалистички испит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:rsidR="00D626BA" w:rsidRPr="00E1142A" w:rsidRDefault="00D626BA" w:rsidP="00E1142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најмање три године и шест месеци радног искуства у звању доктора медицине.</w:t>
            </w:r>
          </w:p>
        </w:tc>
      </w:tr>
      <w:tr w:rsidR="00D626BA" w:rsidRPr="00E1142A" w:rsidTr="00E1142A">
        <w:tc>
          <w:tcPr>
            <w:tcW w:w="2138" w:type="dxa"/>
          </w:tcPr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 Број  извршилаца</w:t>
            </w:r>
          </w:p>
        </w:tc>
        <w:tc>
          <w:tcPr>
            <w:tcW w:w="8842" w:type="dxa"/>
          </w:tcPr>
          <w:p w:rsidR="00D626BA" w:rsidRPr="00E1142A" w:rsidRDefault="00D626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1</w:t>
            </w:r>
          </w:p>
        </w:tc>
      </w:tr>
    </w:tbl>
    <w:p w:rsidR="00D626BA" w:rsidRDefault="00D626BA" w:rsidP="00D626BA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989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42"/>
        <w:gridCol w:w="8847"/>
      </w:tblGrid>
      <w:tr w:rsidR="00D626BA" w:rsidRPr="00E1142A" w:rsidTr="00910AB8">
        <w:trPr>
          <w:trHeight w:val="526"/>
        </w:trPr>
        <w:tc>
          <w:tcPr>
            <w:tcW w:w="2142" w:type="dxa"/>
          </w:tcPr>
          <w:p w:rsidR="00D626BA" w:rsidRPr="007F43B7" w:rsidRDefault="00D626BA" w:rsidP="00910A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D626BA" w:rsidRPr="007F43B7" w:rsidRDefault="00D626BA" w:rsidP="00910A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47" w:type="dxa"/>
          </w:tcPr>
          <w:p w:rsidR="00D626BA" w:rsidRPr="00FA5296" w:rsidRDefault="00D626BA" w:rsidP="00910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A529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МЕДИЦИНСКА СЕСТРА - ТЕХНИЧАР 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НА ОСТАЛИМ БОЛНИЧКИМ ОДЕЉЕЊИМА</w:t>
            </w:r>
          </w:p>
          <w:p w:rsidR="00D626BA" w:rsidRPr="00FA5296" w:rsidRDefault="00D626BA" w:rsidP="00910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Г</w:t>
            </w:r>
            <w:r w:rsidRPr="00FA529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лавна сестра службе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 </w:t>
            </w:r>
            <w:r w:rsidR="0004102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за Психијатрију</w:t>
            </w:r>
          </w:p>
          <w:p w:rsidR="00D626BA" w:rsidRPr="00FA5296" w:rsidRDefault="00D626BA" w:rsidP="00910A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D626BA" w:rsidRPr="00E1142A" w:rsidTr="00910AB8">
        <w:trPr>
          <w:trHeight w:val="526"/>
        </w:trPr>
        <w:tc>
          <w:tcPr>
            <w:tcW w:w="2142" w:type="dxa"/>
          </w:tcPr>
          <w:p w:rsidR="00D626BA" w:rsidRPr="00BC21E8" w:rsidRDefault="00D626BA" w:rsidP="00910A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47" w:type="dxa"/>
          </w:tcPr>
          <w:p w:rsidR="00D626BA" w:rsidRPr="005A5AEA" w:rsidRDefault="00D626BA" w:rsidP="00910A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ZO3241</w:t>
            </w:r>
            <w:r w:rsidR="00041024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D626BA" w:rsidRPr="00E1142A" w:rsidTr="00910AB8">
        <w:trPr>
          <w:trHeight w:val="488"/>
        </w:trPr>
        <w:tc>
          <w:tcPr>
            <w:tcW w:w="2142" w:type="dxa"/>
          </w:tcPr>
          <w:p w:rsidR="00D626BA" w:rsidRPr="00FA5296" w:rsidRDefault="00D626BA" w:rsidP="00910A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626BA" w:rsidRDefault="00D626BA" w:rsidP="00910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D626BA" w:rsidRDefault="00D626BA" w:rsidP="00910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D626BA" w:rsidRDefault="00D626BA" w:rsidP="00910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D626BA" w:rsidRDefault="00D626BA" w:rsidP="00910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D626BA" w:rsidRDefault="00D626BA" w:rsidP="00910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D626BA" w:rsidRPr="007F43B7" w:rsidRDefault="00D626BA" w:rsidP="00910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D626BA" w:rsidRPr="00A02A43" w:rsidRDefault="00D626BA" w:rsidP="00910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8847" w:type="dxa"/>
          </w:tcPr>
          <w:p w:rsidR="00D626BA" w:rsidRPr="00E1142A" w:rsidRDefault="00D626BA" w:rsidP="00910A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626BA" w:rsidRPr="00E1142A" w:rsidRDefault="00D626BA" w:rsidP="00910A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послова</w:t>
            </w:r>
          </w:p>
          <w:p w:rsidR="00D626BA" w:rsidRPr="00E1142A" w:rsidRDefault="00D626BA" w:rsidP="00910A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626BA" w:rsidRPr="00E1142A" w:rsidRDefault="00D626BA" w:rsidP="00910A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Организује и координира рад виших (високих) медицинских сестара и медицинских сестара/ техничара; организује и контролише негу болесника; контролише рационалност и благовременост давања терапије и стерилизације; врши требовање лекова, санитетског материјала и другог материјала потребног за рад службе; организује и контролише спровођење личне и опште хигијене пацијената; стара се о требовању хране, правилној исхрани пацијенара и контролише поделу хране; води дневну евиденцију о доласку запослених на посао и дневну евиденцију о прековременом раду запослених; координира рад са начелником службе, главном сестром болнице и главним сестрама других служби и одељења; преноси искуства на младје сестре и уводи у рад приправнике и новопримљене сестре; 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ради на свом стручном усавршавању;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ради на здравственом васпитању и подизању здравствене културе становништва, ради на унапредјењу и афирмацији одељења и запослених;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стара се да запослени у процесу рада примењују прописане мере за безбедан и здрав рад, да наменски користе средства за рад, да користе прописана средства и опрему за личну заштиту на раду и да са њима пажљиво рукују; 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уредност, тачност и за квалитет послова из делокруга свога рада;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дговоран је за правилно и уредно вођење и чување медицинске документације; стара се о уредном вођењу администартивних послова, као и послова финансијске природе ( наплата трошкова у лечењу, депоновање вредности од пацијената ).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626BA" w:rsidRPr="00E1142A" w:rsidRDefault="00D626BA" w:rsidP="00910A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Планира и пружа услуге процеса здравствене неге и подршке пацијентима у складу са праксом и стандардима савремене здравствене неге, о чему води прописану медицинску документацију;обавља сложене медицинске мере код болесника у поступку неге, терапије, дијагностике и рехабилитације; примењује прописану терапију и контролише узимање лекова;врши припрему болесника и асистира лекару при интервенцијама;учествује у пријему болесника, визити, посматра пацијента и обавештава лекара о стању пацијента;прати опште стање пацијента, мери и евидентира виталне функције и друге показатеље; припрема простор, медицинску опрему, инструменте и материјал за рад; спроводи мере за спречавање интрахоспиталних инфекција; одлаже и уклања медицински отпад на прописани начин; припрема и прати пацијенте приликом специјалистичко-консултативних и других прегледа; прикупља материјал за лабораторијске и друге анализе; стара се о хигијенско-техничкој исправности просторија службе,  води бригу о исправности медицинске опреме на одељењу и стара се о стерилности инструмената; п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рипрема пацијента за пријем посета и отпуста са одељења;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о спровођењу кућног реда;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бавља послове у амбуланти, води протокол лекара, амбулантни протокол и сл;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уредно води књигу примопредаје и исту потписује приликом примопредаје; п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ружа стручну пратњу приликом транспорта пацијента у здравствену установу вишег нивоа;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придржава се мера заштите на раду.</w:t>
            </w:r>
          </w:p>
          <w:p w:rsidR="00D626BA" w:rsidRPr="00E1142A" w:rsidRDefault="00D626BA" w:rsidP="00910A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D626BA" w:rsidRPr="007F43B7" w:rsidRDefault="00D626BA" w:rsidP="00910AB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7F43B7">
              <w:rPr>
                <w:rFonts w:ascii="Times New Roman" w:hAnsi="Times New Roman"/>
                <w:sz w:val="20"/>
                <w:szCs w:val="20"/>
              </w:rPr>
              <w:t>За свој рад одговоран је начелнику службе и главној сестри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41024">
              <w:rPr>
                <w:rFonts w:ascii="Times New Roman" w:hAnsi="Times New Roman"/>
                <w:sz w:val="20"/>
                <w:szCs w:val="20"/>
              </w:rPr>
              <w:t>ОЈ Опште болнице Врање и главној</w:t>
            </w:r>
            <w:r w:rsidRPr="007F43B7">
              <w:rPr>
                <w:rFonts w:ascii="Times New Roman" w:hAnsi="Times New Roman"/>
                <w:sz w:val="20"/>
                <w:szCs w:val="20"/>
              </w:rPr>
              <w:t xml:space="preserve"> сестри ЗЦ Врање.</w:t>
            </w:r>
          </w:p>
          <w:p w:rsidR="00D626BA" w:rsidRPr="007F43B7" w:rsidRDefault="00D626BA" w:rsidP="00910AB8">
            <w:pPr>
              <w:pStyle w:val="NoSpacing"/>
              <w:ind w:left="72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626BA" w:rsidRPr="00E1142A" w:rsidTr="00910AB8">
        <w:tc>
          <w:tcPr>
            <w:tcW w:w="2142" w:type="dxa"/>
          </w:tcPr>
          <w:p w:rsidR="00D626BA" w:rsidRPr="007F43B7" w:rsidRDefault="00D626BA" w:rsidP="00910A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47" w:type="dxa"/>
          </w:tcPr>
          <w:p w:rsidR="00D626BA" w:rsidRPr="00E1142A" w:rsidRDefault="00D626BA" w:rsidP="00FE3C5F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средње образовање медицинске струке</w:t>
            </w:r>
          </w:p>
          <w:p w:rsidR="00D626BA" w:rsidRPr="007F43B7" w:rsidRDefault="00D626BA" w:rsidP="00910AB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26BA" w:rsidRPr="00E1142A" w:rsidTr="00910AB8">
        <w:tc>
          <w:tcPr>
            <w:tcW w:w="2142" w:type="dxa"/>
          </w:tcPr>
          <w:p w:rsidR="00D626BA" w:rsidRPr="00FA5296" w:rsidRDefault="00D626BA" w:rsidP="00910A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A529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47" w:type="dxa"/>
          </w:tcPr>
          <w:p w:rsidR="00D626BA" w:rsidRPr="00E1142A" w:rsidRDefault="00D626BA" w:rsidP="00FE3C5F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D626BA" w:rsidRPr="00E1142A" w:rsidRDefault="00D626BA" w:rsidP="00FE3C5F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D626BA" w:rsidRPr="00E1142A" w:rsidRDefault="00D626BA" w:rsidP="00FE3C5F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 шест месеци радног искуства у наведеном звању.</w:t>
            </w:r>
          </w:p>
        </w:tc>
      </w:tr>
      <w:tr w:rsidR="00D626BA" w:rsidRPr="00E1142A" w:rsidTr="00910AB8">
        <w:tc>
          <w:tcPr>
            <w:tcW w:w="2142" w:type="dxa"/>
          </w:tcPr>
          <w:p w:rsidR="00D626BA" w:rsidRPr="007F43B7" w:rsidRDefault="00D626BA" w:rsidP="00910A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Број  извршилаца</w:t>
            </w:r>
          </w:p>
        </w:tc>
        <w:tc>
          <w:tcPr>
            <w:tcW w:w="8847" w:type="dxa"/>
          </w:tcPr>
          <w:p w:rsidR="00D626BA" w:rsidRPr="007F43B7" w:rsidRDefault="00D626BA" w:rsidP="00910A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D626BA" w:rsidRDefault="00D626BA" w:rsidP="00D626BA">
      <w:pPr>
        <w:spacing w:after="0" w:line="240" w:lineRule="auto"/>
        <w:rPr>
          <w:b/>
          <w:sz w:val="24"/>
          <w:u w:val="single"/>
          <w:lang w:val="sr-Cyrl-CS"/>
        </w:rPr>
      </w:pPr>
    </w:p>
    <w:tbl>
      <w:tblPr>
        <w:tblW w:w="11007" w:type="dxa"/>
        <w:tblInd w:w="-26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60"/>
        <w:gridCol w:w="8847"/>
      </w:tblGrid>
      <w:tr w:rsidR="00D626BA" w:rsidRPr="00E1142A" w:rsidTr="008E70FF">
        <w:trPr>
          <w:trHeight w:val="526"/>
        </w:trPr>
        <w:tc>
          <w:tcPr>
            <w:tcW w:w="2160" w:type="dxa"/>
          </w:tcPr>
          <w:p w:rsidR="00D626BA" w:rsidRPr="007F43B7" w:rsidRDefault="00D626BA" w:rsidP="00910A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D626BA" w:rsidRPr="007F43B7" w:rsidRDefault="00D626BA" w:rsidP="00910A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47" w:type="dxa"/>
          </w:tcPr>
          <w:p w:rsidR="00D626BA" w:rsidRPr="00E1142A" w:rsidRDefault="00D626BA" w:rsidP="00910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ВИША  МЕДИЦИНСКА СЕСТРА / ТЕХНИЧАР НА ОСТАЛИМ БОЛНИЧКИМ  ОДЕЉЕЊИМА</w:t>
            </w:r>
          </w:p>
          <w:p w:rsidR="00D626BA" w:rsidRPr="00FA5296" w:rsidRDefault="00D626BA" w:rsidP="00910A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D626BA" w:rsidRPr="00E1142A" w:rsidTr="008E70FF">
        <w:trPr>
          <w:trHeight w:val="526"/>
        </w:trPr>
        <w:tc>
          <w:tcPr>
            <w:tcW w:w="2160" w:type="dxa"/>
          </w:tcPr>
          <w:p w:rsidR="00D626BA" w:rsidRPr="00B6450F" w:rsidRDefault="00D626BA" w:rsidP="00910A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47" w:type="dxa"/>
          </w:tcPr>
          <w:p w:rsidR="00D626BA" w:rsidRPr="00E1142A" w:rsidRDefault="00D626BA" w:rsidP="00910A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ZO313</w:t>
            </w:r>
            <w:r w:rsidR="00041024" w:rsidRPr="00E1142A"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</w:tr>
      <w:tr w:rsidR="00D626BA" w:rsidRPr="00E1142A" w:rsidTr="008E70FF">
        <w:trPr>
          <w:trHeight w:val="488"/>
        </w:trPr>
        <w:tc>
          <w:tcPr>
            <w:tcW w:w="2160" w:type="dxa"/>
          </w:tcPr>
          <w:p w:rsidR="00D626BA" w:rsidRPr="00FA5296" w:rsidRDefault="00D626BA" w:rsidP="00910A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626BA" w:rsidRDefault="00D626BA" w:rsidP="00910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D626BA" w:rsidRDefault="00D626BA" w:rsidP="00910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D626BA" w:rsidRDefault="00D626BA" w:rsidP="00910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D626BA" w:rsidRDefault="00D626BA" w:rsidP="00910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D626BA" w:rsidRDefault="00D626BA" w:rsidP="00910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D626BA" w:rsidRDefault="00D626BA" w:rsidP="00910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D626BA" w:rsidRDefault="00D626BA" w:rsidP="00910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D626BA" w:rsidRDefault="00D626BA" w:rsidP="00910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D626BA" w:rsidRDefault="00D626BA" w:rsidP="00910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D626BA" w:rsidRDefault="00D626BA" w:rsidP="00910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D626BA" w:rsidRDefault="00D626BA" w:rsidP="00910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D626BA" w:rsidRDefault="00D626BA" w:rsidP="00910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D626BA" w:rsidRPr="007F43B7" w:rsidRDefault="00D626BA" w:rsidP="00910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D626BA" w:rsidRPr="007F43B7" w:rsidRDefault="00D626BA" w:rsidP="00910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8847" w:type="dxa"/>
          </w:tcPr>
          <w:p w:rsidR="00D626BA" w:rsidRPr="00E1142A" w:rsidRDefault="00D626BA" w:rsidP="00910A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D626BA" w:rsidRPr="00582047" w:rsidRDefault="00D626BA" w:rsidP="00910AB8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обавља сложене медицинске мере код болесника у поступку неге, терапије, дијагностике и рехабилитације; </w:t>
            </w:r>
          </w:p>
          <w:p w:rsidR="00D626BA" w:rsidRPr="00582047" w:rsidRDefault="00D626BA" w:rsidP="00910AB8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примењује прописану терапију и контролише узимање лекова; </w:t>
            </w:r>
          </w:p>
          <w:p w:rsidR="00D626BA" w:rsidRPr="00582047" w:rsidRDefault="00D626BA" w:rsidP="00910AB8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врши припрему болесника и асистира лекару при интервенцијама које захтевају већу стручност и вештину; </w:t>
            </w:r>
          </w:p>
          <w:p w:rsidR="00D626BA" w:rsidRPr="00582047" w:rsidRDefault="00D626BA" w:rsidP="00910AB8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учествује у пријему болесника, визити, посматра пацијента и обавештава лекара о стању пацијента; </w:t>
            </w:r>
          </w:p>
          <w:p w:rsidR="00D626BA" w:rsidRPr="00582047" w:rsidRDefault="00D626BA" w:rsidP="00910AB8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прати опште стање пацијента, мери и евидентира виталне функције и друге показатеље; </w:t>
            </w:r>
          </w:p>
          <w:p w:rsidR="00D626BA" w:rsidRPr="00582047" w:rsidRDefault="00D626BA" w:rsidP="00910AB8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припрема простор, медицинску опрему, инструменте и материјал за рад; </w:t>
            </w:r>
          </w:p>
          <w:p w:rsidR="00D626BA" w:rsidRPr="00582047" w:rsidRDefault="00D626BA" w:rsidP="00910AB8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спроводи мере за спречавање интрахоспиталних инфекција; </w:t>
            </w:r>
          </w:p>
          <w:p w:rsidR="00D626BA" w:rsidRPr="00582047" w:rsidRDefault="00D626BA" w:rsidP="00910AB8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учествује у набавци потребног материјала; </w:t>
            </w:r>
          </w:p>
          <w:p w:rsidR="00D626BA" w:rsidRPr="00E1142A" w:rsidRDefault="00D626BA" w:rsidP="00910A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нaдглeдa спрoвoђeњe прoцeсa здрaвствeнe нeгe, </w:t>
            </w:r>
          </w:p>
          <w:p w:rsidR="00D626BA" w:rsidRPr="00582047" w:rsidRDefault="00D626BA" w:rsidP="00910AB8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учeствуje у eвaлуирaњу прoцeсa и нa oснoву тoгa рaзмaтрa нaрeднe кoрaкe у спрoвoђeњу истoг; </w:t>
            </w:r>
          </w:p>
          <w:p w:rsidR="00D626BA" w:rsidRPr="00D474BB" w:rsidRDefault="00D626BA" w:rsidP="00910AB8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одлаже и уклања медицински отпад на прописани начин; </w:t>
            </w:r>
          </w:p>
          <w:p w:rsidR="00D626BA" w:rsidRPr="00E1142A" w:rsidRDefault="00D626BA" w:rsidP="00910A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–За свој рад одговоран је главној медицинској сестри / техничару  службе и болнице/ и начелнику службе</w:t>
            </w: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D626BA" w:rsidRPr="00E1142A" w:rsidTr="008E70FF">
        <w:tc>
          <w:tcPr>
            <w:tcW w:w="2160" w:type="dxa"/>
          </w:tcPr>
          <w:p w:rsidR="00D626BA" w:rsidRPr="007F43B7" w:rsidRDefault="00D626BA" w:rsidP="00910A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47" w:type="dxa"/>
          </w:tcPr>
          <w:p w:rsidR="00D626BA" w:rsidRPr="00954975" w:rsidRDefault="00D626BA" w:rsidP="00910AB8">
            <w:pPr>
              <w:pStyle w:val="Default"/>
              <w:jc w:val="both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Високо образовање: </w:t>
            </w:r>
          </w:p>
          <w:p w:rsidR="00D626BA" w:rsidRPr="00954975" w:rsidRDefault="00D626BA" w:rsidP="00910AB8">
            <w:pPr>
              <w:pStyle w:val="Default"/>
              <w:jc w:val="both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– на студијама првог степена (основне струковне/академске студије) по пропису који уређује високо образовање, почев од 10. септембра 2005. године; </w:t>
            </w:r>
          </w:p>
          <w:p w:rsidR="00D626BA" w:rsidRPr="00E1142A" w:rsidRDefault="00D626BA" w:rsidP="00FE3C5F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у трајању од најмање две године, по пропису који је уређивао високо образовање до 10. септембра 2005. године.</w:t>
            </w:r>
          </w:p>
        </w:tc>
      </w:tr>
      <w:tr w:rsidR="00D626BA" w:rsidRPr="00E1142A" w:rsidTr="008E70FF">
        <w:tc>
          <w:tcPr>
            <w:tcW w:w="2160" w:type="dxa"/>
          </w:tcPr>
          <w:p w:rsidR="00D626BA" w:rsidRPr="00FA5296" w:rsidRDefault="00D626BA" w:rsidP="00910A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A529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47" w:type="dxa"/>
          </w:tcPr>
          <w:p w:rsidR="00D626BA" w:rsidRPr="00954975" w:rsidRDefault="00D626BA" w:rsidP="00910AB8">
            <w:pPr>
              <w:pStyle w:val="Default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– стручни испит; </w:t>
            </w:r>
          </w:p>
          <w:p w:rsidR="00D626BA" w:rsidRPr="00954975" w:rsidRDefault="00D626BA" w:rsidP="00910AB8">
            <w:pPr>
              <w:pStyle w:val="Default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– лиценца; </w:t>
            </w:r>
          </w:p>
          <w:p w:rsidR="00D626BA" w:rsidRPr="00E1142A" w:rsidRDefault="00D626BA" w:rsidP="00910A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најмање шест месеци радног искуства у наведеном звању.</w:t>
            </w:r>
          </w:p>
        </w:tc>
      </w:tr>
      <w:tr w:rsidR="00D626BA" w:rsidRPr="00E1142A" w:rsidTr="008E70FF">
        <w:tc>
          <w:tcPr>
            <w:tcW w:w="2160" w:type="dxa"/>
          </w:tcPr>
          <w:p w:rsidR="00D626BA" w:rsidRPr="007F43B7" w:rsidRDefault="00D626BA" w:rsidP="00910A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Број  извршилаца</w:t>
            </w:r>
          </w:p>
        </w:tc>
        <w:tc>
          <w:tcPr>
            <w:tcW w:w="8847" w:type="dxa"/>
          </w:tcPr>
          <w:p w:rsidR="00D626BA" w:rsidRPr="005A5AEA" w:rsidRDefault="00041024" w:rsidP="00910A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D626BA" w:rsidRDefault="00D626BA" w:rsidP="00D626BA">
      <w:pPr>
        <w:spacing w:after="0" w:line="240" w:lineRule="auto"/>
        <w:rPr>
          <w:b/>
          <w:sz w:val="24"/>
          <w:u w:val="single"/>
          <w:lang w:val="sr-Cyrl-CS"/>
        </w:rPr>
      </w:pPr>
    </w:p>
    <w:tbl>
      <w:tblPr>
        <w:tblW w:w="10998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69"/>
        <w:gridCol w:w="8829"/>
      </w:tblGrid>
      <w:tr w:rsidR="00D626BA" w:rsidRPr="00E1142A" w:rsidTr="008E70FF">
        <w:trPr>
          <w:trHeight w:val="526"/>
        </w:trPr>
        <w:tc>
          <w:tcPr>
            <w:tcW w:w="2169" w:type="dxa"/>
          </w:tcPr>
          <w:p w:rsidR="00D626BA" w:rsidRPr="000D1357" w:rsidRDefault="00D626BA" w:rsidP="00910AB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Назив радног места</w:t>
            </w:r>
          </w:p>
          <w:p w:rsidR="00D626BA" w:rsidRPr="000D1357" w:rsidRDefault="00D626BA" w:rsidP="00910AB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829" w:type="dxa"/>
          </w:tcPr>
          <w:p w:rsidR="00D626BA" w:rsidRPr="00FA5296" w:rsidRDefault="00D626BA" w:rsidP="00910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A529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МЕДИЦИНСКА СЕСТРА - ТЕХНИЧАР 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НА ОСТАЛИМ БОЛНИЧКИМ ОДЕЉЕЊИМА </w:t>
            </w:r>
          </w:p>
          <w:p w:rsidR="00D626BA" w:rsidRPr="00CB5429" w:rsidRDefault="00D626BA" w:rsidP="00910A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 xml:space="preserve">у  </w:t>
            </w:r>
            <w:r>
              <w:rPr>
                <w:rFonts w:ascii="Times New Roman" w:hAnsi="Times New Roman"/>
                <w:b/>
                <w:lang w:val="sr-Cyrl-CS"/>
              </w:rPr>
              <w:t>Служби за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="00CB5429">
              <w:rPr>
                <w:rFonts w:ascii="Times New Roman" w:hAnsi="Times New Roman"/>
                <w:b/>
                <w:sz w:val="20"/>
                <w:szCs w:val="20"/>
              </w:rPr>
              <w:t>Психијатрију-</w:t>
            </w:r>
          </w:p>
        </w:tc>
      </w:tr>
      <w:tr w:rsidR="00041024" w:rsidRPr="00E1142A" w:rsidTr="008E70FF">
        <w:trPr>
          <w:trHeight w:val="526"/>
        </w:trPr>
        <w:tc>
          <w:tcPr>
            <w:tcW w:w="2169" w:type="dxa"/>
          </w:tcPr>
          <w:p w:rsidR="00041024" w:rsidRPr="00041024" w:rsidRDefault="00041024" w:rsidP="00910A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41024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29" w:type="dxa"/>
          </w:tcPr>
          <w:p w:rsidR="00041024" w:rsidRPr="00CB5429" w:rsidRDefault="00CB5429" w:rsidP="00CB542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E5E5E3"/>
              </w:rPr>
              <w:t>Z032416</w:t>
            </w:r>
          </w:p>
        </w:tc>
      </w:tr>
      <w:tr w:rsidR="00D626BA" w:rsidRPr="00E1142A" w:rsidTr="008E70FF">
        <w:trPr>
          <w:trHeight w:val="488"/>
        </w:trPr>
        <w:tc>
          <w:tcPr>
            <w:tcW w:w="2169" w:type="dxa"/>
          </w:tcPr>
          <w:p w:rsidR="00D626BA" w:rsidRDefault="00D626BA" w:rsidP="00910AB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D626BA" w:rsidRDefault="00D626BA" w:rsidP="00910AB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D626BA" w:rsidRDefault="00D626BA" w:rsidP="00910AB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D626BA" w:rsidRDefault="00D626BA" w:rsidP="00910AB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D626BA" w:rsidRDefault="00D626BA" w:rsidP="00910AB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D626BA" w:rsidRDefault="00D626BA" w:rsidP="00910AB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D626BA" w:rsidRDefault="00D626BA" w:rsidP="00910AB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D626BA" w:rsidRDefault="00D626BA" w:rsidP="00910AB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D626BA" w:rsidRDefault="00D626BA" w:rsidP="00910AB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D626BA" w:rsidRDefault="00D626BA" w:rsidP="00910AB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D626BA" w:rsidRPr="00F904A2" w:rsidRDefault="00D626BA" w:rsidP="00910AB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D626BA" w:rsidRPr="000D1357" w:rsidRDefault="00D626BA" w:rsidP="00910AB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Општи типични</w:t>
            </w:r>
          </w:p>
          <w:p w:rsidR="00D626BA" w:rsidRPr="000D1357" w:rsidRDefault="00D626BA" w:rsidP="00910AB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опис посла</w:t>
            </w:r>
          </w:p>
        </w:tc>
        <w:tc>
          <w:tcPr>
            <w:tcW w:w="8829" w:type="dxa"/>
          </w:tcPr>
          <w:p w:rsidR="00D626BA" w:rsidRPr="00E1142A" w:rsidRDefault="00D626BA" w:rsidP="00910A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D626BA" w:rsidRPr="00E1142A" w:rsidRDefault="00D626BA" w:rsidP="00910A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Планира и пружа услуге процеса здравствене неге и подршке пацијентима у складу са праксом и стандардима савремене здравствене неге, о чему води прописану медицинску документацију;обавља сложене медицинске мере код болесника у поступку неге, терапије, дијагностике и рехабилитације;примењује прописану терапију и контролише узимање лекова;врши припрему болесника и асистира лекару при интервенцијама;учествује у пријему болесника, визити, посматра пацијента и обавештава лекара о стању пацијента;прати опште стање пацијента, мери и евидентира виталне функције и друге показатеље;припрема простор, медицинску опрему, инструменте и материјал за рад;спроводи мере за спречавање интрахоспиталних инфекција;учествује у набавци потребног материјала;одлаже и уклања медицински отпад на прописани начин; припрема и прати пацијенте приликом специјалистичко-консултативних и других прегледа; прикупља материјал за лабораторијске и друге анализе; стара се о хигијенско-техничкој исправности просторија службе,  води бригу о исправности медицинске опреме на одељењу и стара се о стерилности инструмената; 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прово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ди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личну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општ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хигијен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пацијената; 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о исхрани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пацијената; п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рипрема пацијента за пријем посета и отпуста са одељења;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о спровођењу кућног реда;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бавља послове у амбуланти, води протокол лекара, амбулантни протокол и сл;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арађује  и координира са другим здравственим радницима,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преноси искуства на младје сестре и уводи у рад приправнике и новопримљене сестре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; ради на свом стручном усавршавању;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ради на здравственом васпитању и подизању здравствене културе становништва, ради на унапредјењу и афирмацији одељења и запослених;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средства са којима рукује, за уредност, тачност и за квалитет послова из делокруга свога рада;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правилно и уредно вођење медицинске документације;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бавља административне послове;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уредно води књигу примопредаје и исту потписује приликом примопредаје; п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ружа стручну пратњу приликом транспорта пацијента у здравствену установу вишег нивоа;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придржава се мера заштите на раду.</w:t>
            </w:r>
          </w:p>
          <w:p w:rsidR="00D626BA" w:rsidRPr="00E1142A" w:rsidRDefault="00D626BA" w:rsidP="00910A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D626BA" w:rsidRPr="000D42D1" w:rsidRDefault="00D626BA" w:rsidP="00910AB8">
            <w:pPr>
              <w:pStyle w:val="NormalStefbullets1"/>
              <w:ind w:left="0"/>
              <w:jc w:val="both"/>
            </w:pPr>
            <w:r>
              <w:t>За</w:t>
            </w:r>
            <w:r w:rsidRPr="000D42D1">
              <w:t xml:space="preserve"> </w:t>
            </w:r>
            <w:r>
              <w:t>свој</w:t>
            </w:r>
            <w:r w:rsidRPr="000D42D1">
              <w:t xml:space="preserve"> </w:t>
            </w:r>
            <w:r>
              <w:t>рад</w:t>
            </w:r>
            <w:r w:rsidRPr="000D42D1">
              <w:t xml:space="preserve"> </w:t>
            </w:r>
            <w:r>
              <w:t>одговоран</w:t>
            </w:r>
            <w:r w:rsidRPr="000D42D1">
              <w:t xml:space="preserve"> </w:t>
            </w:r>
            <w:r>
              <w:t>је</w:t>
            </w:r>
            <w:r w:rsidRPr="000D42D1">
              <w:t xml:space="preserve"> </w:t>
            </w:r>
            <w:r>
              <w:t>главној</w:t>
            </w:r>
            <w:r w:rsidRPr="000D42D1">
              <w:t xml:space="preserve"> </w:t>
            </w:r>
            <w:r>
              <w:t>медицинској</w:t>
            </w:r>
            <w:r w:rsidRPr="000D42D1">
              <w:t xml:space="preserve"> </w:t>
            </w:r>
            <w:r>
              <w:t>сестри</w:t>
            </w:r>
            <w:r w:rsidRPr="000D42D1">
              <w:t xml:space="preserve"> / </w:t>
            </w:r>
            <w:r>
              <w:t>техничару</w:t>
            </w:r>
            <w:r w:rsidRPr="000D42D1">
              <w:t xml:space="preserve"> </w:t>
            </w:r>
            <w:r>
              <w:t>службе</w:t>
            </w:r>
            <w:r w:rsidRPr="000D42D1">
              <w:t xml:space="preserve">/ </w:t>
            </w:r>
            <w:r>
              <w:t>и</w:t>
            </w:r>
            <w:r w:rsidRPr="000D42D1">
              <w:t xml:space="preserve"> </w:t>
            </w:r>
            <w:r>
              <w:t>начелнику</w:t>
            </w:r>
            <w:r w:rsidRPr="000D42D1">
              <w:t xml:space="preserve"> </w:t>
            </w:r>
            <w:r>
              <w:t>службе</w:t>
            </w:r>
            <w:r w:rsidRPr="000D42D1">
              <w:t>.</w:t>
            </w:r>
          </w:p>
          <w:p w:rsidR="00D626BA" w:rsidRPr="00C4059D" w:rsidRDefault="00D626BA" w:rsidP="00910AB8">
            <w:pPr>
              <w:pStyle w:val="NoSpacing"/>
              <w:ind w:left="720"/>
              <w:jc w:val="both"/>
              <w:rPr>
                <w:rFonts w:ascii="Times New Roman" w:hAnsi="Times New Roman"/>
                <w:b/>
              </w:rPr>
            </w:pPr>
          </w:p>
        </w:tc>
      </w:tr>
      <w:tr w:rsidR="00D626BA" w:rsidRPr="00E1142A" w:rsidTr="008E70FF">
        <w:tc>
          <w:tcPr>
            <w:tcW w:w="2169" w:type="dxa"/>
          </w:tcPr>
          <w:p w:rsidR="00D626BA" w:rsidRPr="00F904A2" w:rsidRDefault="00D626BA" w:rsidP="00910A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04A2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29" w:type="dxa"/>
          </w:tcPr>
          <w:p w:rsidR="00D626BA" w:rsidRPr="00E1142A" w:rsidRDefault="00D626BA" w:rsidP="00FE3C5F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средње образовање медицинске струке</w:t>
            </w:r>
          </w:p>
          <w:p w:rsidR="00D626BA" w:rsidRPr="00C4059D" w:rsidRDefault="00D626BA" w:rsidP="00910AB8">
            <w:pPr>
              <w:pStyle w:val="BlockText"/>
              <w:ind w:left="0" w:right="1" w:firstLine="720"/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D626BA" w:rsidRPr="00E1142A" w:rsidTr="008E70FF">
        <w:tc>
          <w:tcPr>
            <w:tcW w:w="2169" w:type="dxa"/>
          </w:tcPr>
          <w:p w:rsidR="00D626BA" w:rsidRPr="00F904A2" w:rsidRDefault="00D626BA" w:rsidP="00910A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904A2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29" w:type="dxa"/>
          </w:tcPr>
          <w:p w:rsidR="00D626BA" w:rsidRPr="00E1142A" w:rsidRDefault="00D626BA" w:rsidP="00FE3C5F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D626BA" w:rsidRPr="00E1142A" w:rsidRDefault="00D626BA" w:rsidP="00FE3C5F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D626BA" w:rsidRPr="00E1142A" w:rsidRDefault="00D626BA" w:rsidP="00FE3C5F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 шест месеци радног искуства у наведеном звању.</w:t>
            </w:r>
          </w:p>
          <w:p w:rsidR="00D626BA" w:rsidRPr="000D1357" w:rsidRDefault="00D626BA" w:rsidP="00910AB8">
            <w:pPr>
              <w:pStyle w:val="NoSpacing"/>
              <w:ind w:left="720"/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041024" w:rsidRPr="00E1142A" w:rsidTr="008E70FF">
        <w:tc>
          <w:tcPr>
            <w:tcW w:w="2169" w:type="dxa"/>
          </w:tcPr>
          <w:p w:rsidR="00041024" w:rsidRPr="00F904A2" w:rsidRDefault="00041024" w:rsidP="00910A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Број извршилаца</w:t>
            </w:r>
          </w:p>
        </w:tc>
        <w:tc>
          <w:tcPr>
            <w:tcW w:w="8829" w:type="dxa"/>
          </w:tcPr>
          <w:p w:rsidR="00041024" w:rsidRPr="00E1142A" w:rsidRDefault="00041024" w:rsidP="00041024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</w:tr>
    </w:tbl>
    <w:p w:rsidR="00367DA6" w:rsidRPr="00C622F2" w:rsidRDefault="00367DA6" w:rsidP="00C622F2">
      <w:pPr>
        <w:tabs>
          <w:tab w:val="left" w:pos="536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998" w:type="dxa"/>
        <w:tblInd w:w="-2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87"/>
        <w:gridCol w:w="8811"/>
      </w:tblGrid>
      <w:tr w:rsidR="00367DA6" w:rsidRPr="00E1142A" w:rsidTr="008E70FF">
        <w:trPr>
          <w:trHeight w:val="526"/>
        </w:trPr>
        <w:tc>
          <w:tcPr>
            <w:tcW w:w="2187" w:type="dxa"/>
          </w:tcPr>
          <w:p w:rsidR="00367DA6" w:rsidRPr="007F43B7" w:rsidRDefault="00367DA6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367DA6" w:rsidRPr="007F43B7" w:rsidRDefault="00367DA6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11" w:type="dxa"/>
          </w:tcPr>
          <w:p w:rsidR="00367DA6" w:rsidRPr="00367DA6" w:rsidRDefault="00367DA6" w:rsidP="000E4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ПСИХОЛОГ</w:t>
            </w:r>
          </w:p>
          <w:p w:rsidR="00367DA6" w:rsidRPr="00FA5296" w:rsidRDefault="00367DA6" w:rsidP="000E4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С</w:t>
            </w:r>
            <w:r w:rsidRPr="00FA529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лужбе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за Психијатрију</w:t>
            </w:r>
          </w:p>
          <w:p w:rsidR="00367DA6" w:rsidRPr="00FA5296" w:rsidRDefault="00367DA6" w:rsidP="000E4D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7947EF" w:rsidRPr="00E1142A" w:rsidTr="008E70FF">
        <w:trPr>
          <w:trHeight w:val="526"/>
        </w:trPr>
        <w:tc>
          <w:tcPr>
            <w:tcW w:w="2187" w:type="dxa"/>
          </w:tcPr>
          <w:p w:rsidR="007947EF" w:rsidRPr="007947EF" w:rsidRDefault="007947EF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11" w:type="dxa"/>
          </w:tcPr>
          <w:p w:rsidR="007947EF" w:rsidRPr="007947EF" w:rsidRDefault="007947EF" w:rsidP="00CB542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Z035002</w:t>
            </w:r>
          </w:p>
        </w:tc>
      </w:tr>
      <w:tr w:rsidR="00367DA6" w:rsidRPr="00E1142A" w:rsidTr="008E70FF">
        <w:trPr>
          <w:trHeight w:val="488"/>
        </w:trPr>
        <w:tc>
          <w:tcPr>
            <w:tcW w:w="2187" w:type="dxa"/>
          </w:tcPr>
          <w:p w:rsidR="00367DA6" w:rsidRPr="00FA5296" w:rsidRDefault="00367DA6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367DA6" w:rsidRDefault="00367DA6" w:rsidP="000E4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67DA6" w:rsidRDefault="00367DA6" w:rsidP="000E4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67DA6" w:rsidRDefault="00367DA6" w:rsidP="000E4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67DA6" w:rsidRDefault="00367DA6" w:rsidP="000E4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67DA6" w:rsidRDefault="00367DA6" w:rsidP="000E4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67DA6" w:rsidRPr="007F43B7" w:rsidRDefault="00367DA6" w:rsidP="000E4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367DA6" w:rsidRPr="007F43B7" w:rsidRDefault="00367DA6" w:rsidP="000E4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8811" w:type="dxa"/>
          </w:tcPr>
          <w:p w:rsidR="00367DA6" w:rsidRPr="00E1142A" w:rsidRDefault="00367DA6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367DA6" w:rsidRPr="00E1142A" w:rsidRDefault="00367DA6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Обавља психодијагностику пацијената;обавља психолошки инервју и неуропсихолошку процену;обавља психолошко саветовање;примењује тестове интелигенције, тестове за процену когнитивних функција личности, тестове личности као и технике за специфичне и сложене психопатолошке поремећаје; </w:t>
            </w:r>
            <w:r w:rsidRPr="00E1142A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учествује у индивидуалном раду са амбулантним пацијентима у сврху дијагностичке експлорације и у индицидуалном саветодавном раду амбулантних пацијената;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обавља и друге послове који су сродни са предвиђеним пословима.</w:t>
            </w:r>
          </w:p>
          <w:p w:rsidR="00367DA6" w:rsidRPr="00E1142A" w:rsidRDefault="00367DA6" w:rsidP="00CB54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свој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рад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одговора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еначелнику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службе.</w:t>
            </w:r>
          </w:p>
        </w:tc>
      </w:tr>
      <w:tr w:rsidR="00367DA6" w:rsidRPr="00E1142A" w:rsidTr="008E70FF">
        <w:tc>
          <w:tcPr>
            <w:tcW w:w="2187" w:type="dxa"/>
          </w:tcPr>
          <w:p w:rsidR="00367DA6" w:rsidRPr="00E1142A" w:rsidRDefault="00367DA6" w:rsidP="000E4D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образовње</w:t>
            </w:r>
          </w:p>
        </w:tc>
        <w:tc>
          <w:tcPr>
            <w:tcW w:w="8811" w:type="dxa"/>
          </w:tcPr>
          <w:p w:rsidR="00367DA6" w:rsidRPr="00E1142A" w:rsidRDefault="00367DA6" w:rsidP="00FE3C5F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 основним студијама другог степена (мастер академске студије) филозофског факултета – одсек психологије, по пропису који уређује високо образовање, почев од 10. септембра 2005. године;</w:t>
            </w:r>
          </w:p>
        </w:tc>
      </w:tr>
      <w:tr w:rsidR="00367DA6" w:rsidRPr="00E1142A" w:rsidTr="008E70FF">
        <w:tc>
          <w:tcPr>
            <w:tcW w:w="2187" w:type="dxa"/>
          </w:tcPr>
          <w:p w:rsidR="00367DA6" w:rsidRPr="00FA5296" w:rsidRDefault="00367DA6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A529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11" w:type="dxa"/>
          </w:tcPr>
          <w:p w:rsidR="00367DA6" w:rsidRPr="007F43B7" w:rsidRDefault="00367DA6" w:rsidP="00FE3C5F">
            <w:pPr>
              <w:pStyle w:val="NoSpacing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43B7">
              <w:rPr>
                <w:rFonts w:ascii="Times New Roman" w:hAnsi="Times New Roman"/>
                <w:sz w:val="20"/>
                <w:szCs w:val="20"/>
              </w:rPr>
              <w:t>стручни испит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 складу са законом</w:t>
            </w:r>
            <w:r w:rsidRPr="007F43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67DA6" w:rsidRPr="007F43B7" w:rsidRDefault="00367DA6" w:rsidP="000E4D1A">
            <w:pPr>
              <w:pStyle w:val="NoSpacing"/>
              <w:ind w:left="72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C0513B" w:rsidRPr="00E1142A" w:rsidTr="008E70FF">
        <w:tc>
          <w:tcPr>
            <w:tcW w:w="2187" w:type="dxa"/>
          </w:tcPr>
          <w:p w:rsidR="00C0513B" w:rsidRPr="00FA5296" w:rsidRDefault="00C0513B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Број извршилаца</w:t>
            </w:r>
          </w:p>
        </w:tc>
        <w:tc>
          <w:tcPr>
            <w:tcW w:w="8811" w:type="dxa"/>
          </w:tcPr>
          <w:p w:rsidR="00C0513B" w:rsidRPr="007F43B7" w:rsidRDefault="00C0513B" w:rsidP="00C0513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:rsidR="00367DA6" w:rsidRPr="00C622F2" w:rsidRDefault="00367DA6" w:rsidP="00C622F2">
      <w:pPr>
        <w:tabs>
          <w:tab w:val="left" w:pos="557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tbl>
      <w:tblPr>
        <w:tblW w:w="11016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96"/>
        <w:gridCol w:w="8820"/>
      </w:tblGrid>
      <w:tr w:rsidR="00367DA6" w:rsidRPr="00E1142A" w:rsidTr="008E70FF">
        <w:trPr>
          <w:trHeight w:val="526"/>
        </w:trPr>
        <w:tc>
          <w:tcPr>
            <w:tcW w:w="2196" w:type="dxa"/>
          </w:tcPr>
          <w:p w:rsidR="00367DA6" w:rsidRPr="007F43B7" w:rsidRDefault="00367DA6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367DA6" w:rsidRPr="007F43B7" w:rsidRDefault="00367DA6" w:rsidP="000E4D1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20" w:type="dxa"/>
          </w:tcPr>
          <w:p w:rsidR="00367DA6" w:rsidRPr="00367DA6" w:rsidRDefault="00367DA6" w:rsidP="000E4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ПЕДАГОГ</w:t>
            </w:r>
          </w:p>
          <w:p w:rsidR="00367DA6" w:rsidRPr="00FA5296" w:rsidRDefault="00367DA6" w:rsidP="000E4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</w:t>
            </w:r>
            <w:r w:rsidRPr="00FA529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лужбе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за Психијатрију</w:t>
            </w:r>
          </w:p>
          <w:p w:rsidR="00367DA6" w:rsidRPr="00FA5296" w:rsidRDefault="00367DA6" w:rsidP="000E4D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7947EF" w:rsidRPr="00E1142A" w:rsidTr="008E70FF">
        <w:trPr>
          <w:trHeight w:val="526"/>
        </w:trPr>
        <w:tc>
          <w:tcPr>
            <w:tcW w:w="2196" w:type="dxa"/>
          </w:tcPr>
          <w:p w:rsidR="007947EF" w:rsidRPr="00C622F2" w:rsidRDefault="00C622F2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20" w:type="dxa"/>
          </w:tcPr>
          <w:p w:rsidR="007947EF" w:rsidRPr="00C622F2" w:rsidRDefault="007947EF" w:rsidP="00C622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ZO</w:t>
            </w:r>
            <w:r w:rsidR="00C622F2">
              <w:rPr>
                <w:rFonts w:ascii="Times New Roman" w:hAnsi="Times New Roman"/>
                <w:b/>
                <w:sz w:val="20"/>
                <w:szCs w:val="20"/>
              </w:rPr>
              <w:t>35302</w:t>
            </w:r>
          </w:p>
        </w:tc>
      </w:tr>
      <w:tr w:rsidR="00367DA6" w:rsidRPr="00E1142A" w:rsidTr="008E70FF">
        <w:trPr>
          <w:trHeight w:val="488"/>
        </w:trPr>
        <w:tc>
          <w:tcPr>
            <w:tcW w:w="2196" w:type="dxa"/>
          </w:tcPr>
          <w:p w:rsidR="00367DA6" w:rsidRPr="00FA5296" w:rsidRDefault="00367DA6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367DA6" w:rsidRDefault="00367DA6" w:rsidP="000E4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67DA6" w:rsidRDefault="00367DA6" w:rsidP="000E4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67DA6" w:rsidRDefault="00367DA6" w:rsidP="000E4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67DA6" w:rsidRDefault="00367DA6" w:rsidP="000E4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67DA6" w:rsidRDefault="00367DA6" w:rsidP="000E4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67DA6" w:rsidRPr="007F43B7" w:rsidRDefault="00367DA6" w:rsidP="000E4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367DA6" w:rsidRPr="007F43B7" w:rsidRDefault="00367DA6" w:rsidP="000E4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8820" w:type="dxa"/>
          </w:tcPr>
          <w:p w:rsidR="00367DA6" w:rsidRPr="00E1142A" w:rsidRDefault="00367DA6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AD0236" w:rsidRPr="00E1142A" w:rsidRDefault="00AD0236" w:rsidP="00CB5429">
            <w:pPr>
              <w:spacing w:after="0" w:line="240" w:lineRule="auto"/>
              <w:ind w:left="1440" w:hanging="14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 ради послове у оквиру своје стручне спреме; учествује у дијагностичко - терапијским поступцима ко</w:t>
            </w:r>
            <w:r w:rsidR="00CB5429" w:rsidRPr="00E1142A">
              <w:rPr>
                <w:rFonts w:ascii="Times New Roman" w:hAnsi="Times New Roman"/>
                <w:sz w:val="20"/>
                <w:szCs w:val="20"/>
              </w:rPr>
              <w:t xml:space="preserve">д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пацијената развојног доба у оквиру своје струке; учествује у корекцији и ублажавању дефицитета психомоторног развоја едукативне занемарености, едукацији деце са развојним проблемима, припреме за школу као и педагошком раду деце са проблемима у основно - школском узрасту; као члан тима учествује у програмима психо - педагошке терапије; обавља и друге послове у оквиру своје стручне спреме по налогу начелника Одељења, шефа Одсека - Кабинета.</w:t>
            </w:r>
          </w:p>
          <w:p w:rsidR="00367DA6" w:rsidRPr="00E1142A" w:rsidRDefault="00AD0236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</w:tr>
      <w:tr w:rsidR="00367DA6" w:rsidRPr="00E1142A" w:rsidTr="008E70FF">
        <w:tc>
          <w:tcPr>
            <w:tcW w:w="2196" w:type="dxa"/>
          </w:tcPr>
          <w:p w:rsidR="00367DA6" w:rsidRPr="00E1142A" w:rsidRDefault="00367DA6" w:rsidP="000E4D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образовње</w:t>
            </w:r>
          </w:p>
        </w:tc>
        <w:tc>
          <w:tcPr>
            <w:tcW w:w="8820" w:type="dxa"/>
          </w:tcPr>
          <w:p w:rsidR="00367DA6" w:rsidRPr="00E1142A" w:rsidRDefault="00184144" w:rsidP="00FE3C5F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/>
              </w:rPr>
            </w:pPr>
            <w:r w:rsidRPr="00E1142A">
              <w:rPr>
                <w:rFonts w:ascii="Times New Roman" w:hAnsi="Times New Roman"/>
              </w:rPr>
              <w:t>Филозофски</w:t>
            </w:r>
            <w:r w:rsidR="00F348CB" w:rsidRPr="00E1142A">
              <w:rPr>
                <w:rFonts w:ascii="Times New Roman" w:hAnsi="Times New Roman"/>
              </w:rPr>
              <w:t xml:space="preserve"> </w:t>
            </w:r>
            <w:r w:rsidRPr="00E1142A">
              <w:rPr>
                <w:rFonts w:ascii="Times New Roman" w:hAnsi="Times New Roman"/>
              </w:rPr>
              <w:t>факултет</w:t>
            </w:r>
            <w:r w:rsidR="00F348CB" w:rsidRPr="00E1142A">
              <w:rPr>
                <w:rFonts w:ascii="Times New Roman" w:hAnsi="Times New Roman"/>
              </w:rPr>
              <w:t xml:space="preserve"> - </w:t>
            </w:r>
            <w:r w:rsidRPr="00E1142A">
              <w:rPr>
                <w:rFonts w:ascii="Times New Roman" w:hAnsi="Times New Roman"/>
              </w:rPr>
              <w:t>група</w:t>
            </w:r>
            <w:r w:rsidR="00F348CB" w:rsidRPr="00E1142A">
              <w:rPr>
                <w:rFonts w:ascii="Times New Roman" w:hAnsi="Times New Roman"/>
              </w:rPr>
              <w:t xml:space="preserve"> </w:t>
            </w:r>
            <w:r w:rsidRPr="00E1142A">
              <w:rPr>
                <w:rFonts w:ascii="Times New Roman" w:hAnsi="Times New Roman"/>
              </w:rPr>
              <w:t>психологије</w:t>
            </w:r>
            <w:r w:rsidR="00F348CB" w:rsidRPr="00E1142A">
              <w:rPr>
                <w:rFonts w:ascii="Times New Roman" w:hAnsi="Times New Roman"/>
              </w:rPr>
              <w:t xml:space="preserve">, </w:t>
            </w:r>
            <w:r w:rsidRPr="00E1142A">
              <w:rPr>
                <w:rFonts w:ascii="Times New Roman" w:hAnsi="Times New Roman"/>
              </w:rPr>
              <w:t>положен</w:t>
            </w:r>
            <w:r w:rsidR="00F348CB" w:rsidRPr="00E1142A">
              <w:rPr>
                <w:rFonts w:ascii="Times New Roman" w:hAnsi="Times New Roman"/>
              </w:rPr>
              <w:t xml:space="preserve"> </w:t>
            </w:r>
            <w:r w:rsidRPr="00E1142A">
              <w:rPr>
                <w:rFonts w:ascii="Times New Roman" w:hAnsi="Times New Roman"/>
              </w:rPr>
              <w:t>стручни</w:t>
            </w:r>
            <w:r w:rsidR="00F348CB" w:rsidRPr="00E1142A">
              <w:rPr>
                <w:rFonts w:ascii="Times New Roman" w:hAnsi="Times New Roman"/>
              </w:rPr>
              <w:t xml:space="preserve"> </w:t>
            </w:r>
            <w:r w:rsidRPr="00E1142A">
              <w:rPr>
                <w:rFonts w:ascii="Times New Roman" w:hAnsi="Times New Roman"/>
              </w:rPr>
              <w:t>испит</w:t>
            </w:r>
            <w:r w:rsidR="00F348CB" w:rsidRPr="00E1142A">
              <w:rPr>
                <w:rFonts w:ascii="Times New Roman" w:hAnsi="Times New Roman"/>
              </w:rPr>
              <w:t xml:space="preserve">, </w:t>
            </w:r>
            <w:r w:rsidR="00CB5429" w:rsidRPr="00E1142A">
              <w:rPr>
                <w:rFonts w:ascii="Times New Roman" w:hAnsi="Times New Roman"/>
              </w:rPr>
              <w:t>VII/1</w:t>
            </w:r>
            <w:r w:rsidR="00F348CB" w:rsidRPr="00E1142A">
              <w:rPr>
                <w:rFonts w:ascii="Times New Roman" w:hAnsi="Times New Roman"/>
              </w:rPr>
              <w:t xml:space="preserve"> </w:t>
            </w:r>
            <w:r w:rsidRPr="00E1142A">
              <w:rPr>
                <w:rFonts w:ascii="Times New Roman" w:hAnsi="Times New Roman"/>
              </w:rPr>
              <w:t>степен</w:t>
            </w:r>
            <w:r w:rsidR="00F348CB" w:rsidRPr="00E1142A">
              <w:rPr>
                <w:rFonts w:ascii="Times New Roman" w:hAnsi="Times New Roman"/>
              </w:rPr>
              <w:t xml:space="preserve"> </w:t>
            </w:r>
            <w:r w:rsidRPr="00E1142A">
              <w:rPr>
                <w:rFonts w:ascii="Times New Roman" w:hAnsi="Times New Roman"/>
              </w:rPr>
              <w:t>стручне</w:t>
            </w:r>
            <w:r w:rsidR="00F348CB" w:rsidRPr="00E1142A">
              <w:rPr>
                <w:rFonts w:ascii="Times New Roman" w:hAnsi="Times New Roman"/>
              </w:rPr>
              <w:t xml:space="preserve"> </w:t>
            </w:r>
            <w:r w:rsidRPr="00E1142A">
              <w:rPr>
                <w:rFonts w:ascii="Times New Roman" w:hAnsi="Times New Roman"/>
              </w:rPr>
              <w:t>спреме</w:t>
            </w:r>
          </w:p>
        </w:tc>
      </w:tr>
      <w:tr w:rsidR="00367DA6" w:rsidRPr="00E1142A" w:rsidTr="008E70FF">
        <w:tc>
          <w:tcPr>
            <w:tcW w:w="2196" w:type="dxa"/>
          </w:tcPr>
          <w:p w:rsidR="00367DA6" w:rsidRPr="00FA5296" w:rsidRDefault="00367DA6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A529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20" w:type="dxa"/>
          </w:tcPr>
          <w:p w:rsidR="00367DA6" w:rsidRPr="007F43B7" w:rsidRDefault="00367DA6" w:rsidP="00FE3C5F">
            <w:pPr>
              <w:pStyle w:val="NoSpacing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43B7">
              <w:rPr>
                <w:rFonts w:ascii="Times New Roman" w:hAnsi="Times New Roman"/>
                <w:sz w:val="20"/>
                <w:szCs w:val="20"/>
              </w:rPr>
              <w:t>стручни испит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 складу са законом</w:t>
            </w:r>
            <w:r w:rsidRPr="007F43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67DA6" w:rsidRPr="007F43B7" w:rsidRDefault="00367DA6" w:rsidP="000E4D1A">
            <w:pPr>
              <w:pStyle w:val="NoSpacing"/>
              <w:ind w:left="72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CB5429" w:rsidRPr="00E1142A" w:rsidTr="008E70FF">
        <w:tc>
          <w:tcPr>
            <w:tcW w:w="2196" w:type="dxa"/>
          </w:tcPr>
          <w:p w:rsidR="00CB5429" w:rsidRPr="00FA5296" w:rsidRDefault="00CB5429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Број извршилаца</w:t>
            </w:r>
          </w:p>
        </w:tc>
        <w:tc>
          <w:tcPr>
            <w:tcW w:w="8820" w:type="dxa"/>
          </w:tcPr>
          <w:p w:rsidR="00CB5429" w:rsidRPr="007F43B7" w:rsidRDefault="00C0513B" w:rsidP="00C0513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:rsidR="00367DA6" w:rsidRPr="00C0513B" w:rsidRDefault="00367DA6" w:rsidP="00C0513B">
      <w:pPr>
        <w:tabs>
          <w:tab w:val="left" w:pos="557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tbl>
      <w:tblPr>
        <w:tblW w:w="11016" w:type="dxa"/>
        <w:tblInd w:w="-2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2"/>
        <w:gridCol w:w="8554"/>
      </w:tblGrid>
      <w:tr w:rsidR="00367DA6" w:rsidRPr="00E1142A" w:rsidTr="008E70FF">
        <w:trPr>
          <w:trHeight w:val="526"/>
        </w:trPr>
        <w:tc>
          <w:tcPr>
            <w:tcW w:w="2462" w:type="dxa"/>
          </w:tcPr>
          <w:p w:rsidR="00367DA6" w:rsidRPr="007F43B7" w:rsidRDefault="00367DA6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367DA6" w:rsidRPr="007F43B7" w:rsidRDefault="00367DA6" w:rsidP="000E4D1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54" w:type="dxa"/>
          </w:tcPr>
          <w:p w:rsidR="00367DA6" w:rsidRPr="00367DA6" w:rsidRDefault="00367DA6" w:rsidP="000E4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СОЦИОЛОГ</w:t>
            </w:r>
          </w:p>
          <w:p w:rsidR="00367DA6" w:rsidRPr="00FA5296" w:rsidRDefault="00367DA6" w:rsidP="000E4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</w:t>
            </w:r>
            <w:r w:rsidRPr="00FA529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лужбе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за Психијатрију</w:t>
            </w:r>
          </w:p>
          <w:p w:rsidR="00367DA6" w:rsidRPr="00FA5296" w:rsidRDefault="00367DA6" w:rsidP="000E4D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41024" w:rsidRPr="00E1142A" w:rsidTr="008E70FF">
        <w:trPr>
          <w:trHeight w:val="526"/>
        </w:trPr>
        <w:tc>
          <w:tcPr>
            <w:tcW w:w="2462" w:type="dxa"/>
          </w:tcPr>
          <w:p w:rsidR="00041024" w:rsidRPr="00041024" w:rsidRDefault="00041024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554" w:type="dxa"/>
          </w:tcPr>
          <w:p w:rsidR="00041024" w:rsidRPr="00C622F2" w:rsidRDefault="00C622F2" w:rsidP="00C622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035902</w:t>
            </w:r>
          </w:p>
        </w:tc>
      </w:tr>
      <w:tr w:rsidR="00367DA6" w:rsidRPr="00E1142A" w:rsidTr="008E70FF">
        <w:trPr>
          <w:trHeight w:val="488"/>
        </w:trPr>
        <w:tc>
          <w:tcPr>
            <w:tcW w:w="2462" w:type="dxa"/>
          </w:tcPr>
          <w:p w:rsidR="00367DA6" w:rsidRPr="00FA5296" w:rsidRDefault="00367DA6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367DA6" w:rsidRDefault="00367DA6" w:rsidP="000E4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67DA6" w:rsidRPr="007F43B7" w:rsidRDefault="00C0513B" w:rsidP="00C0513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       </w:t>
            </w:r>
            <w:r w:rsidR="00367DA6" w:rsidRPr="007F43B7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367DA6" w:rsidRPr="007F43B7" w:rsidRDefault="00367DA6" w:rsidP="000E4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8554" w:type="dxa"/>
          </w:tcPr>
          <w:p w:rsidR="003E4D41" w:rsidRPr="00E1142A" w:rsidRDefault="003E4D41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367DA6"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74166B" w:rsidRPr="00C0513B" w:rsidRDefault="0074166B" w:rsidP="00C0513B">
            <w:pPr>
              <w:spacing w:after="0" w:line="240" w:lineRule="auto"/>
              <w:ind w:left="1440" w:hanging="1440"/>
              <w:jc w:val="both"/>
              <w:rPr>
                <w:rFonts w:ascii="Times New Roman" w:hAnsi="Times New Roman"/>
                <w:szCs w:val="24"/>
              </w:rPr>
            </w:pPr>
            <w:r w:rsidRPr="003E4D41">
              <w:rPr>
                <w:rFonts w:ascii="Times New Roman" w:hAnsi="Times New Roman"/>
                <w:szCs w:val="24"/>
                <w:lang w:val="sl-SI"/>
              </w:rPr>
              <w:t xml:space="preserve">- </w:t>
            </w:r>
            <w:r w:rsidR="003E4D41" w:rsidRPr="003E4D41">
              <w:rPr>
                <w:rFonts w:ascii="Times New Roman" w:hAnsi="Times New Roman"/>
                <w:szCs w:val="24"/>
                <w:lang w:val="sl-SI"/>
              </w:rPr>
              <w:t>истражује</w:t>
            </w:r>
            <w:r w:rsidRPr="003E4D41">
              <w:rPr>
                <w:rFonts w:ascii="Times New Roman" w:hAnsi="Times New Roman"/>
                <w:szCs w:val="24"/>
                <w:lang w:val="sl-SI"/>
              </w:rPr>
              <w:t xml:space="preserve">, </w:t>
            </w:r>
            <w:r w:rsidR="003E4D41" w:rsidRPr="003E4D41">
              <w:rPr>
                <w:rFonts w:ascii="Times New Roman" w:hAnsi="Times New Roman"/>
                <w:szCs w:val="24"/>
                <w:lang w:val="sl-SI"/>
              </w:rPr>
              <w:t>пројектује</w:t>
            </w:r>
            <w:r w:rsidRPr="003E4D41">
              <w:rPr>
                <w:rFonts w:ascii="Times New Roman" w:hAnsi="Times New Roman"/>
                <w:szCs w:val="24"/>
                <w:lang w:val="sl-SI"/>
              </w:rPr>
              <w:t xml:space="preserve">, </w:t>
            </w:r>
            <w:r w:rsidR="003E4D41" w:rsidRPr="003E4D41">
              <w:rPr>
                <w:rFonts w:ascii="Times New Roman" w:hAnsi="Times New Roman"/>
                <w:szCs w:val="24"/>
                <w:lang w:val="sl-SI"/>
              </w:rPr>
              <w:t>организује</w:t>
            </w:r>
            <w:r w:rsidRPr="003E4D41">
              <w:rPr>
                <w:rFonts w:ascii="Times New Roman" w:hAnsi="Times New Roman"/>
                <w:szCs w:val="24"/>
                <w:lang w:val="sl-SI"/>
              </w:rPr>
              <w:t xml:space="preserve"> </w:t>
            </w:r>
            <w:r w:rsidR="003E4D41" w:rsidRPr="003E4D41">
              <w:rPr>
                <w:rFonts w:ascii="Times New Roman" w:hAnsi="Times New Roman"/>
                <w:szCs w:val="24"/>
                <w:lang w:val="sl-SI"/>
              </w:rPr>
              <w:t>и</w:t>
            </w:r>
            <w:r w:rsidRPr="003E4D41">
              <w:rPr>
                <w:rFonts w:ascii="Times New Roman" w:hAnsi="Times New Roman"/>
                <w:szCs w:val="24"/>
                <w:lang w:val="sl-SI"/>
              </w:rPr>
              <w:t xml:space="preserve"> </w:t>
            </w:r>
            <w:r w:rsidR="003E4D41" w:rsidRPr="003E4D41">
              <w:rPr>
                <w:rFonts w:ascii="Times New Roman" w:hAnsi="Times New Roman"/>
                <w:szCs w:val="24"/>
                <w:lang w:val="sl-SI"/>
              </w:rPr>
              <w:t>учествује</w:t>
            </w:r>
            <w:r w:rsidRPr="003E4D41">
              <w:rPr>
                <w:rFonts w:ascii="Times New Roman" w:hAnsi="Times New Roman"/>
                <w:szCs w:val="24"/>
                <w:lang w:val="sl-SI"/>
              </w:rPr>
              <w:t xml:space="preserve"> </w:t>
            </w:r>
            <w:r w:rsidR="003E4D41" w:rsidRPr="003E4D41">
              <w:rPr>
                <w:rFonts w:ascii="Times New Roman" w:hAnsi="Times New Roman"/>
                <w:szCs w:val="24"/>
                <w:lang w:val="sl-SI"/>
              </w:rPr>
              <w:t>у</w:t>
            </w:r>
            <w:r w:rsidRPr="003E4D41">
              <w:rPr>
                <w:rFonts w:ascii="Times New Roman" w:hAnsi="Times New Roman"/>
                <w:szCs w:val="24"/>
                <w:lang w:val="sl-SI"/>
              </w:rPr>
              <w:t xml:space="preserve"> </w:t>
            </w:r>
            <w:r w:rsidR="003E4D41" w:rsidRPr="003E4D41">
              <w:rPr>
                <w:rFonts w:ascii="Times New Roman" w:hAnsi="Times New Roman"/>
                <w:szCs w:val="24"/>
                <w:lang w:val="sl-SI"/>
              </w:rPr>
              <w:t>решавању</w:t>
            </w:r>
            <w:r w:rsidRPr="003E4D41">
              <w:rPr>
                <w:rFonts w:ascii="Times New Roman" w:hAnsi="Times New Roman"/>
                <w:szCs w:val="24"/>
                <w:lang w:val="sl-SI"/>
              </w:rPr>
              <w:t xml:space="preserve"> </w:t>
            </w:r>
            <w:r w:rsidR="003E4D41" w:rsidRPr="003E4D41">
              <w:rPr>
                <w:rFonts w:ascii="Times New Roman" w:hAnsi="Times New Roman"/>
                <w:szCs w:val="24"/>
                <w:lang w:val="sl-SI"/>
              </w:rPr>
              <w:t>социјалне</w:t>
            </w:r>
            <w:r w:rsidRPr="003E4D41">
              <w:rPr>
                <w:rFonts w:ascii="Times New Roman" w:hAnsi="Times New Roman"/>
                <w:szCs w:val="24"/>
                <w:lang w:val="sl-SI"/>
              </w:rPr>
              <w:t xml:space="preserve"> </w:t>
            </w:r>
            <w:r w:rsidR="003E4D41" w:rsidRPr="003E4D41">
              <w:rPr>
                <w:rFonts w:ascii="Times New Roman" w:hAnsi="Times New Roman"/>
                <w:szCs w:val="24"/>
                <w:lang w:val="sl-SI"/>
              </w:rPr>
              <w:t>патологије</w:t>
            </w:r>
            <w:r w:rsidRPr="003E4D41">
              <w:rPr>
                <w:rFonts w:ascii="Times New Roman" w:hAnsi="Times New Roman"/>
                <w:szCs w:val="24"/>
                <w:lang w:val="sl-SI"/>
              </w:rPr>
              <w:t xml:space="preserve">; </w:t>
            </w:r>
            <w:r w:rsidR="003E4D41" w:rsidRPr="003E4D41">
              <w:rPr>
                <w:rFonts w:ascii="Times New Roman" w:hAnsi="Times New Roman"/>
                <w:szCs w:val="24"/>
                <w:lang w:val="sl-SI"/>
              </w:rPr>
              <w:t>учествује</w:t>
            </w:r>
            <w:r w:rsidRPr="003E4D41">
              <w:rPr>
                <w:rFonts w:ascii="Times New Roman" w:hAnsi="Times New Roman"/>
                <w:szCs w:val="24"/>
                <w:lang w:val="sl-SI"/>
              </w:rPr>
              <w:t xml:space="preserve"> </w:t>
            </w:r>
            <w:r w:rsidR="003E4D41" w:rsidRPr="003E4D41">
              <w:rPr>
                <w:rFonts w:ascii="Times New Roman" w:hAnsi="Times New Roman"/>
                <w:szCs w:val="24"/>
                <w:lang w:val="sl-SI"/>
              </w:rPr>
              <w:t>у</w:t>
            </w:r>
            <w:r w:rsidRPr="003E4D41">
              <w:rPr>
                <w:rFonts w:ascii="Times New Roman" w:hAnsi="Times New Roman"/>
                <w:szCs w:val="24"/>
                <w:lang w:val="sl-SI"/>
              </w:rPr>
              <w:t xml:space="preserve"> </w:t>
            </w:r>
            <w:r w:rsidR="003E4D41" w:rsidRPr="003E4D41">
              <w:rPr>
                <w:rFonts w:ascii="Times New Roman" w:hAnsi="Times New Roman"/>
                <w:szCs w:val="24"/>
                <w:lang w:val="sl-SI"/>
              </w:rPr>
              <w:t>изради</w:t>
            </w:r>
            <w:r w:rsidRPr="003E4D41">
              <w:rPr>
                <w:rFonts w:ascii="Times New Roman" w:hAnsi="Times New Roman"/>
                <w:szCs w:val="24"/>
                <w:lang w:val="sl-SI"/>
              </w:rPr>
              <w:t xml:space="preserve"> </w:t>
            </w:r>
            <w:r w:rsidR="003E4D41" w:rsidRPr="003E4D41">
              <w:rPr>
                <w:rFonts w:ascii="Times New Roman" w:hAnsi="Times New Roman"/>
                <w:szCs w:val="24"/>
                <w:lang w:val="sl-SI"/>
              </w:rPr>
              <w:t>извештаја</w:t>
            </w:r>
            <w:r w:rsidRPr="003E4D41">
              <w:rPr>
                <w:rFonts w:ascii="Times New Roman" w:hAnsi="Times New Roman"/>
                <w:szCs w:val="24"/>
                <w:lang w:val="sl-SI"/>
              </w:rPr>
              <w:t xml:space="preserve"> </w:t>
            </w:r>
            <w:r w:rsidR="003E4D41" w:rsidRPr="003E4D41">
              <w:rPr>
                <w:rFonts w:ascii="Times New Roman" w:hAnsi="Times New Roman"/>
                <w:szCs w:val="24"/>
                <w:lang w:val="sl-SI"/>
              </w:rPr>
              <w:t>и</w:t>
            </w:r>
            <w:r w:rsidRPr="003E4D41">
              <w:rPr>
                <w:rFonts w:ascii="Times New Roman" w:hAnsi="Times New Roman"/>
                <w:szCs w:val="24"/>
                <w:lang w:val="sl-SI"/>
              </w:rPr>
              <w:t xml:space="preserve"> </w:t>
            </w:r>
            <w:r w:rsidR="003E4D41" w:rsidRPr="003E4D41">
              <w:rPr>
                <w:rFonts w:ascii="Times New Roman" w:hAnsi="Times New Roman"/>
                <w:szCs w:val="24"/>
                <w:lang w:val="sl-SI"/>
              </w:rPr>
              <w:t>мултидисциплинарних</w:t>
            </w:r>
            <w:r w:rsidRPr="003E4D41">
              <w:rPr>
                <w:rFonts w:ascii="Times New Roman" w:hAnsi="Times New Roman"/>
                <w:szCs w:val="24"/>
                <w:lang w:val="sl-SI"/>
              </w:rPr>
              <w:t xml:space="preserve"> </w:t>
            </w:r>
            <w:r w:rsidR="003E4D41" w:rsidRPr="003E4D41">
              <w:rPr>
                <w:rFonts w:ascii="Times New Roman" w:hAnsi="Times New Roman"/>
                <w:szCs w:val="24"/>
                <w:lang w:val="sl-SI"/>
              </w:rPr>
              <w:t>здравствених</w:t>
            </w:r>
            <w:r w:rsidRPr="003E4D41">
              <w:rPr>
                <w:rFonts w:ascii="Times New Roman" w:hAnsi="Times New Roman"/>
                <w:szCs w:val="24"/>
                <w:lang w:val="sl-SI"/>
              </w:rPr>
              <w:t xml:space="preserve"> </w:t>
            </w:r>
            <w:r w:rsidR="003E4D41" w:rsidRPr="003E4D41">
              <w:rPr>
                <w:rFonts w:ascii="Times New Roman" w:hAnsi="Times New Roman"/>
                <w:szCs w:val="24"/>
                <w:lang w:val="sl-SI"/>
              </w:rPr>
              <w:t>програма</w:t>
            </w:r>
            <w:r w:rsidRPr="003E4D41">
              <w:rPr>
                <w:rFonts w:ascii="Times New Roman" w:hAnsi="Times New Roman"/>
                <w:szCs w:val="24"/>
                <w:lang w:val="sl-SI"/>
              </w:rPr>
              <w:t xml:space="preserve">; </w:t>
            </w:r>
            <w:r w:rsidR="003E4D41" w:rsidRPr="003E4D41">
              <w:rPr>
                <w:rFonts w:ascii="Times New Roman" w:hAnsi="Times New Roman"/>
                <w:szCs w:val="24"/>
                <w:lang w:val="sl-SI"/>
              </w:rPr>
              <w:t>обавља</w:t>
            </w:r>
            <w:r w:rsidRPr="003E4D41">
              <w:rPr>
                <w:rFonts w:ascii="Times New Roman" w:hAnsi="Times New Roman"/>
                <w:szCs w:val="24"/>
                <w:lang w:val="sl-SI"/>
              </w:rPr>
              <w:t xml:space="preserve"> </w:t>
            </w:r>
            <w:r w:rsidR="003E4D41" w:rsidRPr="003E4D41">
              <w:rPr>
                <w:rFonts w:ascii="Times New Roman" w:hAnsi="Times New Roman"/>
                <w:szCs w:val="24"/>
                <w:lang w:val="sl-SI"/>
              </w:rPr>
              <w:t>послове</w:t>
            </w:r>
            <w:r w:rsidRPr="003E4D41">
              <w:rPr>
                <w:rFonts w:ascii="Times New Roman" w:hAnsi="Times New Roman"/>
                <w:szCs w:val="24"/>
                <w:lang w:val="sl-SI"/>
              </w:rPr>
              <w:t xml:space="preserve"> </w:t>
            </w:r>
            <w:r w:rsidR="003E4D41" w:rsidRPr="003E4D41">
              <w:rPr>
                <w:rFonts w:ascii="Times New Roman" w:hAnsi="Times New Roman"/>
                <w:szCs w:val="24"/>
                <w:lang w:val="sl-SI"/>
              </w:rPr>
              <w:t>социјалног</w:t>
            </w:r>
            <w:r w:rsidRPr="003E4D41">
              <w:rPr>
                <w:rFonts w:ascii="Times New Roman" w:hAnsi="Times New Roman"/>
                <w:szCs w:val="24"/>
                <w:lang w:val="sl-SI"/>
              </w:rPr>
              <w:t xml:space="preserve"> </w:t>
            </w:r>
            <w:r w:rsidR="003E4D41" w:rsidRPr="003E4D41">
              <w:rPr>
                <w:rFonts w:ascii="Times New Roman" w:hAnsi="Times New Roman"/>
                <w:szCs w:val="24"/>
                <w:lang w:val="sl-SI"/>
              </w:rPr>
              <w:t>радника</w:t>
            </w:r>
            <w:r w:rsidRPr="003E4D41">
              <w:rPr>
                <w:rFonts w:ascii="Times New Roman" w:hAnsi="Times New Roman"/>
                <w:szCs w:val="24"/>
                <w:lang w:val="sl-SI"/>
              </w:rPr>
              <w:t xml:space="preserve">; </w:t>
            </w:r>
            <w:r w:rsidR="003E4D41" w:rsidRPr="003E4D41">
              <w:rPr>
                <w:rFonts w:ascii="Times New Roman" w:hAnsi="Times New Roman"/>
                <w:szCs w:val="24"/>
                <w:lang w:val="sl-SI"/>
              </w:rPr>
              <w:t>обавља</w:t>
            </w:r>
            <w:r w:rsidRPr="003E4D41">
              <w:rPr>
                <w:rFonts w:ascii="Times New Roman" w:hAnsi="Times New Roman"/>
                <w:szCs w:val="24"/>
                <w:lang w:val="sl-SI"/>
              </w:rPr>
              <w:t xml:space="preserve"> </w:t>
            </w:r>
            <w:r w:rsidR="003E4D41" w:rsidRPr="003E4D41">
              <w:rPr>
                <w:rFonts w:ascii="Times New Roman" w:hAnsi="Times New Roman"/>
                <w:szCs w:val="24"/>
                <w:lang w:val="sl-SI"/>
              </w:rPr>
              <w:t>и</w:t>
            </w:r>
            <w:r w:rsidRPr="003E4D41">
              <w:rPr>
                <w:rFonts w:ascii="Times New Roman" w:hAnsi="Times New Roman"/>
                <w:szCs w:val="24"/>
                <w:lang w:val="sl-SI"/>
              </w:rPr>
              <w:t xml:space="preserve"> </w:t>
            </w:r>
            <w:r w:rsidR="003E4D41" w:rsidRPr="003E4D41">
              <w:rPr>
                <w:rFonts w:ascii="Times New Roman" w:hAnsi="Times New Roman"/>
                <w:szCs w:val="24"/>
                <w:lang w:val="sl-SI"/>
              </w:rPr>
              <w:t>друге</w:t>
            </w:r>
            <w:r w:rsidRPr="003E4D41">
              <w:rPr>
                <w:rFonts w:ascii="Times New Roman" w:hAnsi="Times New Roman"/>
                <w:szCs w:val="24"/>
                <w:lang w:val="sl-SI"/>
              </w:rPr>
              <w:t xml:space="preserve"> </w:t>
            </w:r>
            <w:r w:rsidR="003E4D41" w:rsidRPr="003E4D41">
              <w:rPr>
                <w:rFonts w:ascii="Times New Roman" w:hAnsi="Times New Roman"/>
                <w:szCs w:val="24"/>
                <w:lang w:val="sl-SI"/>
              </w:rPr>
              <w:t>послове</w:t>
            </w:r>
            <w:r w:rsidRPr="003E4D41">
              <w:rPr>
                <w:rFonts w:ascii="Times New Roman" w:hAnsi="Times New Roman"/>
                <w:szCs w:val="24"/>
                <w:lang w:val="sl-SI"/>
              </w:rPr>
              <w:t xml:space="preserve"> </w:t>
            </w:r>
            <w:r w:rsidR="003E4D41" w:rsidRPr="003E4D41">
              <w:rPr>
                <w:rFonts w:ascii="Times New Roman" w:hAnsi="Times New Roman"/>
                <w:szCs w:val="24"/>
                <w:lang w:val="sl-SI"/>
              </w:rPr>
              <w:t>у</w:t>
            </w:r>
            <w:r w:rsidRPr="003E4D41">
              <w:rPr>
                <w:rFonts w:ascii="Times New Roman" w:hAnsi="Times New Roman"/>
                <w:szCs w:val="24"/>
                <w:lang w:val="sl-SI"/>
              </w:rPr>
              <w:t xml:space="preserve"> </w:t>
            </w:r>
            <w:r w:rsidR="003E4D41" w:rsidRPr="003E4D41">
              <w:rPr>
                <w:rFonts w:ascii="Times New Roman" w:hAnsi="Times New Roman"/>
                <w:szCs w:val="24"/>
                <w:lang w:val="sl-SI"/>
              </w:rPr>
              <w:t>оквиру</w:t>
            </w:r>
            <w:r w:rsidRPr="003E4D41">
              <w:rPr>
                <w:rFonts w:ascii="Times New Roman" w:hAnsi="Times New Roman"/>
                <w:szCs w:val="24"/>
                <w:lang w:val="sl-SI"/>
              </w:rPr>
              <w:t xml:space="preserve"> </w:t>
            </w:r>
            <w:r w:rsidR="003E4D41" w:rsidRPr="003E4D41">
              <w:rPr>
                <w:rFonts w:ascii="Times New Roman" w:hAnsi="Times New Roman"/>
                <w:szCs w:val="24"/>
                <w:lang w:val="sl-SI"/>
              </w:rPr>
              <w:t>своје</w:t>
            </w:r>
            <w:r w:rsidRPr="003E4D41">
              <w:rPr>
                <w:rFonts w:ascii="Times New Roman" w:hAnsi="Times New Roman"/>
                <w:szCs w:val="24"/>
                <w:lang w:val="sl-SI"/>
              </w:rPr>
              <w:t xml:space="preserve"> </w:t>
            </w:r>
            <w:r w:rsidR="003E4D41" w:rsidRPr="003E4D41">
              <w:rPr>
                <w:rFonts w:ascii="Times New Roman" w:hAnsi="Times New Roman"/>
                <w:szCs w:val="24"/>
                <w:lang w:val="sl-SI"/>
              </w:rPr>
              <w:t>стручне</w:t>
            </w:r>
            <w:r w:rsidRPr="003E4D41">
              <w:rPr>
                <w:rFonts w:ascii="Times New Roman" w:hAnsi="Times New Roman"/>
                <w:szCs w:val="24"/>
                <w:lang w:val="sl-SI"/>
              </w:rPr>
              <w:t xml:space="preserve"> </w:t>
            </w:r>
            <w:r w:rsidR="003E4D41" w:rsidRPr="003E4D41">
              <w:rPr>
                <w:rFonts w:ascii="Times New Roman" w:hAnsi="Times New Roman"/>
                <w:szCs w:val="24"/>
                <w:lang w:val="sl-SI"/>
              </w:rPr>
              <w:t>спреме</w:t>
            </w:r>
            <w:r w:rsidRPr="003E4D41">
              <w:rPr>
                <w:rFonts w:ascii="Times New Roman" w:hAnsi="Times New Roman"/>
                <w:szCs w:val="24"/>
                <w:lang w:val="sl-SI"/>
              </w:rPr>
              <w:t xml:space="preserve"> </w:t>
            </w:r>
            <w:r w:rsidR="003E4D41" w:rsidRPr="003E4D41">
              <w:rPr>
                <w:rFonts w:ascii="Times New Roman" w:hAnsi="Times New Roman"/>
                <w:szCs w:val="24"/>
                <w:lang w:val="sl-SI"/>
              </w:rPr>
              <w:t>по</w:t>
            </w:r>
            <w:r w:rsidRPr="003E4D41">
              <w:rPr>
                <w:rFonts w:ascii="Times New Roman" w:hAnsi="Times New Roman"/>
                <w:szCs w:val="24"/>
                <w:lang w:val="sl-SI"/>
              </w:rPr>
              <w:t xml:space="preserve"> </w:t>
            </w:r>
            <w:r w:rsidR="003E4D41" w:rsidRPr="003E4D41">
              <w:rPr>
                <w:rFonts w:ascii="Times New Roman" w:hAnsi="Times New Roman"/>
                <w:szCs w:val="24"/>
                <w:lang w:val="sl-SI"/>
              </w:rPr>
              <w:t>налогу</w:t>
            </w:r>
            <w:r w:rsidRPr="003E4D41">
              <w:rPr>
                <w:rFonts w:ascii="Times New Roman" w:hAnsi="Times New Roman"/>
                <w:szCs w:val="24"/>
                <w:lang w:val="sl-SI"/>
              </w:rPr>
              <w:t xml:space="preserve"> </w:t>
            </w:r>
            <w:r w:rsidR="003E4D41" w:rsidRPr="003E4D41">
              <w:rPr>
                <w:rFonts w:ascii="Times New Roman" w:hAnsi="Times New Roman"/>
                <w:szCs w:val="24"/>
                <w:lang w:val="sl-SI"/>
              </w:rPr>
              <w:t>начелника</w:t>
            </w:r>
            <w:r w:rsidRPr="003E4D41">
              <w:rPr>
                <w:rFonts w:ascii="Times New Roman" w:hAnsi="Times New Roman"/>
                <w:szCs w:val="24"/>
                <w:lang w:val="sl-SI"/>
              </w:rPr>
              <w:t xml:space="preserve"> </w:t>
            </w:r>
            <w:r w:rsidR="003E4D41" w:rsidRPr="003E4D41">
              <w:rPr>
                <w:rFonts w:ascii="Times New Roman" w:hAnsi="Times New Roman"/>
                <w:szCs w:val="24"/>
                <w:lang w:val="sl-SI"/>
              </w:rPr>
              <w:t>Одељења</w:t>
            </w:r>
            <w:r w:rsidRPr="003E4D41">
              <w:rPr>
                <w:rFonts w:ascii="Times New Roman" w:hAnsi="Times New Roman"/>
                <w:szCs w:val="24"/>
                <w:lang w:val="sl-SI"/>
              </w:rPr>
              <w:t>.</w:t>
            </w:r>
          </w:p>
          <w:p w:rsidR="0074166B" w:rsidRPr="00E1142A" w:rsidRDefault="0074166B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67DA6" w:rsidRPr="00E1142A" w:rsidRDefault="00367DA6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l-SI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свој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рад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одговора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њеначелнику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службе.</w:t>
            </w:r>
          </w:p>
          <w:p w:rsidR="00367DA6" w:rsidRPr="007F43B7" w:rsidRDefault="00367DA6" w:rsidP="000E4D1A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67DA6" w:rsidRPr="00E1142A" w:rsidTr="008E70FF">
        <w:tc>
          <w:tcPr>
            <w:tcW w:w="2462" w:type="dxa"/>
          </w:tcPr>
          <w:p w:rsidR="00367DA6" w:rsidRPr="00E1142A" w:rsidRDefault="00367DA6" w:rsidP="000E4D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образовње</w:t>
            </w:r>
          </w:p>
        </w:tc>
        <w:tc>
          <w:tcPr>
            <w:tcW w:w="8554" w:type="dxa"/>
          </w:tcPr>
          <w:p w:rsidR="00367DA6" w:rsidRPr="00E1142A" w:rsidRDefault="003E4D41" w:rsidP="00FE3C5F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0AC7">
              <w:rPr>
                <w:rFonts w:ascii="Times New Roman" w:hAnsi="Times New Roman"/>
                <w:sz w:val="20"/>
                <w:szCs w:val="20"/>
                <w:lang w:val="sl-SI"/>
              </w:rPr>
              <w:t>Филозофски</w:t>
            </w:r>
            <w:r w:rsidR="0074166B" w:rsidRPr="00610AC7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</w:t>
            </w:r>
            <w:r w:rsidRPr="00610AC7">
              <w:rPr>
                <w:rFonts w:ascii="Times New Roman" w:hAnsi="Times New Roman"/>
                <w:sz w:val="20"/>
                <w:szCs w:val="20"/>
                <w:lang w:val="sl-SI"/>
              </w:rPr>
              <w:t>факултет</w:t>
            </w:r>
            <w:r w:rsidR="0074166B" w:rsidRPr="00610AC7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– </w:t>
            </w:r>
            <w:r w:rsidRPr="00610AC7">
              <w:rPr>
                <w:rFonts w:ascii="Times New Roman" w:hAnsi="Times New Roman"/>
                <w:sz w:val="20"/>
                <w:szCs w:val="20"/>
                <w:lang w:val="sl-SI"/>
              </w:rPr>
              <w:t>група</w:t>
            </w:r>
            <w:r w:rsidR="0074166B" w:rsidRPr="00610AC7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</w:t>
            </w:r>
            <w:r w:rsidRPr="00610AC7">
              <w:rPr>
                <w:rFonts w:ascii="Times New Roman" w:hAnsi="Times New Roman"/>
                <w:sz w:val="20"/>
                <w:szCs w:val="20"/>
                <w:lang w:val="sl-SI"/>
              </w:rPr>
              <w:t>социологија</w:t>
            </w:r>
            <w:r w:rsidR="0074166B" w:rsidRPr="00610AC7">
              <w:rPr>
                <w:rFonts w:ascii="Times New Roman" w:hAnsi="Times New Roman"/>
                <w:sz w:val="20"/>
                <w:szCs w:val="20"/>
                <w:lang w:val="sl-SI"/>
              </w:rPr>
              <w:t>,</w:t>
            </w:r>
            <w:r w:rsidR="0074166B" w:rsidRPr="00E1142A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</w:t>
            </w:r>
            <w:r w:rsidR="0074166B" w:rsidRPr="00610AC7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</w:t>
            </w:r>
            <w:r w:rsidR="00610AC7" w:rsidRPr="00610AC7">
              <w:rPr>
                <w:rFonts w:ascii="Times New Roman" w:hAnsi="Times New Roman"/>
                <w:sz w:val="20"/>
                <w:szCs w:val="20"/>
              </w:rPr>
              <w:t>7</w:t>
            </w:r>
            <w:r w:rsidR="0074166B" w:rsidRPr="00610A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AC7">
              <w:rPr>
                <w:rFonts w:ascii="Times New Roman" w:hAnsi="Times New Roman"/>
                <w:sz w:val="20"/>
                <w:szCs w:val="20"/>
              </w:rPr>
              <w:t>степен</w:t>
            </w:r>
            <w:r w:rsidR="0074166B" w:rsidRPr="00610A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AC7">
              <w:rPr>
                <w:rFonts w:ascii="Times New Roman" w:hAnsi="Times New Roman"/>
                <w:sz w:val="20"/>
                <w:szCs w:val="20"/>
              </w:rPr>
              <w:t>стручне</w:t>
            </w:r>
            <w:r w:rsidR="0074166B" w:rsidRPr="00610A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AC7">
              <w:rPr>
                <w:rFonts w:ascii="Times New Roman" w:hAnsi="Times New Roman"/>
                <w:sz w:val="20"/>
                <w:szCs w:val="20"/>
              </w:rPr>
              <w:t>спреме</w:t>
            </w:r>
          </w:p>
        </w:tc>
      </w:tr>
      <w:tr w:rsidR="00367DA6" w:rsidRPr="00E1142A" w:rsidTr="008E70FF">
        <w:tc>
          <w:tcPr>
            <w:tcW w:w="2462" w:type="dxa"/>
          </w:tcPr>
          <w:p w:rsidR="00367DA6" w:rsidRPr="00FA5296" w:rsidRDefault="00367DA6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A529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554" w:type="dxa"/>
          </w:tcPr>
          <w:p w:rsidR="00367DA6" w:rsidRPr="007F43B7" w:rsidRDefault="00367DA6" w:rsidP="00FE3C5F">
            <w:pPr>
              <w:pStyle w:val="NoSpacing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43B7">
              <w:rPr>
                <w:rFonts w:ascii="Times New Roman" w:hAnsi="Times New Roman"/>
                <w:sz w:val="20"/>
                <w:szCs w:val="20"/>
              </w:rPr>
              <w:t>стручни испит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 складу са законом</w:t>
            </w:r>
            <w:r w:rsidRPr="007F43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67DA6" w:rsidRPr="007F43B7" w:rsidRDefault="00367DA6" w:rsidP="000E4D1A">
            <w:pPr>
              <w:pStyle w:val="NoSpacing"/>
              <w:ind w:left="72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CB5429" w:rsidRPr="00E1142A" w:rsidTr="008E70FF">
        <w:tc>
          <w:tcPr>
            <w:tcW w:w="2462" w:type="dxa"/>
          </w:tcPr>
          <w:p w:rsidR="00CB5429" w:rsidRPr="00FA5296" w:rsidRDefault="00CB5429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Број извршилаца</w:t>
            </w:r>
          </w:p>
        </w:tc>
        <w:tc>
          <w:tcPr>
            <w:tcW w:w="8554" w:type="dxa"/>
          </w:tcPr>
          <w:p w:rsidR="00CB5429" w:rsidRPr="007F43B7" w:rsidRDefault="00CB5429" w:rsidP="00CB5429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:rsidR="00367DA6" w:rsidRPr="00CB5429" w:rsidRDefault="00367DA6" w:rsidP="00CB5429">
      <w:pPr>
        <w:tabs>
          <w:tab w:val="left" w:pos="557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tbl>
      <w:tblPr>
        <w:tblW w:w="10998" w:type="dxa"/>
        <w:tblInd w:w="-2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3"/>
        <w:gridCol w:w="8545"/>
      </w:tblGrid>
      <w:tr w:rsidR="00367DA6" w:rsidRPr="00E1142A" w:rsidTr="00CE46C4">
        <w:trPr>
          <w:trHeight w:val="526"/>
        </w:trPr>
        <w:tc>
          <w:tcPr>
            <w:tcW w:w="2453" w:type="dxa"/>
          </w:tcPr>
          <w:p w:rsidR="00367DA6" w:rsidRPr="007F43B7" w:rsidRDefault="00367DA6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367DA6" w:rsidRPr="007F43B7" w:rsidRDefault="00367DA6" w:rsidP="000E4D1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45" w:type="dxa"/>
          </w:tcPr>
          <w:p w:rsidR="00367DA6" w:rsidRPr="00367DA6" w:rsidRDefault="00367DA6" w:rsidP="000E4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ЗДРАВСТВЕНИ САРАДНИК –ВИШИ СОЦИЈАЛНИ РАДНИК</w:t>
            </w:r>
          </w:p>
          <w:p w:rsidR="00367DA6" w:rsidRPr="00FA5296" w:rsidRDefault="00367DA6" w:rsidP="000E4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</w:t>
            </w:r>
            <w:r w:rsidRPr="00FA529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лужбе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за Психијатрију</w:t>
            </w:r>
          </w:p>
          <w:p w:rsidR="00367DA6" w:rsidRPr="00FA5296" w:rsidRDefault="00367DA6" w:rsidP="000E4D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41024" w:rsidRPr="00E1142A" w:rsidTr="00CE46C4">
        <w:trPr>
          <w:trHeight w:val="526"/>
        </w:trPr>
        <w:tc>
          <w:tcPr>
            <w:tcW w:w="2453" w:type="dxa"/>
          </w:tcPr>
          <w:p w:rsidR="00041024" w:rsidRPr="00041024" w:rsidRDefault="00041024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545" w:type="dxa"/>
          </w:tcPr>
          <w:p w:rsidR="00041024" w:rsidRPr="007947EF" w:rsidRDefault="007947EF" w:rsidP="007947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ZO3</w:t>
            </w:r>
            <w:r w:rsidR="007375B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902</w:t>
            </w:r>
          </w:p>
        </w:tc>
      </w:tr>
      <w:tr w:rsidR="00367DA6" w:rsidRPr="00E1142A" w:rsidTr="00CE46C4">
        <w:trPr>
          <w:trHeight w:val="488"/>
        </w:trPr>
        <w:tc>
          <w:tcPr>
            <w:tcW w:w="2453" w:type="dxa"/>
          </w:tcPr>
          <w:p w:rsidR="00367DA6" w:rsidRPr="00FA5296" w:rsidRDefault="00367DA6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367DA6" w:rsidRDefault="00367DA6" w:rsidP="000E4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67DA6" w:rsidRDefault="00367DA6" w:rsidP="000E4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67DA6" w:rsidRDefault="00367DA6" w:rsidP="000E4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67DA6" w:rsidRDefault="00367DA6" w:rsidP="000E4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67DA6" w:rsidRDefault="00367DA6" w:rsidP="000E4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67DA6" w:rsidRPr="007F43B7" w:rsidRDefault="00367DA6" w:rsidP="000E4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367DA6" w:rsidRPr="007F43B7" w:rsidRDefault="00367DA6" w:rsidP="000E4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8545" w:type="dxa"/>
          </w:tcPr>
          <w:p w:rsidR="00367DA6" w:rsidRPr="00E1142A" w:rsidRDefault="00367DA6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74166B" w:rsidRPr="00890E59" w:rsidRDefault="0074166B" w:rsidP="000E4D1A">
            <w:pPr>
              <w:spacing w:after="0" w:line="240" w:lineRule="auto"/>
              <w:ind w:left="1440" w:hanging="1440"/>
              <w:jc w:val="both"/>
              <w:rPr>
                <w:rFonts w:ascii="Times New Roman" w:hAnsi="Times New Roman"/>
                <w:szCs w:val="24"/>
              </w:rPr>
            </w:pPr>
            <w:r w:rsidRPr="00EC310F">
              <w:rPr>
                <w:rFonts w:ascii="Arial" w:hAnsi="Arial" w:cs="Arial"/>
                <w:b/>
                <w:szCs w:val="24"/>
              </w:rPr>
              <w:t xml:space="preserve">- </w:t>
            </w:r>
            <w:r w:rsidR="00890E59" w:rsidRPr="00890E59">
              <w:rPr>
                <w:rFonts w:ascii="Times New Roman" w:hAnsi="Times New Roman"/>
                <w:szCs w:val="24"/>
              </w:rPr>
              <w:t>помаже</w:t>
            </w:r>
            <w:r w:rsidRPr="00890E59">
              <w:rPr>
                <w:rFonts w:ascii="Times New Roman" w:hAnsi="Times New Roman"/>
                <w:szCs w:val="24"/>
              </w:rPr>
              <w:t xml:space="preserve"> </w:t>
            </w:r>
            <w:r w:rsidR="00890E59" w:rsidRPr="00890E59">
              <w:rPr>
                <w:rFonts w:ascii="Times New Roman" w:hAnsi="Times New Roman"/>
                <w:szCs w:val="24"/>
              </w:rPr>
              <w:t>у</w:t>
            </w:r>
            <w:r w:rsidRPr="00890E59">
              <w:rPr>
                <w:rFonts w:ascii="Times New Roman" w:hAnsi="Times New Roman"/>
                <w:szCs w:val="24"/>
              </w:rPr>
              <w:t xml:space="preserve"> </w:t>
            </w:r>
            <w:r w:rsidR="00890E59" w:rsidRPr="00890E59">
              <w:rPr>
                <w:rFonts w:ascii="Times New Roman" w:hAnsi="Times New Roman"/>
                <w:szCs w:val="24"/>
              </w:rPr>
              <w:t>социјалној</w:t>
            </w:r>
            <w:r w:rsidRPr="00890E59">
              <w:rPr>
                <w:rFonts w:ascii="Times New Roman" w:hAnsi="Times New Roman"/>
                <w:szCs w:val="24"/>
              </w:rPr>
              <w:t xml:space="preserve"> </w:t>
            </w:r>
            <w:r w:rsidR="00890E59" w:rsidRPr="00890E59">
              <w:rPr>
                <w:rFonts w:ascii="Times New Roman" w:hAnsi="Times New Roman"/>
                <w:szCs w:val="24"/>
              </w:rPr>
              <w:t>рехабилитацији</w:t>
            </w:r>
            <w:r w:rsidRPr="00890E59">
              <w:rPr>
                <w:rFonts w:ascii="Times New Roman" w:hAnsi="Times New Roman"/>
                <w:szCs w:val="24"/>
              </w:rPr>
              <w:t xml:space="preserve"> </w:t>
            </w:r>
            <w:r w:rsidR="00890E59" w:rsidRPr="00890E59">
              <w:rPr>
                <w:rFonts w:ascii="Times New Roman" w:hAnsi="Times New Roman"/>
                <w:szCs w:val="24"/>
              </w:rPr>
              <w:t>болесника</w:t>
            </w:r>
            <w:r w:rsidRPr="00890E59">
              <w:rPr>
                <w:rFonts w:ascii="Times New Roman" w:hAnsi="Times New Roman"/>
                <w:szCs w:val="24"/>
              </w:rPr>
              <w:t xml:space="preserve"> </w:t>
            </w:r>
            <w:r w:rsidR="00890E59" w:rsidRPr="00890E59">
              <w:rPr>
                <w:rFonts w:ascii="Times New Roman" w:hAnsi="Times New Roman"/>
                <w:szCs w:val="24"/>
              </w:rPr>
              <w:t>и</w:t>
            </w:r>
            <w:r w:rsidRPr="00890E59">
              <w:rPr>
                <w:rFonts w:ascii="Times New Roman" w:hAnsi="Times New Roman"/>
                <w:szCs w:val="24"/>
              </w:rPr>
              <w:t xml:space="preserve"> </w:t>
            </w:r>
            <w:r w:rsidR="00890E59" w:rsidRPr="00890E59">
              <w:rPr>
                <w:rFonts w:ascii="Times New Roman" w:hAnsi="Times New Roman"/>
                <w:szCs w:val="24"/>
              </w:rPr>
              <w:t>решавању</w:t>
            </w:r>
            <w:r w:rsidRPr="00890E59">
              <w:rPr>
                <w:rFonts w:ascii="Times New Roman" w:hAnsi="Times New Roman"/>
                <w:szCs w:val="24"/>
              </w:rPr>
              <w:t xml:space="preserve"> </w:t>
            </w:r>
            <w:r w:rsidR="00890E59" w:rsidRPr="00890E59">
              <w:rPr>
                <w:rFonts w:ascii="Times New Roman" w:hAnsi="Times New Roman"/>
                <w:szCs w:val="24"/>
              </w:rPr>
              <w:t>њихових</w:t>
            </w:r>
            <w:r w:rsidRPr="00890E59">
              <w:rPr>
                <w:rFonts w:ascii="Times New Roman" w:hAnsi="Times New Roman"/>
                <w:szCs w:val="24"/>
              </w:rPr>
              <w:t xml:space="preserve"> </w:t>
            </w:r>
            <w:r w:rsidR="00890E59" w:rsidRPr="00890E59">
              <w:rPr>
                <w:rFonts w:ascii="Times New Roman" w:hAnsi="Times New Roman"/>
                <w:szCs w:val="24"/>
              </w:rPr>
              <w:t>социјалних</w:t>
            </w:r>
            <w:r w:rsidRPr="00890E59">
              <w:rPr>
                <w:rFonts w:ascii="Times New Roman" w:hAnsi="Times New Roman"/>
                <w:szCs w:val="24"/>
              </w:rPr>
              <w:t xml:space="preserve"> </w:t>
            </w:r>
            <w:r w:rsidR="00890E59" w:rsidRPr="00890E59">
              <w:rPr>
                <w:rFonts w:ascii="Times New Roman" w:hAnsi="Times New Roman"/>
                <w:szCs w:val="24"/>
              </w:rPr>
              <w:t>проблема</w:t>
            </w:r>
            <w:r w:rsidRPr="00890E59">
              <w:rPr>
                <w:rFonts w:ascii="Times New Roman" w:hAnsi="Times New Roman"/>
                <w:szCs w:val="24"/>
              </w:rPr>
              <w:t xml:space="preserve">; </w:t>
            </w:r>
            <w:r w:rsidR="00890E59" w:rsidRPr="00890E59">
              <w:rPr>
                <w:rFonts w:ascii="Times New Roman" w:hAnsi="Times New Roman"/>
                <w:szCs w:val="24"/>
              </w:rPr>
              <w:t>остварује</w:t>
            </w:r>
            <w:r w:rsidRPr="00890E59">
              <w:rPr>
                <w:rFonts w:ascii="Times New Roman" w:hAnsi="Times New Roman"/>
                <w:szCs w:val="24"/>
              </w:rPr>
              <w:t xml:space="preserve"> </w:t>
            </w:r>
            <w:r w:rsidR="00890E59" w:rsidRPr="00890E59">
              <w:rPr>
                <w:rFonts w:ascii="Times New Roman" w:hAnsi="Times New Roman"/>
                <w:szCs w:val="24"/>
              </w:rPr>
              <w:t>контакте</w:t>
            </w:r>
            <w:r w:rsidRPr="00890E59">
              <w:rPr>
                <w:rFonts w:ascii="Times New Roman" w:hAnsi="Times New Roman"/>
                <w:szCs w:val="24"/>
              </w:rPr>
              <w:t xml:space="preserve"> </w:t>
            </w:r>
            <w:r w:rsidR="00890E59" w:rsidRPr="00890E59">
              <w:rPr>
                <w:rFonts w:ascii="Times New Roman" w:hAnsi="Times New Roman"/>
                <w:szCs w:val="24"/>
              </w:rPr>
              <w:t>са</w:t>
            </w:r>
            <w:r w:rsidRPr="00890E59">
              <w:rPr>
                <w:rFonts w:ascii="Times New Roman" w:hAnsi="Times New Roman"/>
                <w:szCs w:val="24"/>
              </w:rPr>
              <w:t xml:space="preserve"> </w:t>
            </w:r>
            <w:r w:rsidR="00890E59" w:rsidRPr="00890E59">
              <w:rPr>
                <w:rFonts w:ascii="Times New Roman" w:hAnsi="Times New Roman"/>
                <w:szCs w:val="24"/>
              </w:rPr>
              <w:t>породицом</w:t>
            </w:r>
            <w:r w:rsidRPr="00890E59">
              <w:rPr>
                <w:rFonts w:ascii="Times New Roman" w:hAnsi="Times New Roman"/>
                <w:szCs w:val="24"/>
              </w:rPr>
              <w:t xml:space="preserve"> </w:t>
            </w:r>
            <w:r w:rsidR="00890E59" w:rsidRPr="00890E59">
              <w:rPr>
                <w:rFonts w:ascii="Times New Roman" w:hAnsi="Times New Roman"/>
                <w:szCs w:val="24"/>
              </w:rPr>
              <w:t>болесника</w:t>
            </w:r>
            <w:r w:rsidRPr="00890E59">
              <w:rPr>
                <w:rFonts w:ascii="Times New Roman" w:hAnsi="Times New Roman"/>
                <w:szCs w:val="24"/>
              </w:rPr>
              <w:t xml:space="preserve"> </w:t>
            </w:r>
            <w:r w:rsidR="00890E59" w:rsidRPr="00890E59">
              <w:rPr>
                <w:rFonts w:ascii="Times New Roman" w:hAnsi="Times New Roman"/>
                <w:szCs w:val="24"/>
              </w:rPr>
              <w:t>или</w:t>
            </w:r>
            <w:r w:rsidRPr="00890E59">
              <w:rPr>
                <w:rFonts w:ascii="Times New Roman" w:hAnsi="Times New Roman"/>
                <w:szCs w:val="24"/>
              </w:rPr>
              <w:t xml:space="preserve"> </w:t>
            </w:r>
            <w:r w:rsidR="00890E59" w:rsidRPr="00890E59">
              <w:rPr>
                <w:rFonts w:ascii="Times New Roman" w:hAnsi="Times New Roman"/>
                <w:szCs w:val="24"/>
              </w:rPr>
              <w:t>организацијом</w:t>
            </w:r>
            <w:r w:rsidRPr="00890E59">
              <w:rPr>
                <w:rFonts w:ascii="Times New Roman" w:hAnsi="Times New Roman"/>
                <w:szCs w:val="24"/>
              </w:rPr>
              <w:t xml:space="preserve"> </w:t>
            </w:r>
            <w:r w:rsidR="00890E59" w:rsidRPr="00890E59">
              <w:rPr>
                <w:rFonts w:ascii="Times New Roman" w:hAnsi="Times New Roman"/>
                <w:szCs w:val="24"/>
              </w:rPr>
              <w:t>у</w:t>
            </w:r>
            <w:r w:rsidRPr="00890E59">
              <w:rPr>
                <w:rFonts w:ascii="Times New Roman" w:hAnsi="Times New Roman"/>
                <w:szCs w:val="24"/>
              </w:rPr>
              <w:t xml:space="preserve"> </w:t>
            </w:r>
            <w:r w:rsidR="00890E59" w:rsidRPr="00890E59">
              <w:rPr>
                <w:rFonts w:ascii="Times New Roman" w:hAnsi="Times New Roman"/>
                <w:szCs w:val="24"/>
              </w:rPr>
              <w:t>којој</w:t>
            </w:r>
            <w:r w:rsidRPr="00890E59">
              <w:rPr>
                <w:rFonts w:ascii="Times New Roman" w:hAnsi="Times New Roman"/>
                <w:szCs w:val="24"/>
              </w:rPr>
              <w:t xml:space="preserve"> </w:t>
            </w:r>
            <w:r w:rsidR="00890E59" w:rsidRPr="00890E59">
              <w:rPr>
                <w:rFonts w:ascii="Times New Roman" w:hAnsi="Times New Roman"/>
                <w:szCs w:val="24"/>
              </w:rPr>
              <w:t>је</w:t>
            </w:r>
            <w:r w:rsidRPr="00890E59">
              <w:rPr>
                <w:rFonts w:ascii="Times New Roman" w:hAnsi="Times New Roman"/>
                <w:szCs w:val="24"/>
              </w:rPr>
              <w:t xml:space="preserve"> </w:t>
            </w:r>
            <w:r w:rsidR="00890E59" w:rsidRPr="00890E59">
              <w:rPr>
                <w:rFonts w:ascii="Times New Roman" w:hAnsi="Times New Roman"/>
                <w:szCs w:val="24"/>
              </w:rPr>
              <w:t>запошљен</w:t>
            </w:r>
            <w:r w:rsidRPr="00890E59">
              <w:rPr>
                <w:rFonts w:ascii="Times New Roman" w:hAnsi="Times New Roman"/>
                <w:szCs w:val="24"/>
              </w:rPr>
              <w:t xml:space="preserve"> </w:t>
            </w:r>
            <w:r w:rsidR="00890E59" w:rsidRPr="00890E59">
              <w:rPr>
                <w:rFonts w:ascii="Times New Roman" w:hAnsi="Times New Roman"/>
                <w:szCs w:val="24"/>
              </w:rPr>
              <w:t>ради</w:t>
            </w:r>
            <w:r w:rsidRPr="00890E59">
              <w:rPr>
                <w:rFonts w:ascii="Times New Roman" w:hAnsi="Times New Roman"/>
                <w:szCs w:val="24"/>
              </w:rPr>
              <w:t xml:space="preserve"> </w:t>
            </w:r>
            <w:r w:rsidR="00890E59" w:rsidRPr="00890E59">
              <w:rPr>
                <w:rFonts w:ascii="Times New Roman" w:hAnsi="Times New Roman"/>
                <w:szCs w:val="24"/>
              </w:rPr>
              <w:t>укључивања</w:t>
            </w:r>
            <w:r w:rsidRPr="00890E59">
              <w:rPr>
                <w:rFonts w:ascii="Times New Roman" w:hAnsi="Times New Roman"/>
                <w:szCs w:val="24"/>
              </w:rPr>
              <w:t xml:space="preserve"> </w:t>
            </w:r>
            <w:r w:rsidR="00890E59" w:rsidRPr="00890E59">
              <w:rPr>
                <w:rFonts w:ascii="Times New Roman" w:hAnsi="Times New Roman"/>
                <w:szCs w:val="24"/>
              </w:rPr>
              <w:t>у</w:t>
            </w:r>
            <w:r w:rsidRPr="00890E59">
              <w:rPr>
                <w:rFonts w:ascii="Times New Roman" w:hAnsi="Times New Roman"/>
                <w:szCs w:val="24"/>
              </w:rPr>
              <w:t xml:space="preserve"> </w:t>
            </w:r>
            <w:r w:rsidR="00890E59" w:rsidRPr="00890E59">
              <w:rPr>
                <w:rFonts w:ascii="Times New Roman" w:hAnsi="Times New Roman"/>
                <w:szCs w:val="24"/>
              </w:rPr>
              <w:t>нормалан</w:t>
            </w:r>
            <w:r w:rsidRPr="00890E59">
              <w:rPr>
                <w:rFonts w:ascii="Times New Roman" w:hAnsi="Times New Roman"/>
                <w:szCs w:val="24"/>
              </w:rPr>
              <w:t xml:space="preserve"> </w:t>
            </w:r>
            <w:r w:rsidR="00890E59" w:rsidRPr="00890E59">
              <w:rPr>
                <w:rFonts w:ascii="Times New Roman" w:hAnsi="Times New Roman"/>
                <w:szCs w:val="24"/>
              </w:rPr>
              <w:t>живот</w:t>
            </w:r>
            <w:r w:rsidRPr="00890E59">
              <w:rPr>
                <w:rFonts w:ascii="Times New Roman" w:hAnsi="Times New Roman"/>
                <w:szCs w:val="24"/>
              </w:rPr>
              <w:t xml:space="preserve"> </w:t>
            </w:r>
            <w:r w:rsidR="00890E59" w:rsidRPr="00890E59">
              <w:rPr>
                <w:rFonts w:ascii="Times New Roman" w:hAnsi="Times New Roman"/>
                <w:szCs w:val="24"/>
              </w:rPr>
              <w:t>и</w:t>
            </w:r>
            <w:r w:rsidRPr="00890E59">
              <w:rPr>
                <w:rFonts w:ascii="Times New Roman" w:hAnsi="Times New Roman"/>
                <w:szCs w:val="24"/>
              </w:rPr>
              <w:t xml:space="preserve"> </w:t>
            </w:r>
            <w:r w:rsidR="00890E59" w:rsidRPr="00890E59">
              <w:rPr>
                <w:rFonts w:ascii="Times New Roman" w:hAnsi="Times New Roman"/>
                <w:szCs w:val="24"/>
              </w:rPr>
              <w:t>рад</w:t>
            </w:r>
            <w:r w:rsidRPr="00890E59">
              <w:rPr>
                <w:rFonts w:ascii="Times New Roman" w:hAnsi="Times New Roman"/>
                <w:szCs w:val="24"/>
              </w:rPr>
              <w:t xml:space="preserve">; </w:t>
            </w:r>
            <w:r w:rsidR="00890E59" w:rsidRPr="00890E59">
              <w:rPr>
                <w:rFonts w:ascii="Times New Roman" w:hAnsi="Times New Roman"/>
                <w:szCs w:val="24"/>
              </w:rPr>
              <w:t>учествује</w:t>
            </w:r>
            <w:r w:rsidRPr="00890E59">
              <w:rPr>
                <w:rFonts w:ascii="Times New Roman" w:hAnsi="Times New Roman"/>
                <w:szCs w:val="24"/>
              </w:rPr>
              <w:t xml:space="preserve"> </w:t>
            </w:r>
            <w:r w:rsidR="00890E59" w:rsidRPr="00890E59">
              <w:rPr>
                <w:rFonts w:ascii="Times New Roman" w:hAnsi="Times New Roman"/>
                <w:szCs w:val="24"/>
              </w:rPr>
              <w:t>у</w:t>
            </w:r>
            <w:r w:rsidRPr="00890E59">
              <w:rPr>
                <w:rFonts w:ascii="Times New Roman" w:hAnsi="Times New Roman"/>
                <w:szCs w:val="24"/>
              </w:rPr>
              <w:t xml:space="preserve"> </w:t>
            </w:r>
            <w:r w:rsidR="00890E59" w:rsidRPr="00890E59">
              <w:rPr>
                <w:rFonts w:ascii="Times New Roman" w:hAnsi="Times New Roman"/>
                <w:szCs w:val="24"/>
              </w:rPr>
              <w:t>психо</w:t>
            </w:r>
            <w:r w:rsidRPr="00890E59">
              <w:rPr>
                <w:rFonts w:ascii="Times New Roman" w:hAnsi="Times New Roman"/>
                <w:szCs w:val="24"/>
              </w:rPr>
              <w:t xml:space="preserve"> - </w:t>
            </w:r>
            <w:r w:rsidR="00890E59" w:rsidRPr="00890E59">
              <w:rPr>
                <w:rFonts w:ascii="Times New Roman" w:hAnsi="Times New Roman"/>
                <w:szCs w:val="24"/>
              </w:rPr>
              <w:t>социјалној</w:t>
            </w:r>
            <w:r w:rsidRPr="00890E59">
              <w:rPr>
                <w:rFonts w:ascii="Times New Roman" w:hAnsi="Times New Roman"/>
                <w:szCs w:val="24"/>
              </w:rPr>
              <w:t xml:space="preserve"> </w:t>
            </w:r>
            <w:r w:rsidR="00890E59" w:rsidRPr="00890E59">
              <w:rPr>
                <w:rFonts w:ascii="Times New Roman" w:hAnsi="Times New Roman"/>
                <w:szCs w:val="24"/>
              </w:rPr>
              <w:t>терапији</w:t>
            </w:r>
            <w:r w:rsidRPr="00890E59">
              <w:rPr>
                <w:rFonts w:ascii="Times New Roman" w:hAnsi="Times New Roman"/>
                <w:szCs w:val="24"/>
              </w:rPr>
              <w:t xml:space="preserve">; </w:t>
            </w:r>
            <w:r w:rsidR="00890E59" w:rsidRPr="00890E59">
              <w:rPr>
                <w:rFonts w:ascii="Times New Roman" w:hAnsi="Times New Roman"/>
                <w:szCs w:val="24"/>
              </w:rPr>
              <w:t>обавља</w:t>
            </w:r>
            <w:r w:rsidRPr="00890E59">
              <w:rPr>
                <w:rFonts w:ascii="Times New Roman" w:hAnsi="Times New Roman"/>
                <w:szCs w:val="24"/>
              </w:rPr>
              <w:t xml:space="preserve"> </w:t>
            </w:r>
            <w:r w:rsidR="00890E59" w:rsidRPr="00890E59">
              <w:rPr>
                <w:rFonts w:ascii="Times New Roman" w:hAnsi="Times New Roman"/>
                <w:szCs w:val="24"/>
              </w:rPr>
              <w:t>и</w:t>
            </w:r>
            <w:r w:rsidRPr="00890E59">
              <w:rPr>
                <w:rFonts w:ascii="Times New Roman" w:hAnsi="Times New Roman"/>
                <w:szCs w:val="24"/>
              </w:rPr>
              <w:t xml:space="preserve"> </w:t>
            </w:r>
            <w:r w:rsidR="00890E59" w:rsidRPr="00890E59">
              <w:rPr>
                <w:rFonts w:ascii="Times New Roman" w:hAnsi="Times New Roman"/>
                <w:szCs w:val="24"/>
              </w:rPr>
              <w:t>друге</w:t>
            </w:r>
            <w:r w:rsidRPr="00890E59">
              <w:rPr>
                <w:rFonts w:ascii="Times New Roman" w:hAnsi="Times New Roman"/>
                <w:szCs w:val="24"/>
              </w:rPr>
              <w:t xml:space="preserve"> </w:t>
            </w:r>
            <w:r w:rsidR="00890E59" w:rsidRPr="00890E59">
              <w:rPr>
                <w:rFonts w:ascii="Times New Roman" w:hAnsi="Times New Roman"/>
                <w:szCs w:val="24"/>
              </w:rPr>
              <w:t>послове</w:t>
            </w:r>
            <w:r w:rsidRPr="00890E59">
              <w:rPr>
                <w:rFonts w:ascii="Times New Roman" w:hAnsi="Times New Roman"/>
                <w:szCs w:val="24"/>
              </w:rPr>
              <w:t xml:space="preserve"> </w:t>
            </w:r>
            <w:r w:rsidR="00890E59" w:rsidRPr="00890E59">
              <w:rPr>
                <w:rFonts w:ascii="Times New Roman" w:hAnsi="Times New Roman"/>
                <w:szCs w:val="24"/>
              </w:rPr>
              <w:t>у</w:t>
            </w:r>
            <w:r w:rsidRPr="00890E59">
              <w:rPr>
                <w:rFonts w:ascii="Times New Roman" w:hAnsi="Times New Roman"/>
                <w:szCs w:val="24"/>
              </w:rPr>
              <w:t xml:space="preserve"> </w:t>
            </w:r>
            <w:r w:rsidR="00890E59" w:rsidRPr="00890E59">
              <w:rPr>
                <w:rFonts w:ascii="Times New Roman" w:hAnsi="Times New Roman"/>
                <w:szCs w:val="24"/>
              </w:rPr>
              <w:t>оквиру</w:t>
            </w:r>
            <w:r w:rsidRPr="00890E59">
              <w:rPr>
                <w:rFonts w:ascii="Times New Roman" w:hAnsi="Times New Roman"/>
                <w:szCs w:val="24"/>
              </w:rPr>
              <w:t xml:space="preserve"> </w:t>
            </w:r>
            <w:r w:rsidR="00890E59" w:rsidRPr="00890E59">
              <w:rPr>
                <w:rFonts w:ascii="Times New Roman" w:hAnsi="Times New Roman"/>
                <w:szCs w:val="24"/>
              </w:rPr>
              <w:t>своје</w:t>
            </w:r>
            <w:r w:rsidRPr="00890E59">
              <w:rPr>
                <w:rFonts w:ascii="Times New Roman" w:hAnsi="Times New Roman"/>
                <w:szCs w:val="24"/>
              </w:rPr>
              <w:t xml:space="preserve"> </w:t>
            </w:r>
            <w:r w:rsidR="00890E59" w:rsidRPr="00890E59">
              <w:rPr>
                <w:rFonts w:ascii="Times New Roman" w:hAnsi="Times New Roman"/>
                <w:szCs w:val="24"/>
              </w:rPr>
              <w:t>стручне</w:t>
            </w:r>
            <w:r w:rsidRPr="00890E59">
              <w:rPr>
                <w:rFonts w:ascii="Times New Roman" w:hAnsi="Times New Roman"/>
                <w:szCs w:val="24"/>
              </w:rPr>
              <w:t xml:space="preserve"> </w:t>
            </w:r>
            <w:r w:rsidR="00890E59" w:rsidRPr="00890E59">
              <w:rPr>
                <w:rFonts w:ascii="Times New Roman" w:hAnsi="Times New Roman"/>
                <w:szCs w:val="24"/>
              </w:rPr>
              <w:t>спреме</w:t>
            </w:r>
            <w:r w:rsidRPr="00890E59">
              <w:rPr>
                <w:rFonts w:ascii="Times New Roman" w:hAnsi="Times New Roman"/>
                <w:szCs w:val="24"/>
              </w:rPr>
              <w:t xml:space="preserve"> </w:t>
            </w:r>
            <w:r w:rsidR="00890E59" w:rsidRPr="00890E59">
              <w:rPr>
                <w:rFonts w:ascii="Times New Roman" w:hAnsi="Times New Roman"/>
                <w:szCs w:val="24"/>
              </w:rPr>
              <w:t>по</w:t>
            </w:r>
            <w:r w:rsidRPr="00890E59">
              <w:rPr>
                <w:rFonts w:ascii="Times New Roman" w:hAnsi="Times New Roman"/>
                <w:szCs w:val="24"/>
              </w:rPr>
              <w:t xml:space="preserve"> </w:t>
            </w:r>
            <w:r w:rsidR="00890E59" w:rsidRPr="00890E59">
              <w:rPr>
                <w:rFonts w:ascii="Times New Roman" w:hAnsi="Times New Roman"/>
                <w:szCs w:val="24"/>
              </w:rPr>
              <w:t>налогу</w:t>
            </w:r>
            <w:r w:rsidRPr="00890E59">
              <w:rPr>
                <w:rFonts w:ascii="Times New Roman" w:hAnsi="Times New Roman"/>
                <w:szCs w:val="24"/>
              </w:rPr>
              <w:t xml:space="preserve"> </w:t>
            </w:r>
            <w:r w:rsidR="00890E59" w:rsidRPr="00890E59">
              <w:rPr>
                <w:rFonts w:ascii="Times New Roman" w:hAnsi="Times New Roman"/>
                <w:szCs w:val="24"/>
              </w:rPr>
              <w:t>начелника</w:t>
            </w:r>
            <w:r w:rsidRPr="00890E59">
              <w:rPr>
                <w:rFonts w:ascii="Times New Roman" w:hAnsi="Times New Roman"/>
                <w:szCs w:val="24"/>
              </w:rPr>
              <w:t xml:space="preserve"> </w:t>
            </w:r>
            <w:r w:rsidR="00890E59" w:rsidRPr="00890E59">
              <w:rPr>
                <w:rFonts w:ascii="Times New Roman" w:hAnsi="Times New Roman"/>
                <w:szCs w:val="24"/>
              </w:rPr>
              <w:t>Одељења</w:t>
            </w:r>
            <w:r w:rsidRPr="00890E59">
              <w:rPr>
                <w:rFonts w:ascii="Times New Roman" w:hAnsi="Times New Roman"/>
                <w:szCs w:val="24"/>
              </w:rPr>
              <w:t xml:space="preserve">, </w:t>
            </w:r>
            <w:r w:rsidR="00890E59" w:rsidRPr="00890E59">
              <w:rPr>
                <w:rFonts w:ascii="Times New Roman" w:hAnsi="Times New Roman"/>
                <w:szCs w:val="24"/>
              </w:rPr>
              <w:t>шефа</w:t>
            </w:r>
            <w:r w:rsidRPr="00890E59">
              <w:rPr>
                <w:rFonts w:ascii="Times New Roman" w:hAnsi="Times New Roman"/>
                <w:szCs w:val="24"/>
              </w:rPr>
              <w:t xml:space="preserve"> </w:t>
            </w:r>
            <w:r w:rsidR="00890E59" w:rsidRPr="00890E59">
              <w:rPr>
                <w:rFonts w:ascii="Times New Roman" w:hAnsi="Times New Roman"/>
                <w:szCs w:val="24"/>
              </w:rPr>
              <w:t>Одсека</w:t>
            </w:r>
            <w:r w:rsidRPr="00890E59">
              <w:rPr>
                <w:rFonts w:ascii="Times New Roman" w:hAnsi="Times New Roman"/>
                <w:szCs w:val="24"/>
              </w:rPr>
              <w:t xml:space="preserve"> - </w:t>
            </w:r>
            <w:r w:rsidR="00890E59" w:rsidRPr="00890E59">
              <w:rPr>
                <w:rFonts w:ascii="Times New Roman" w:hAnsi="Times New Roman"/>
                <w:szCs w:val="24"/>
              </w:rPr>
              <w:t>Кабинета</w:t>
            </w:r>
            <w:r w:rsidRPr="00890E59">
              <w:rPr>
                <w:rFonts w:ascii="Times New Roman" w:hAnsi="Times New Roman"/>
                <w:szCs w:val="24"/>
              </w:rPr>
              <w:t>.</w:t>
            </w:r>
          </w:p>
          <w:p w:rsidR="0074166B" w:rsidRPr="00890E59" w:rsidRDefault="0074166B" w:rsidP="000E4D1A">
            <w:pPr>
              <w:spacing w:after="0" w:line="240" w:lineRule="auto"/>
              <w:ind w:left="1440" w:hanging="1440"/>
              <w:jc w:val="both"/>
              <w:rPr>
                <w:rFonts w:ascii="Times New Roman" w:hAnsi="Times New Roman"/>
                <w:szCs w:val="24"/>
              </w:rPr>
            </w:pPr>
            <w:r w:rsidRPr="00890E59">
              <w:rPr>
                <w:rFonts w:ascii="Times New Roman" w:hAnsi="Times New Roman"/>
                <w:szCs w:val="24"/>
              </w:rPr>
              <w:tab/>
            </w:r>
            <w:r w:rsidR="00890E59" w:rsidRPr="00890E59">
              <w:rPr>
                <w:rFonts w:ascii="Times New Roman" w:hAnsi="Times New Roman"/>
                <w:szCs w:val="24"/>
              </w:rPr>
              <w:t>За</w:t>
            </w:r>
            <w:r w:rsidRPr="00890E59">
              <w:rPr>
                <w:rFonts w:ascii="Times New Roman" w:hAnsi="Times New Roman"/>
                <w:szCs w:val="24"/>
              </w:rPr>
              <w:t xml:space="preserve"> </w:t>
            </w:r>
            <w:r w:rsidR="00890E59" w:rsidRPr="00890E59">
              <w:rPr>
                <w:rFonts w:ascii="Times New Roman" w:hAnsi="Times New Roman"/>
                <w:szCs w:val="24"/>
              </w:rPr>
              <w:t>свој</w:t>
            </w:r>
            <w:r w:rsidRPr="00890E59">
              <w:rPr>
                <w:rFonts w:ascii="Times New Roman" w:hAnsi="Times New Roman"/>
                <w:szCs w:val="24"/>
              </w:rPr>
              <w:t xml:space="preserve"> </w:t>
            </w:r>
            <w:r w:rsidR="00890E59" w:rsidRPr="00890E59">
              <w:rPr>
                <w:rFonts w:ascii="Times New Roman" w:hAnsi="Times New Roman"/>
                <w:szCs w:val="24"/>
              </w:rPr>
              <w:t>рад</w:t>
            </w:r>
            <w:r w:rsidRPr="00890E59">
              <w:rPr>
                <w:rFonts w:ascii="Times New Roman" w:hAnsi="Times New Roman"/>
                <w:szCs w:val="24"/>
              </w:rPr>
              <w:t xml:space="preserve"> </w:t>
            </w:r>
            <w:r w:rsidR="00890E59" w:rsidRPr="00890E59">
              <w:rPr>
                <w:rFonts w:ascii="Times New Roman" w:hAnsi="Times New Roman"/>
                <w:szCs w:val="24"/>
              </w:rPr>
              <w:t>одговоран</w:t>
            </w:r>
            <w:r w:rsidRPr="00890E59">
              <w:rPr>
                <w:rFonts w:ascii="Times New Roman" w:hAnsi="Times New Roman"/>
                <w:szCs w:val="24"/>
              </w:rPr>
              <w:t xml:space="preserve"> </w:t>
            </w:r>
            <w:r w:rsidR="00890E59" w:rsidRPr="00890E59">
              <w:rPr>
                <w:rFonts w:ascii="Times New Roman" w:hAnsi="Times New Roman"/>
                <w:szCs w:val="24"/>
              </w:rPr>
              <w:t>је</w:t>
            </w:r>
            <w:r w:rsidRPr="00890E59">
              <w:rPr>
                <w:rFonts w:ascii="Times New Roman" w:hAnsi="Times New Roman"/>
                <w:szCs w:val="24"/>
              </w:rPr>
              <w:t xml:space="preserve"> </w:t>
            </w:r>
            <w:r w:rsidR="00890E59" w:rsidRPr="00890E59">
              <w:rPr>
                <w:rFonts w:ascii="Times New Roman" w:hAnsi="Times New Roman"/>
                <w:szCs w:val="24"/>
              </w:rPr>
              <w:t>начелнику</w:t>
            </w:r>
            <w:r w:rsidRPr="00890E59">
              <w:rPr>
                <w:rFonts w:ascii="Times New Roman" w:hAnsi="Times New Roman"/>
                <w:szCs w:val="24"/>
              </w:rPr>
              <w:t xml:space="preserve"> </w:t>
            </w:r>
            <w:r w:rsidR="00890E59" w:rsidRPr="00890E59">
              <w:rPr>
                <w:rFonts w:ascii="Times New Roman" w:hAnsi="Times New Roman"/>
                <w:szCs w:val="24"/>
              </w:rPr>
              <w:t>Одељења</w:t>
            </w:r>
            <w:r w:rsidRPr="00890E59">
              <w:rPr>
                <w:rFonts w:ascii="Times New Roman" w:hAnsi="Times New Roman"/>
                <w:szCs w:val="24"/>
              </w:rPr>
              <w:t xml:space="preserve">, </w:t>
            </w:r>
            <w:r w:rsidR="00890E59" w:rsidRPr="00890E59">
              <w:rPr>
                <w:rFonts w:ascii="Times New Roman" w:hAnsi="Times New Roman"/>
                <w:szCs w:val="24"/>
              </w:rPr>
              <w:t>шефу</w:t>
            </w:r>
            <w:r w:rsidRPr="00890E59">
              <w:rPr>
                <w:rFonts w:ascii="Times New Roman" w:hAnsi="Times New Roman"/>
                <w:szCs w:val="24"/>
              </w:rPr>
              <w:t xml:space="preserve"> </w:t>
            </w:r>
            <w:r w:rsidR="00890E59" w:rsidRPr="00890E59">
              <w:rPr>
                <w:rFonts w:ascii="Times New Roman" w:hAnsi="Times New Roman"/>
                <w:szCs w:val="24"/>
              </w:rPr>
              <w:t>Одсека</w:t>
            </w:r>
            <w:r w:rsidRPr="00890E59">
              <w:rPr>
                <w:rFonts w:ascii="Times New Roman" w:hAnsi="Times New Roman"/>
                <w:szCs w:val="24"/>
              </w:rPr>
              <w:t xml:space="preserve"> - </w:t>
            </w:r>
            <w:r w:rsidR="00890E59" w:rsidRPr="00890E59">
              <w:rPr>
                <w:rFonts w:ascii="Times New Roman" w:hAnsi="Times New Roman"/>
                <w:szCs w:val="24"/>
              </w:rPr>
              <w:t>Кабинета</w:t>
            </w:r>
            <w:r w:rsidRPr="00890E59">
              <w:rPr>
                <w:rFonts w:ascii="Times New Roman" w:hAnsi="Times New Roman"/>
                <w:szCs w:val="24"/>
              </w:rPr>
              <w:t>.</w:t>
            </w:r>
          </w:p>
          <w:p w:rsidR="0074166B" w:rsidRPr="00E1142A" w:rsidRDefault="0074166B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67DA6" w:rsidRPr="00E1142A" w:rsidRDefault="00367DA6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l-SI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свој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рад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одговора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њеначелнику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службе.</w:t>
            </w:r>
          </w:p>
          <w:p w:rsidR="00367DA6" w:rsidRPr="007F43B7" w:rsidRDefault="00367DA6" w:rsidP="000E4D1A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67DA6" w:rsidRPr="00E1142A" w:rsidTr="00CE46C4">
        <w:tc>
          <w:tcPr>
            <w:tcW w:w="2453" w:type="dxa"/>
          </w:tcPr>
          <w:p w:rsidR="00367DA6" w:rsidRPr="00E1142A" w:rsidRDefault="00367DA6" w:rsidP="000E4D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образовње</w:t>
            </w:r>
          </w:p>
        </w:tc>
        <w:tc>
          <w:tcPr>
            <w:tcW w:w="8545" w:type="dxa"/>
          </w:tcPr>
          <w:p w:rsidR="007375BA" w:rsidRPr="00E1142A" w:rsidRDefault="007375BA" w:rsidP="00737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образовање:</w:t>
            </w:r>
          </w:p>
          <w:p w:rsidR="007375BA" w:rsidRPr="00E1142A" w:rsidRDefault="007375BA" w:rsidP="00737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студијама другог степена (мастер академске студије) по</w:t>
            </w:r>
          </w:p>
          <w:p w:rsidR="00367DA6" w:rsidRPr="00E1142A" w:rsidRDefault="007375BA" w:rsidP="00737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пропису који уређује високо образовање, почев од 10.септембра 2005. године;</w:t>
            </w:r>
          </w:p>
          <w:p w:rsidR="007375BA" w:rsidRPr="00E1142A" w:rsidRDefault="007375BA" w:rsidP="00737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у трајању од најмање четири године,по пропису који је уређивао високо образовање до 10.септембра 2005. године;</w:t>
            </w:r>
          </w:p>
          <w:p w:rsidR="007375BA" w:rsidRPr="00E1142A" w:rsidRDefault="007375BA" w:rsidP="00737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изузетно:</w:t>
            </w:r>
          </w:p>
          <w:p w:rsidR="007375BA" w:rsidRPr="00E1142A" w:rsidRDefault="007375BA" w:rsidP="00737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– на вишој школи у трајању до две године по пропису који јеуређивао високо образовање до 10. септембра 2005. године.</w:t>
            </w:r>
          </w:p>
        </w:tc>
      </w:tr>
      <w:tr w:rsidR="00367DA6" w:rsidRPr="00E1142A" w:rsidTr="00CE46C4">
        <w:tc>
          <w:tcPr>
            <w:tcW w:w="2453" w:type="dxa"/>
          </w:tcPr>
          <w:p w:rsidR="00367DA6" w:rsidRPr="00FA5296" w:rsidRDefault="00367DA6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A529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545" w:type="dxa"/>
          </w:tcPr>
          <w:p w:rsidR="00367DA6" w:rsidRPr="007F43B7" w:rsidRDefault="007375BA" w:rsidP="007375B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367DA6" w:rsidRPr="007F43B7">
              <w:rPr>
                <w:rFonts w:ascii="Times New Roman" w:hAnsi="Times New Roman"/>
                <w:sz w:val="20"/>
                <w:szCs w:val="20"/>
              </w:rPr>
              <w:t>стручни испит</w:t>
            </w:r>
            <w:r w:rsidR="00367DA6">
              <w:rPr>
                <w:rFonts w:ascii="Times New Roman" w:hAnsi="Times New Roman"/>
                <w:sz w:val="20"/>
                <w:szCs w:val="20"/>
              </w:rPr>
              <w:t xml:space="preserve"> у складу са законом</w:t>
            </w:r>
            <w:r w:rsidR="00367DA6" w:rsidRPr="007F43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67DA6" w:rsidRPr="007F43B7" w:rsidRDefault="00367DA6" w:rsidP="000E4D1A">
            <w:pPr>
              <w:pStyle w:val="NoSpacing"/>
              <w:ind w:left="72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CB5429" w:rsidRPr="00E1142A" w:rsidTr="00CE46C4">
        <w:tc>
          <w:tcPr>
            <w:tcW w:w="2453" w:type="dxa"/>
          </w:tcPr>
          <w:p w:rsidR="00CB5429" w:rsidRPr="00FA5296" w:rsidRDefault="00CB5429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Број извршилаца</w:t>
            </w:r>
          </w:p>
        </w:tc>
        <w:tc>
          <w:tcPr>
            <w:tcW w:w="8545" w:type="dxa"/>
          </w:tcPr>
          <w:p w:rsidR="00CB5429" w:rsidRPr="00CB5429" w:rsidRDefault="00CB5429" w:rsidP="007375B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:rsidR="00CB5429" w:rsidRPr="00CB5429" w:rsidRDefault="00CB5429" w:rsidP="000E4D1A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845" w:type="dxa"/>
        <w:tblInd w:w="-8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98"/>
        <w:gridCol w:w="8847"/>
      </w:tblGrid>
      <w:tr w:rsidR="00041024" w:rsidRPr="00E1142A" w:rsidTr="00EE60A5">
        <w:trPr>
          <w:trHeight w:val="526"/>
        </w:trPr>
        <w:tc>
          <w:tcPr>
            <w:tcW w:w="1998" w:type="dxa"/>
          </w:tcPr>
          <w:p w:rsidR="00041024" w:rsidRPr="007B5CD0" w:rsidRDefault="00041024" w:rsidP="0046648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5CD0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041024" w:rsidRPr="007B5CD0" w:rsidRDefault="00041024" w:rsidP="0046648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47" w:type="dxa"/>
          </w:tcPr>
          <w:p w:rsidR="00041024" w:rsidRPr="00FA5296" w:rsidRDefault="00041024" w:rsidP="00466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ПОМОЋНИ РАДНИК НА НЕЗИ БОЛЕСНИКА НА ОСТАЛИМ БОЛНИЧКИМ ОДЕЉЕЊИМА</w:t>
            </w:r>
          </w:p>
          <w:p w:rsidR="00041024" w:rsidRPr="00DA7F9A" w:rsidRDefault="00041024" w:rsidP="00466487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</w:tr>
      <w:tr w:rsidR="00041024" w:rsidRPr="00E1142A" w:rsidTr="00EE60A5">
        <w:trPr>
          <w:trHeight w:val="488"/>
        </w:trPr>
        <w:tc>
          <w:tcPr>
            <w:tcW w:w="1998" w:type="dxa"/>
          </w:tcPr>
          <w:p w:rsidR="00041024" w:rsidRPr="007B5CD0" w:rsidRDefault="00041024" w:rsidP="0046648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B5CD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Шифра радног места</w:t>
            </w:r>
          </w:p>
        </w:tc>
        <w:tc>
          <w:tcPr>
            <w:tcW w:w="8847" w:type="dxa"/>
          </w:tcPr>
          <w:p w:rsidR="00041024" w:rsidRPr="00041024" w:rsidRDefault="00041024" w:rsidP="00466487">
            <w:pPr>
              <w:pStyle w:val="BlockText"/>
              <w:ind w:left="0" w:right="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ZO37101</w:t>
            </w:r>
          </w:p>
        </w:tc>
      </w:tr>
      <w:tr w:rsidR="00041024" w:rsidRPr="00E1142A" w:rsidTr="00EE60A5">
        <w:trPr>
          <w:trHeight w:val="488"/>
        </w:trPr>
        <w:tc>
          <w:tcPr>
            <w:tcW w:w="1998" w:type="dxa"/>
          </w:tcPr>
          <w:p w:rsidR="00041024" w:rsidRDefault="00041024" w:rsidP="0046648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41024" w:rsidRDefault="00041024" w:rsidP="0046648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41024" w:rsidRDefault="00041024" w:rsidP="0046648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41024" w:rsidRDefault="00041024" w:rsidP="0046648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41024" w:rsidRPr="007B5CD0" w:rsidRDefault="00041024" w:rsidP="0046648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41024" w:rsidRPr="007B5CD0" w:rsidRDefault="00041024" w:rsidP="00466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5CD0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041024" w:rsidRPr="007B5CD0" w:rsidRDefault="00041024" w:rsidP="00466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5CD0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8847" w:type="dxa"/>
          </w:tcPr>
          <w:p w:rsidR="00041024" w:rsidRPr="00E1142A" w:rsidRDefault="00041024" w:rsidP="00466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4"/>
                <w:szCs w:val="24"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обавља помоћне послове неге болесника;</w:t>
            </w:r>
          </w:p>
          <w:p w:rsidR="00041024" w:rsidRPr="00E1142A" w:rsidRDefault="00041024" w:rsidP="00466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помаже медицинској сестри код пријема, збрињавања и отпуста пацијената;</w:t>
            </w:r>
          </w:p>
          <w:p w:rsidR="00041024" w:rsidRPr="00E1142A" w:rsidRDefault="00041024" w:rsidP="00466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обавља помоћне послове код паковања санитетског материјала;</w:t>
            </w:r>
          </w:p>
          <w:p w:rsidR="00041024" w:rsidRPr="00E1142A" w:rsidRDefault="00041024" w:rsidP="00466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врши транспорт болесника на консултативне прегледе и интервенције;</w:t>
            </w:r>
          </w:p>
          <w:p w:rsidR="00041024" w:rsidRPr="00E1142A" w:rsidRDefault="00041024" w:rsidP="00466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у зависности од сложености и специфичности радног места, сложености и специфичности послова,сложености процедура, нивоа ризика, контакта са пацијентом и услова рада препознају се горе наведена радна места.</w:t>
            </w:r>
          </w:p>
        </w:tc>
      </w:tr>
      <w:tr w:rsidR="00041024" w:rsidRPr="00E1142A" w:rsidTr="00EE60A5">
        <w:tc>
          <w:tcPr>
            <w:tcW w:w="1998" w:type="dxa"/>
          </w:tcPr>
          <w:p w:rsidR="00041024" w:rsidRPr="007B5CD0" w:rsidRDefault="00041024" w:rsidP="0046648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5CD0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47" w:type="dxa"/>
          </w:tcPr>
          <w:p w:rsidR="00041024" w:rsidRPr="007B5CD0" w:rsidRDefault="00041024" w:rsidP="00466487">
            <w:pPr>
              <w:pStyle w:val="BlockText"/>
              <w:ind w:left="0" w:right="1"/>
              <w:jc w:val="both"/>
              <w:rPr>
                <w:sz w:val="20"/>
                <w:szCs w:val="20"/>
              </w:rPr>
            </w:pPr>
            <w:r w:rsidRPr="007B5CD0">
              <w:rPr>
                <w:sz w:val="20"/>
                <w:szCs w:val="20"/>
              </w:rPr>
              <w:t>основно образовање</w:t>
            </w:r>
          </w:p>
        </w:tc>
      </w:tr>
      <w:tr w:rsidR="00041024" w:rsidRPr="00E1142A" w:rsidTr="00EE60A5">
        <w:tc>
          <w:tcPr>
            <w:tcW w:w="1998" w:type="dxa"/>
          </w:tcPr>
          <w:p w:rsidR="00041024" w:rsidRPr="007B5CD0" w:rsidRDefault="00041024" w:rsidP="0046648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B5CD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47" w:type="dxa"/>
          </w:tcPr>
          <w:p w:rsidR="00041024" w:rsidRPr="000D1357" w:rsidRDefault="00041024" w:rsidP="00466487">
            <w:pPr>
              <w:pStyle w:val="NoSpacing"/>
              <w:rPr>
                <w:rFonts w:ascii="Times New Roman" w:hAnsi="Times New Roman"/>
                <w:lang w:val="sr-Cyrl-CS"/>
              </w:rPr>
            </w:pPr>
          </w:p>
        </w:tc>
      </w:tr>
      <w:tr w:rsidR="00041024" w:rsidRPr="00E1142A" w:rsidTr="00EE60A5">
        <w:tc>
          <w:tcPr>
            <w:tcW w:w="1998" w:type="dxa"/>
          </w:tcPr>
          <w:p w:rsidR="00041024" w:rsidRPr="007B5CD0" w:rsidRDefault="00041024" w:rsidP="0046648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5CD0">
              <w:rPr>
                <w:rFonts w:ascii="Times New Roman" w:hAnsi="Times New Roman"/>
                <w:b/>
                <w:sz w:val="20"/>
                <w:szCs w:val="20"/>
              </w:rPr>
              <w:t>Број  извршилаца</w:t>
            </w:r>
          </w:p>
        </w:tc>
        <w:tc>
          <w:tcPr>
            <w:tcW w:w="8847" w:type="dxa"/>
          </w:tcPr>
          <w:p w:rsidR="00041024" w:rsidRDefault="00041024" w:rsidP="00466487">
            <w:pPr>
              <w:spacing w:after="0" w:line="240" w:lineRule="auto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5</w:t>
            </w:r>
          </w:p>
          <w:p w:rsidR="007947EF" w:rsidRPr="00DA7F9A" w:rsidRDefault="007947EF" w:rsidP="00466487">
            <w:pPr>
              <w:spacing w:after="0" w:line="240" w:lineRule="auto"/>
              <w:rPr>
                <w:rFonts w:ascii="Times New Roman" w:hAnsi="Times New Roman"/>
                <w:b/>
                <w:lang w:val="sr-Cyrl-CS"/>
              </w:rPr>
            </w:pPr>
          </w:p>
        </w:tc>
      </w:tr>
    </w:tbl>
    <w:p w:rsidR="00041024" w:rsidRDefault="00041024" w:rsidP="000E4D1A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41024" w:rsidRPr="00041024" w:rsidRDefault="00041024" w:rsidP="000E4D1A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818" w:type="dxa"/>
        <w:tblInd w:w="-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6"/>
        <w:gridCol w:w="1818"/>
        <w:gridCol w:w="850"/>
        <w:gridCol w:w="1792"/>
        <w:gridCol w:w="5552"/>
      </w:tblGrid>
      <w:tr w:rsidR="004D17C2" w:rsidRPr="00E1142A" w:rsidTr="00EE60A5">
        <w:trPr>
          <w:trHeight w:val="250"/>
        </w:trPr>
        <w:tc>
          <w:tcPr>
            <w:tcW w:w="10818" w:type="dxa"/>
            <w:gridSpan w:val="5"/>
            <w:tcBorders>
              <w:right w:val="double" w:sz="4" w:space="0" w:color="auto"/>
            </w:tcBorders>
            <w:shd w:val="clear" w:color="000000" w:fill="FFFF00"/>
            <w:noWrap/>
            <w:vAlign w:val="center"/>
            <w:hideMark/>
          </w:tcPr>
          <w:p w:rsidR="004D17C2" w:rsidRPr="00E1142A" w:rsidRDefault="004D17C2" w:rsidP="000E4D1A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E1142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      2</w:t>
            </w:r>
            <w:r w:rsidR="0051202F" w:rsidRPr="00E1142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.13</w:t>
            </w:r>
            <w:r w:rsidRPr="00E1142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E1142A"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  <w:t xml:space="preserve"> Служба за п</w:t>
            </w:r>
            <w:r w:rsidRPr="00E1142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ријем и збрињавање ургентних стања</w:t>
            </w:r>
          </w:p>
          <w:p w:rsidR="004D17C2" w:rsidRPr="00E1142A" w:rsidRDefault="004D17C2" w:rsidP="000E4D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</w:p>
        </w:tc>
      </w:tr>
      <w:tr w:rsidR="00CB5429" w:rsidRPr="00E1142A" w:rsidTr="00EE60A5">
        <w:trPr>
          <w:trHeight w:val="250"/>
        </w:trPr>
        <w:tc>
          <w:tcPr>
            <w:tcW w:w="806" w:type="dxa"/>
            <w:shd w:val="clear" w:color="auto" w:fill="auto"/>
            <w:noWrap/>
            <w:vAlign w:val="center"/>
            <w:hideMark/>
          </w:tcPr>
          <w:p w:rsidR="00CB5429" w:rsidRPr="00E1142A" w:rsidRDefault="00CB5429" w:rsidP="000E4D1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  Р.бр.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CB5429" w:rsidRPr="00E1142A" w:rsidRDefault="00CB5429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Назив радног места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B5429" w:rsidRPr="00E1142A" w:rsidRDefault="00CB5429" w:rsidP="000E4D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Бр. изврш.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B5429" w:rsidRPr="00E1142A" w:rsidRDefault="00CB5429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Стручна спрема</w:t>
            </w:r>
          </w:p>
        </w:tc>
        <w:tc>
          <w:tcPr>
            <w:tcW w:w="555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B5429" w:rsidRPr="00E1142A" w:rsidRDefault="00CB5429" w:rsidP="000E4D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Посебни услови</w:t>
            </w:r>
          </w:p>
          <w:p w:rsidR="00CB5429" w:rsidRPr="00E1142A" w:rsidRDefault="00CB5429" w:rsidP="000E4D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  </w:t>
            </w:r>
          </w:p>
        </w:tc>
      </w:tr>
      <w:tr w:rsidR="00CB5429" w:rsidRPr="00E1142A" w:rsidTr="00EE60A5">
        <w:trPr>
          <w:trHeight w:val="250"/>
        </w:trPr>
        <w:tc>
          <w:tcPr>
            <w:tcW w:w="806" w:type="dxa"/>
            <w:shd w:val="clear" w:color="auto" w:fill="auto"/>
            <w:noWrap/>
            <w:vAlign w:val="center"/>
            <w:hideMark/>
          </w:tcPr>
          <w:p w:rsidR="00CB5429" w:rsidRPr="00E1142A" w:rsidRDefault="00CB5429" w:rsidP="000E4D1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1.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CB5429" w:rsidRPr="00E1142A" w:rsidRDefault="00CB5429" w:rsidP="000E4D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у ургентним службама и реанимацији   -Начелник службе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B5429" w:rsidRPr="00E1142A" w:rsidRDefault="00CB5429" w:rsidP="000E4D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B5429" w:rsidRPr="00E1142A" w:rsidRDefault="00CB5429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7.степен - Мед.фак. </w:t>
            </w:r>
          </w:p>
        </w:tc>
        <w:tc>
          <w:tcPr>
            <w:tcW w:w="555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B5429" w:rsidRPr="00E1142A" w:rsidRDefault="00CB5429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CB5429" w:rsidRPr="00E1142A" w:rsidRDefault="00CB5429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CB5429" w:rsidRPr="00E1142A" w:rsidRDefault="00CB5429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специјалистички испит из ургентне медицине  </w:t>
            </w:r>
          </w:p>
          <w:p w:rsidR="00CB5429" w:rsidRPr="00E1142A" w:rsidRDefault="00CB5429" w:rsidP="000E4D1A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CB5429" w:rsidRPr="00E1142A" w:rsidTr="00EE60A5">
        <w:trPr>
          <w:trHeight w:val="250"/>
        </w:trPr>
        <w:tc>
          <w:tcPr>
            <w:tcW w:w="806" w:type="dxa"/>
            <w:shd w:val="clear" w:color="auto" w:fill="auto"/>
            <w:noWrap/>
            <w:vAlign w:val="center"/>
            <w:hideMark/>
          </w:tcPr>
          <w:p w:rsidR="00CB5429" w:rsidRPr="00E1142A" w:rsidRDefault="00CB5429" w:rsidP="000E4D1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CB5429" w:rsidRPr="00E1142A" w:rsidRDefault="00CB5429" w:rsidP="000E4D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Доктор медицине специјалиста у ургентним службама и реанимацији  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B5429" w:rsidRPr="00E1142A" w:rsidRDefault="00CB5429" w:rsidP="000E4D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B5429" w:rsidRPr="00E1142A" w:rsidRDefault="00CB5429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55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B5429" w:rsidRPr="00E1142A" w:rsidRDefault="00CB5429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CB5429" w:rsidRPr="00E1142A" w:rsidRDefault="00CB5429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CB5429" w:rsidRPr="00E1142A" w:rsidRDefault="00CB5429" w:rsidP="000E4D1A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специјалистички испит из психијатрије </w:t>
            </w:r>
          </w:p>
        </w:tc>
      </w:tr>
      <w:tr w:rsidR="00CB5429" w:rsidRPr="00E1142A" w:rsidTr="00EE60A5">
        <w:trPr>
          <w:trHeight w:val="250"/>
        </w:trPr>
        <w:tc>
          <w:tcPr>
            <w:tcW w:w="806" w:type="dxa"/>
            <w:shd w:val="clear" w:color="auto" w:fill="auto"/>
            <w:noWrap/>
            <w:vAlign w:val="center"/>
            <w:hideMark/>
          </w:tcPr>
          <w:p w:rsidR="00CB5429" w:rsidRPr="00E1142A" w:rsidRDefault="00CB5429" w:rsidP="000E4D1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3.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CB5429" w:rsidRPr="00E1142A" w:rsidRDefault="00CB5429" w:rsidP="000E4D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Доктор медицине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B5429" w:rsidRPr="00E1142A" w:rsidRDefault="00CB5429" w:rsidP="000E4D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B5429" w:rsidRPr="00E1142A" w:rsidRDefault="00CB5429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55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B5429" w:rsidRPr="00E1142A" w:rsidRDefault="00CB5429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CB5429" w:rsidRPr="00E1142A" w:rsidTr="00EE60A5">
        <w:trPr>
          <w:trHeight w:val="250"/>
        </w:trPr>
        <w:tc>
          <w:tcPr>
            <w:tcW w:w="806" w:type="dxa"/>
            <w:shd w:val="clear" w:color="auto" w:fill="auto"/>
            <w:noWrap/>
            <w:vAlign w:val="center"/>
            <w:hideMark/>
          </w:tcPr>
          <w:p w:rsidR="00CB5429" w:rsidRPr="00E1142A" w:rsidRDefault="00CB5429" w:rsidP="000E4D1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4.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CB5429" w:rsidRPr="00E1142A" w:rsidRDefault="00CB5429" w:rsidP="000E4D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Главна сестра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'техничар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 службе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B5429" w:rsidRPr="00E1142A" w:rsidRDefault="00CB5429" w:rsidP="000E4D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B5429" w:rsidRPr="00E1142A" w:rsidRDefault="00CB5429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4 степен -  средња мед. шк.</w:t>
            </w:r>
          </w:p>
        </w:tc>
        <w:tc>
          <w:tcPr>
            <w:tcW w:w="555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B5429" w:rsidRPr="00E1142A" w:rsidRDefault="00CB5429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CB5429" w:rsidRPr="00E1142A" w:rsidRDefault="00CB5429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</w:t>
            </w:r>
          </w:p>
          <w:p w:rsidR="00CB5429" w:rsidRPr="00E1142A" w:rsidRDefault="00CB5429" w:rsidP="000E4D1A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 три године радног искуства  у звању медицинске сестре / техничара звању више, односно струковне медицинске сестре.</w:t>
            </w:r>
          </w:p>
        </w:tc>
      </w:tr>
      <w:tr w:rsidR="00CB5429" w:rsidRPr="00E1142A" w:rsidTr="00EE60A5">
        <w:trPr>
          <w:trHeight w:val="250"/>
        </w:trPr>
        <w:tc>
          <w:tcPr>
            <w:tcW w:w="806" w:type="dxa"/>
            <w:shd w:val="clear" w:color="auto" w:fill="auto"/>
            <w:noWrap/>
            <w:vAlign w:val="center"/>
            <w:hideMark/>
          </w:tcPr>
          <w:p w:rsidR="00CB5429" w:rsidRPr="00E1142A" w:rsidRDefault="00CB5429" w:rsidP="000E4D1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5.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CB5429" w:rsidRPr="00E1142A" w:rsidRDefault="00CB5429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Медицинска сестра техничар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B5429" w:rsidRPr="00E1142A" w:rsidRDefault="00CB5429" w:rsidP="000E4D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15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CB5429" w:rsidRPr="00E1142A" w:rsidRDefault="00CB5429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.степен -Мед.школа</w:t>
            </w:r>
          </w:p>
        </w:tc>
        <w:tc>
          <w:tcPr>
            <w:tcW w:w="555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B5429" w:rsidRPr="00E1142A" w:rsidRDefault="00CB5429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CB5429" w:rsidRPr="00E1142A" w:rsidRDefault="00CB5429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CB5429" w:rsidRPr="00E1142A" w:rsidRDefault="00CB5429" w:rsidP="000E4D1A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медицинске сестре / техничара.</w:t>
            </w:r>
          </w:p>
        </w:tc>
      </w:tr>
    </w:tbl>
    <w:p w:rsidR="00E02CD6" w:rsidRDefault="00E02CD6" w:rsidP="000E4D1A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E60A5" w:rsidRDefault="00EE60A5" w:rsidP="000E4D1A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E60A5" w:rsidRDefault="00EE60A5" w:rsidP="000E4D1A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E60A5" w:rsidRDefault="00EE60A5" w:rsidP="000E4D1A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E60A5" w:rsidRPr="00EE60A5" w:rsidRDefault="00EE60A5" w:rsidP="000E4D1A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1178" w:type="dxa"/>
        <w:tblInd w:w="-9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58"/>
        <w:gridCol w:w="8820"/>
      </w:tblGrid>
      <w:tr w:rsidR="00595E16" w:rsidRPr="00E1142A" w:rsidTr="00E1142A">
        <w:trPr>
          <w:trHeight w:val="526"/>
        </w:trPr>
        <w:tc>
          <w:tcPr>
            <w:tcW w:w="2358" w:type="dxa"/>
          </w:tcPr>
          <w:p w:rsidR="00595E16" w:rsidRPr="00E1142A" w:rsidRDefault="00595E1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595E16" w:rsidRPr="00E1142A" w:rsidRDefault="00595E1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20" w:type="dxa"/>
          </w:tcPr>
          <w:p w:rsidR="00006990" w:rsidRPr="00E1142A" w:rsidRDefault="00595E16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ДОКТОР МЕДИЦИНЕ СПЕЦИЈАЛИСТА У УРГЕНТНИМ СЛУЖБАМА И РЕАНИМАЦИЈИ – </w:t>
            </w:r>
          </w:p>
          <w:p w:rsidR="00595E16" w:rsidRPr="00E1142A" w:rsidRDefault="00006990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-НАЧЕЛНИК СЛУЖБЕ-</w:t>
            </w:r>
          </w:p>
          <w:p w:rsidR="00595E16" w:rsidRPr="00E1142A" w:rsidRDefault="00595E16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006990" w:rsidRPr="00E1142A" w:rsidTr="00E1142A">
        <w:trPr>
          <w:trHeight w:val="526"/>
        </w:trPr>
        <w:tc>
          <w:tcPr>
            <w:tcW w:w="2358" w:type="dxa"/>
          </w:tcPr>
          <w:p w:rsidR="00006990" w:rsidRPr="00E1142A" w:rsidRDefault="0000699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20" w:type="dxa"/>
          </w:tcPr>
          <w:p w:rsidR="00006990" w:rsidRPr="00E1142A" w:rsidRDefault="0000699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ZO3O314</w:t>
            </w:r>
          </w:p>
        </w:tc>
      </w:tr>
      <w:tr w:rsidR="00595E16" w:rsidRPr="00E1142A" w:rsidTr="00E1142A">
        <w:trPr>
          <w:trHeight w:val="488"/>
        </w:trPr>
        <w:tc>
          <w:tcPr>
            <w:tcW w:w="2358" w:type="dxa"/>
          </w:tcPr>
          <w:p w:rsidR="00595E16" w:rsidRPr="00E1142A" w:rsidRDefault="00595E1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95E16" w:rsidRPr="00E1142A" w:rsidRDefault="00595E1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820" w:type="dxa"/>
          </w:tcPr>
          <w:p w:rsidR="00595E16" w:rsidRPr="00E1142A" w:rsidRDefault="00595E16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E02CD6" w:rsidRPr="00E1142A" w:rsidRDefault="00595E16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Обавља послове из домена своје специјалности; </w:t>
            </w:r>
          </w:p>
          <w:p w:rsidR="00E02CD6" w:rsidRPr="00E1142A" w:rsidRDefault="00595E16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организује и руководи радом своје организационе јединице; стара се и одговара за стручно, квалитетно и благовремено извршавање послова и задатака; одговоран је за стручни рад организационе јединице; стара се о извршењу Плана рада организационе јединице у свим његовим сегментима и предузима мере за његово спровођење; врши контролу спровођења Програма унапређења квалитета рада; </w:t>
            </w:r>
          </w:p>
          <w:p w:rsidR="00E02CD6" w:rsidRPr="00E1142A" w:rsidRDefault="00595E16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организује и спроводи стручни надзор над радом здравствених и других радника организационе јединице; утврђује оперативни распоред рада: распоред дежурства, приправности, консултација, распоред запослених у сменском раду и др; </w:t>
            </w:r>
          </w:p>
          <w:p w:rsidR="00E02CD6" w:rsidRPr="00E1142A" w:rsidRDefault="00595E16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предлаже годишњи план рада организационе јединице у свим сегментима плана, план стручног усавршавања, план коришћења годишњих одмора;</w:t>
            </w:r>
          </w:p>
          <w:p w:rsidR="00E02CD6" w:rsidRPr="00E1142A" w:rsidRDefault="00595E16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даје сагласност на све захтеве запослених за остваривање права из радног односа;</w:t>
            </w:r>
          </w:p>
          <w:p w:rsidR="00595E16" w:rsidRPr="00E1142A" w:rsidRDefault="00595E16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потписује захтеве за набавку основних средстава и инвентара, захтеве за текуће и инвестиционо одржавање објекта и опреме, требовање лекова, медицинског и другог потрошног материјала; учествује у раду стручног колегијума; </w:t>
            </w:r>
          </w:p>
          <w:p w:rsidR="00E02CD6" w:rsidRPr="00E1142A" w:rsidRDefault="00595E16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по утврђеном распореду води главну визиту, а код оперативних служби израђује оперативни програм; одговоран је за правилно и уредно вођење медицинске документације; </w:t>
            </w:r>
          </w:p>
          <w:p w:rsidR="00E02CD6" w:rsidRPr="00E1142A" w:rsidRDefault="00595E16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координира рад одсека у оквиру своје организационе јединице; </w:t>
            </w:r>
          </w:p>
          <w:p w:rsidR="00E02CD6" w:rsidRPr="00E1142A" w:rsidRDefault="00595E16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координира и утиче на развој добре сарадње са другим организационим јединицама; организује начин саопштавања потребних информација о стању пацијената; </w:t>
            </w:r>
          </w:p>
          <w:p w:rsidR="00E02CD6" w:rsidRPr="00E1142A" w:rsidRDefault="00595E16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о спровођењу стручног рада у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својој организационој јединици; стара се да односи здравствених радника према корисницима услуга – пацијентима буду хумани и коректни; организује и контролише спровођење мера превенције од интрахоспиталних инфекција; саставља предлоге плана рада и плана набавки, одговоран је за спровођење и извршење утврђеног  плана рада и плана набавки; </w:t>
            </w:r>
          </w:p>
          <w:p w:rsidR="00E02CD6" w:rsidRPr="00E1142A" w:rsidRDefault="00595E16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организује и контролише обуку приправника и специјализаната; </w:t>
            </w:r>
          </w:p>
          <w:p w:rsidR="00E02CD6" w:rsidRPr="00E1142A" w:rsidRDefault="00595E16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брине о стручном усавршавању и континуираној едукацији запослених; </w:t>
            </w:r>
          </w:p>
          <w:p w:rsidR="00E02CD6" w:rsidRPr="00E1142A" w:rsidRDefault="00595E16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стара се о спровођењу постојећих и увођењу нових дијагностичких и терапијских метода; </w:t>
            </w:r>
          </w:p>
          <w:p w:rsidR="00E02CD6" w:rsidRPr="00E1142A" w:rsidRDefault="00595E16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стара се да запослени, у процесу рада, примењују прописане мере за безбедан и здрав рад, да наменски користе средства за рад, да користе прописана средства и опрему за личну заштиту на раду и да са њима пажљиво рукују; </w:t>
            </w:r>
          </w:p>
          <w:p w:rsidR="00E02CD6" w:rsidRPr="00E1142A" w:rsidRDefault="00595E16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стара се о мерама извршења и показатељима квалитета заштите; </w:t>
            </w:r>
          </w:p>
          <w:p w:rsidR="00E02CD6" w:rsidRPr="00E1142A" w:rsidRDefault="00595E16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спроводи утврђену пословну политику установе; </w:t>
            </w:r>
          </w:p>
          <w:p w:rsidR="00E02CD6" w:rsidRPr="00E1142A" w:rsidRDefault="00595E16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одговоран је за спровођење Одлука, Наредби и Закључака стручних органа, органа управљања и директора установе; </w:t>
            </w:r>
          </w:p>
          <w:p w:rsidR="00E02CD6" w:rsidRPr="00E1142A" w:rsidRDefault="00595E16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стара се о правилној примени прописа и општих аката и одговара за законитост рада своје организационе јединице; </w:t>
            </w:r>
          </w:p>
          <w:p w:rsidR="00595E16" w:rsidRPr="00E1142A" w:rsidRDefault="00595E16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дговоран је за спровођење хигијенско – техничке заштите, санитарно – хигијенских и других прописа који се односе на организациону јединицу.</w:t>
            </w:r>
          </w:p>
          <w:p w:rsidR="00595E16" w:rsidRPr="00E1142A" w:rsidRDefault="00595E16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595E16" w:rsidRPr="00E1142A" w:rsidRDefault="00595E1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95E16" w:rsidRPr="00E1142A" w:rsidRDefault="00595E16" w:rsidP="00E1142A">
            <w:pPr>
              <w:pStyle w:val="NoSpacing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За свој рад одговоран је  Управнику ОЈ Опште болнице Врање   и директору</w:t>
            </w:r>
          </w:p>
          <w:p w:rsidR="00595E16" w:rsidRPr="00E1142A" w:rsidRDefault="00595E16" w:rsidP="00E1142A">
            <w:pPr>
              <w:pStyle w:val="NoSpacing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Здравственог центра Врање</w:t>
            </w:r>
          </w:p>
        </w:tc>
      </w:tr>
      <w:tr w:rsidR="00595E16" w:rsidRPr="00E1142A" w:rsidTr="00E1142A">
        <w:tc>
          <w:tcPr>
            <w:tcW w:w="2358" w:type="dxa"/>
          </w:tcPr>
          <w:p w:rsidR="00595E16" w:rsidRPr="00E1142A" w:rsidRDefault="00595E1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20" w:type="dxa"/>
          </w:tcPr>
          <w:p w:rsidR="00595E16" w:rsidRPr="00E1142A" w:rsidRDefault="00595E16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образовање:</w:t>
            </w:r>
          </w:p>
          <w:p w:rsidR="00595E16" w:rsidRPr="00E1142A" w:rsidRDefault="00595E16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интегрисаним академским студијама из области медицине  по пропису који уређује високо образовање, почев од 10. септембра 2005. године и завршена специјализација из ургентне медицине или интерне медицине или опште хирургије одређених 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595E16" w:rsidRPr="00E1142A" w:rsidRDefault="00595E16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из обласи медицине у трајању од најмање пет година по пропису који је уређивао високо образовање до 10. септембра 2005. године и завршена специјализација  из завршена специјализација из ургентне медицине или интерне медицине или опште хирургије 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595E16" w:rsidRPr="00E1142A" w:rsidRDefault="00595E16" w:rsidP="00E1142A">
            <w:pPr>
              <w:pStyle w:val="ListParagraph"/>
              <w:spacing w:after="0" w:line="240" w:lineRule="auto"/>
              <w:ind w:left="756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595E16" w:rsidRPr="00E1142A" w:rsidTr="00E1142A">
        <w:tc>
          <w:tcPr>
            <w:tcW w:w="2358" w:type="dxa"/>
          </w:tcPr>
          <w:p w:rsidR="00595E16" w:rsidRPr="00E1142A" w:rsidRDefault="00595E1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20" w:type="dxa"/>
          </w:tcPr>
          <w:p w:rsidR="00595E16" w:rsidRPr="00E1142A" w:rsidRDefault="00595E16" w:rsidP="00E1142A">
            <w:pPr>
              <w:numPr>
                <w:ilvl w:val="0"/>
                <w:numId w:val="46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595E16" w:rsidRPr="00E1142A" w:rsidRDefault="00595E16" w:rsidP="00E1142A">
            <w:pPr>
              <w:numPr>
                <w:ilvl w:val="0"/>
                <w:numId w:val="46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595E16" w:rsidRPr="00E1142A" w:rsidRDefault="00595E16" w:rsidP="00E1142A">
            <w:pPr>
              <w:numPr>
                <w:ilvl w:val="0"/>
                <w:numId w:val="46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специјалистички испит;</w:t>
            </w:r>
          </w:p>
          <w:p w:rsidR="00595E16" w:rsidRPr="00E1142A" w:rsidRDefault="00595E16" w:rsidP="00E1142A">
            <w:pPr>
              <w:numPr>
                <w:ilvl w:val="0"/>
                <w:numId w:val="47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четири године и шест месеци радног искуства у звању доктора медицине</w:t>
            </w: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</w:tr>
      <w:tr w:rsidR="00595E16" w:rsidRPr="00E1142A" w:rsidTr="00E1142A">
        <w:tc>
          <w:tcPr>
            <w:tcW w:w="2358" w:type="dxa"/>
          </w:tcPr>
          <w:p w:rsidR="00595E16" w:rsidRPr="00E1142A" w:rsidRDefault="00595E1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820" w:type="dxa"/>
          </w:tcPr>
          <w:p w:rsidR="00595E16" w:rsidRPr="00E1142A" w:rsidRDefault="00595E1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595E16" w:rsidRPr="00FF41C5" w:rsidRDefault="00595E16" w:rsidP="000E4D1A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593" w:type="dxa"/>
        <w:tblInd w:w="-11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35"/>
        <w:gridCol w:w="8658"/>
      </w:tblGrid>
      <w:tr w:rsidR="00595E16" w:rsidRPr="00E1142A" w:rsidTr="00E1142A">
        <w:trPr>
          <w:trHeight w:val="526"/>
        </w:trPr>
        <w:tc>
          <w:tcPr>
            <w:tcW w:w="1935" w:type="dxa"/>
          </w:tcPr>
          <w:p w:rsidR="00595E16" w:rsidRPr="00E1142A" w:rsidRDefault="00595E1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595E16" w:rsidRPr="00E1142A" w:rsidRDefault="00595E1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658" w:type="dxa"/>
          </w:tcPr>
          <w:p w:rsidR="00595E16" w:rsidRPr="00E1142A" w:rsidRDefault="00595E16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ДОКТОР МЕДИЦИНЕ СПЕЦИЈАЛИСТА У УРГЕНТНИМ СЛУЖБАМА И РЕАНИМАЦИЈИ</w:t>
            </w:r>
          </w:p>
          <w:p w:rsidR="00595E16" w:rsidRPr="00E1142A" w:rsidRDefault="00CB5429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-У служби за пријем и збрињавање ургентних стања-</w:t>
            </w:r>
          </w:p>
        </w:tc>
      </w:tr>
      <w:tr w:rsidR="00006990" w:rsidRPr="00E1142A" w:rsidTr="00E1142A">
        <w:trPr>
          <w:trHeight w:val="526"/>
        </w:trPr>
        <w:tc>
          <w:tcPr>
            <w:tcW w:w="1935" w:type="dxa"/>
          </w:tcPr>
          <w:p w:rsidR="00006990" w:rsidRPr="00E1142A" w:rsidRDefault="0000699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658" w:type="dxa"/>
          </w:tcPr>
          <w:p w:rsidR="00006990" w:rsidRPr="00E1142A" w:rsidRDefault="0000699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ZO3O314</w:t>
            </w:r>
          </w:p>
        </w:tc>
      </w:tr>
      <w:tr w:rsidR="00595E16" w:rsidRPr="00E1142A" w:rsidTr="00E1142A">
        <w:trPr>
          <w:trHeight w:val="488"/>
        </w:trPr>
        <w:tc>
          <w:tcPr>
            <w:tcW w:w="1935" w:type="dxa"/>
          </w:tcPr>
          <w:p w:rsidR="00595E16" w:rsidRPr="00E1142A" w:rsidRDefault="00595E1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95E16" w:rsidRPr="00E1142A" w:rsidRDefault="00595E1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95E16" w:rsidRPr="00E1142A" w:rsidRDefault="00595E1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95E16" w:rsidRPr="00E1142A" w:rsidRDefault="00595E1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95E16" w:rsidRPr="00E1142A" w:rsidRDefault="00595E1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95E16" w:rsidRPr="00E1142A" w:rsidRDefault="00595E1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95E16" w:rsidRPr="00E1142A" w:rsidRDefault="00595E1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95E16" w:rsidRPr="00E1142A" w:rsidRDefault="00595E1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95E16" w:rsidRPr="00E1142A" w:rsidRDefault="00595E1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95E16" w:rsidRPr="00E1142A" w:rsidRDefault="00595E1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95E16" w:rsidRPr="00E1142A" w:rsidRDefault="00595E1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95E16" w:rsidRPr="00E1142A" w:rsidRDefault="00595E1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95E16" w:rsidRPr="00E1142A" w:rsidRDefault="00595E1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95E16" w:rsidRPr="00E1142A" w:rsidRDefault="00595E1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95E16" w:rsidRPr="00E1142A" w:rsidRDefault="00595E1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95E16" w:rsidRPr="00E1142A" w:rsidRDefault="00595E1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95E16" w:rsidRPr="00E1142A" w:rsidRDefault="00595E1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95E16" w:rsidRPr="00E1142A" w:rsidRDefault="00595E1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95E16" w:rsidRPr="00E1142A" w:rsidRDefault="00595E1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95E16" w:rsidRPr="00E1142A" w:rsidRDefault="00595E1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95E16" w:rsidRPr="00E1142A" w:rsidRDefault="00595E1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95E16" w:rsidRPr="00E1142A" w:rsidRDefault="00595E1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95E16" w:rsidRPr="00E1142A" w:rsidRDefault="00595E1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95E16" w:rsidRPr="00E1142A" w:rsidRDefault="00595E16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658" w:type="dxa"/>
          </w:tcPr>
          <w:p w:rsidR="00595E16" w:rsidRPr="00E1142A" w:rsidRDefault="00595E16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610AC7" w:rsidRPr="00E1142A" w:rsidRDefault="00595E16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Превенира, дијагностикује и лечи болести, повреде и друге физичке и менталне поремећаје коришћењем  специјализованих метода и техника, кроз примену принципа и процедура савремене медицине, о чему води прописану медицинску документацију; </w:t>
            </w:r>
          </w:p>
          <w:p w:rsidR="00610AC7" w:rsidRPr="00E1142A" w:rsidRDefault="00595E16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прегледа хоспитализоване и амбулантне пацијенте, врши пријем и отпуст болесника и издаје потребну документацију о резултатима лечења; реализује специјалистичке, дијагностичко-терапеутске интервенције;</w:t>
            </w:r>
          </w:p>
          <w:p w:rsidR="00610AC7" w:rsidRPr="00E1142A" w:rsidRDefault="00595E16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поставља дијагнозу, одређује терапију и води лечење; обавештава и саветује пацијента и породицу у вези са здравственим стањем и лечењем; обавља свакодневну визиту хоспитализованих пацијената, прати њихово стање, даје стручно упутство у вези дијагностике и лечења; врши пријем и збрињавање хитних пацијената; спроводи здравствену заштиту одређених категорија становништва, односно пацијената  оболелих од болести за чију превенцију, дијагностику и лечење је специјализован; обавља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друге послове из домена своје специјалности; </w:t>
            </w:r>
          </w:p>
          <w:p w:rsidR="00610AC7" w:rsidRPr="00E1142A" w:rsidRDefault="00595E16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учествује у унапређењу квалитета здравствене заштите; </w:t>
            </w:r>
          </w:p>
          <w:p w:rsidR="00610AC7" w:rsidRPr="00E1142A" w:rsidRDefault="00595E16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обавља консултације са другим здравственим радницима и здравственим сарадницима; планира, надзире и евалуира спровођење здравствене заштите; спроводи активности стручног усавршавања у оквиру своје специјалности; утврђује време и узрок смрти; з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аједно са сарадницима одговоран је за исправност и правилно коришћење медицинске опреме;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правилно и уредно вођење медицинске документације; </w:t>
            </w:r>
          </w:p>
          <w:p w:rsidR="00595E16" w:rsidRPr="00E1142A" w:rsidRDefault="00595E16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чествује у здравственом васпитању и едукацији здравствених радника, лекара на специјализацији и приправника;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придржава се мера заштите на раду. 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Пружа стручну пратњу приликом транспорта пацијента у здравствену установу вишег нивоа.</w:t>
            </w:r>
          </w:p>
          <w:p w:rsidR="00595E16" w:rsidRPr="00E1142A" w:rsidRDefault="00595E16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595E16" w:rsidRPr="00E1142A" w:rsidRDefault="00595E16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За свој рад одговоран је  начелнику службе/шефу одсека и 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помоћнику директора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595E16" w:rsidRPr="00E1142A" w:rsidTr="00E1142A">
        <w:tc>
          <w:tcPr>
            <w:tcW w:w="1935" w:type="dxa"/>
          </w:tcPr>
          <w:p w:rsidR="00595E16" w:rsidRPr="00E1142A" w:rsidRDefault="00595E16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95E16" w:rsidRPr="00E1142A" w:rsidRDefault="00595E16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95E16" w:rsidRPr="00E1142A" w:rsidRDefault="00595E16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95E16" w:rsidRPr="00E1142A" w:rsidRDefault="00595E16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658" w:type="dxa"/>
          </w:tcPr>
          <w:p w:rsidR="00595E16" w:rsidRPr="00E1142A" w:rsidRDefault="00595E16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образовање:</w:t>
            </w:r>
          </w:p>
          <w:p w:rsidR="00595E16" w:rsidRPr="00E1142A" w:rsidRDefault="00595E16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интегрисаним академским студијама из области медицине  по пропису који уређује високо образовање, почев од 10. септембра 2005. године и завршена специјализација из ургентне медицине или интерне медицине или опште хирургије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595E16" w:rsidRPr="00E1142A" w:rsidRDefault="00595E16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из области медицине  у трајању од најмање пет година по пропису који је уређивао високо образовање до 10. септембра 2005. године и завршена специјализација из ургентне медицине или интерне медицине или опште хирургије у складу са Правилником о специјализацијама и ужим специјализацијама здравствених радника и здравствених сарадника;</w:t>
            </w:r>
          </w:p>
        </w:tc>
      </w:tr>
      <w:tr w:rsidR="00595E16" w:rsidRPr="00E1142A" w:rsidTr="00E1142A">
        <w:tc>
          <w:tcPr>
            <w:tcW w:w="1935" w:type="dxa"/>
          </w:tcPr>
          <w:p w:rsidR="00595E16" w:rsidRPr="00E1142A" w:rsidRDefault="00595E1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658" w:type="dxa"/>
          </w:tcPr>
          <w:p w:rsidR="00595E16" w:rsidRPr="00E1142A" w:rsidRDefault="00595E16" w:rsidP="00E1142A">
            <w:pPr>
              <w:numPr>
                <w:ilvl w:val="0"/>
                <w:numId w:val="46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595E16" w:rsidRPr="00E1142A" w:rsidRDefault="00595E16" w:rsidP="00E1142A">
            <w:pPr>
              <w:numPr>
                <w:ilvl w:val="0"/>
                <w:numId w:val="46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595E16" w:rsidRPr="00E1142A" w:rsidRDefault="00595E16" w:rsidP="00E1142A">
            <w:pPr>
              <w:numPr>
                <w:ilvl w:val="0"/>
                <w:numId w:val="46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специјалистички испит;</w:t>
            </w:r>
          </w:p>
          <w:p w:rsidR="00595E16" w:rsidRPr="00E1142A" w:rsidRDefault="00595E16" w:rsidP="00E1142A">
            <w:pPr>
              <w:numPr>
                <w:ilvl w:val="0"/>
                <w:numId w:val="48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четири године и шест месеци радног искуства у звању доктора медицине</w:t>
            </w: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</w:tr>
      <w:tr w:rsidR="00595E16" w:rsidRPr="00E1142A" w:rsidTr="00E1142A">
        <w:tc>
          <w:tcPr>
            <w:tcW w:w="1935" w:type="dxa"/>
          </w:tcPr>
          <w:p w:rsidR="00595E16" w:rsidRPr="00E1142A" w:rsidRDefault="00595E1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658" w:type="dxa"/>
          </w:tcPr>
          <w:p w:rsidR="00595E16" w:rsidRPr="00E1142A" w:rsidRDefault="0000699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</w:tbl>
    <w:p w:rsidR="00595E16" w:rsidRDefault="00595E16" w:rsidP="000E4D1A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845" w:type="dxa"/>
        <w:tblInd w:w="-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94"/>
        <w:gridCol w:w="8851"/>
      </w:tblGrid>
      <w:tr w:rsidR="00CB5429" w:rsidRPr="00E1142A" w:rsidTr="00E1142A">
        <w:trPr>
          <w:trHeight w:val="526"/>
        </w:trPr>
        <w:tc>
          <w:tcPr>
            <w:tcW w:w="1994" w:type="dxa"/>
          </w:tcPr>
          <w:p w:rsidR="00CB5429" w:rsidRPr="00E1142A" w:rsidRDefault="00CB542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CB5429" w:rsidRPr="00E1142A" w:rsidRDefault="00CB542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51" w:type="dxa"/>
          </w:tcPr>
          <w:p w:rsidR="00CB5429" w:rsidRPr="00E1142A" w:rsidRDefault="00CB5429" w:rsidP="00E1142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                                                ДОКТОР МЕДИЦИНЕ</w:t>
            </w:r>
            <w:r w:rsidRPr="00E1142A">
              <w:rPr>
                <w:rFonts w:ascii="Times New Roman" w:hAnsi="Times New Roman"/>
                <w:b/>
                <w:bCs/>
                <w:sz w:val="20"/>
                <w:szCs w:val="20"/>
                <w:lang w:val="sr-Latn-CS"/>
              </w:rPr>
              <w:t xml:space="preserve"> </w:t>
            </w:r>
          </w:p>
          <w:p w:rsidR="00CB5429" w:rsidRPr="00E1142A" w:rsidRDefault="00CB5429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-У служби за пријем и збрињавање ургентних стања-</w:t>
            </w:r>
          </w:p>
        </w:tc>
      </w:tr>
      <w:tr w:rsidR="00CB5429" w:rsidRPr="00E1142A" w:rsidTr="00E1142A">
        <w:trPr>
          <w:trHeight w:val="526"/>
        </w:trPr>
        <w:tc>
          <w:tcPr>
            <w:tcW w:w="1994" w:type="dxa"/>
          </w:tcPr>
          <w:p w:rsidR="00CB5429" w:rsidRPr="00E1142A" w:rsidRDefault="00CB542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51" w:type="dxa"/>
          </w:tcPr>
          <w:p w:rsidR="00CB5429" w:rsidRPr="00E1142A" w:rsidRDefault="00CB5429" w:rsidP="00E1142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bCs/>
                <w:sz w:val="20"/>
                <w:szCs w:val="20"/>
              </w:rPr>
              <w:t>Z030800</w:t>
            </w:r>
          </w:p>
        </w:tc>
      </w:tr>
      <w:tr w:rsidR="00CB5429" w:rsidRPr="00E1142A" w:rsidTr="00E1142A">
        <w:trPr>
          <w:trHeight w:val="488"/>
        </w:trPr>
        <w:tc>
          <w:tcPr>
            <w:tcW w:w="1994" w:type="dxa"/>
          </w:tcPr>
          <w:p w:rsidR="00CB5429" w:rsidRPr="00E1142A" w:rsidRDefault="00CB542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CB5429" w:rsidRPr="00E1142A" w:rsidRDefault="00CB542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CB5429" w:rsidRPr="00E1142A" w:rsidRDefault="00CB542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CB5429" w:rsidRPr="00E1142A" w:rsidRDefault="00CB542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CB5429" w:rsidRPr="00E1142A" w:rsidRDefault="00CB542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CB5429" w:rsidRPr="00E1142A" w:rsidRDefault="00CB542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CB5429" w:rsidRPr="00E1142A" w:rsidRDefault="00CB542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851" w:type="dxa"/>
          </w:tcPr>
          <w:p w:rsidR="00CB5429" w:rsidRPr="00E1142A" w:rsidRDefault="00CB5429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посла:</w:t>
            </w:r>
          </w:p>
          <w:p w:rsidR="00CB5429" w:rsidRPr="00E1142A" w:rsidRDefault="00CB5429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-превенира, дијагностикује и лечи болести, повреде и друге </w:t>
            </w:r>
          </w:p>
          <w:p w:rsidR="00CB5429" w:rsidRPr="00E1142A" w:rsidRDefault="00CB5429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физичке и менталне поремећаје коришћењем одговарајућих метода и техника, кроз примену принципа и процедура савремене медицине, о чему води прописану медицинску документацију, односно обавља послове у оквиру своје стручне спреме под надзором доктора медицине, специјалисте или субспецијалисте; </w:t>
            </w:r>
          </w:p>
          <w:p w:rsidR="00CB5429" w:rsidRPr="00E1142A" w:rsidRDefault="00CB5429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спроводи здравствену заштиту становништва; </w:t>
            </w:r>
          </w:p>
          <w:p w:rsidR="00CB5429" w:rsidRPr="00E1142A" w:rsidRDefault="00CB5429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учествује у унапређењу квалитета здравствене заштите; </w:t>
            </w:r>
          </w:p>
          <w:p w:rsidR="00CB5429" w:rsidRPr="00E1142A" w:rsidRDefault="00CB5429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обавља консултације са другим здравственим радницима и здравственим сарадницима; </w:t>
            </w:r>
          </w:p>
          <w:p w:rsidR="00CB5429" w:rsidRPr="00E1142A" w:rsidRDefault="00CB5429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планира, надзире и евалуира спровођење здравствене заштите; </w:t>
            </w:r>
          </w:p>
          <w:p w:rsidR="00CB5429" w:rsidRPr="00E1142A" w:rsidRDefault="00CB5429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утврђује време и узрок смрти. </w:t>
            </w:r>
          </w:p>
          <w:p w:rsidR="00CB5429" w:rsidRPr="00E1142A" w:rsidRDefault="00CB5429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B5429" w:rsidRPr="00E1142A" w:rsidRDefault="00CB5429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За свој рад одговоран је начелнику службе/одељења или шефу одсека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B5429" w:rsidRPr="00E1142A" w:rsidRDefault="00CB542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B5429" w:rsidRPr="00E1142A" w:rsidTr="00E1142A">
        <w:tc>
          <w:tcPr>
            <w:tcW w:w="1994" w:type="dxa"/>
          </w:tcPr>
          <w:p w:rsidR="00CB5429" w:rsidRPr="00E1142A" w:rsidRDefault="00CB5429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CB5429" w:rsidRPr="00E1142A" w:rsidRDefault="00CB542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 Стручна спрема образовање</w:t>
            </w:r>
          </w:p>
        </w:tc>
        <w:tc>
          <w:tcPr>
            <w:tcW w:w="8851" w:type="dxa"/>
          </w:tcPr>
          <w:p w:rsidR="00CB5429" w:rsidRPr="00E1142A" w:rsidRDefault="00CB5429" w:rsidP="00B7324D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Високо образовање: </w:t>
            </w:r>
          </w:p>
          <w:p w:rsidR="00CB5429" w:rsidRPr="00E1142A" w:rsidRDefault="00CB5429" w:rsidP="00B7324D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на интегрисаним академским студијама, по пропису који уређује високо образовање, почев од 10. септембра 2005. године; </w:t>
            </w:r>
          </w:p>
          <w:p w:rsidR="00CB5429" w:rsidRPr="00E1142A" w:rsidRDefault="00CB542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на основним студијама у трајању од најмање пет година, по пропису који је уређивао високо образовање до 10. септембра 2005. године. </w:t>
            </w:r>
          </w:p>
        </w:tc>
      </w:tr>
      <w:tr w:rsidR="00CB5429" w:rsidRPr="00E1142A" w:rsidTr="00E1142A">
        <w:tc>
          <w:tcPr>
            <w:tcW w:w="1994" w:type="dxa"/>
          </w:tcPr>
          <w:p w:rsidR="00CB5429" w:rsidRPr="00E1142A" w:rsidRDefault="00CB542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51" w:type="dxa"/>
          </w:tcPr>
          <w:p w:rsidR="00CB5429" w:rsidRPr="00E1142A" w:rsidRDefault="00CB5429" w:rsidP="00B7324D">
            <w:pPr>
              <w:pStyle w:val="Default"/>
              <w:rPr>
                <w:sz w:val="20"/>
                <w:szCs w:val="20"/>
              </w:rPr>
            </w:pPr>
            <w:r>
              <w:t>-</w:t>
            </w:r>
            <w:r w:rsidRPr="00E1142A">
              <w:rPr>
                <w:sz w:val="20"/>
                <w:szCs w:val="20"/>
              </w:rPr>
              <w:t xml:space="preserve">стручни испит; </w:t>
            </w:r>
          </w:p>
          <w:p w:rsidR="00CB5429" w:rsidRPr="00E1142A" w:rsidRDefault="00CB5429" w:rsidP="00B7324D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лиценца; </w:t>
            </w:r>
          </w:p>
          <w:p w:rsidR="00CB5429" w:rsidRPr="00E1142A" w:rsidRDefault="00CB5429" w:rsidP="00B7324D">
            <w:pPr>
              <w:pStyle w:val="Default"/>
              <w:rPr>
                <w:sz w:val="23"/>
                <w:szCs w:val="23"/>
              </w:rPr>
            </w:pPr>
            <w:r w:rsidRPr="00E1142A">
              <w:rPr>
                <w:sz w:val="20"/>
                <w:szCs w:val="20"/>
              </w:rPr>
              <w:t>– најмање шест месеци радног искуства у звању доктора медицине.</w:t>
            </w:r>
            <w:r w:rsidRPr="00E1142A">
              <w:rPr>
                <w:sz w:val="23"/>
                <w:szCs w:val="23"/>
              </w:rPr>
              <w:t xml:space="preserve"> </w:t>
            </w:r>
          </w:p>
        </w:tc>
      </w:tr>
      <w:tr w:rsidR="00CB5429" w:rsidRPr="00E1142A" w:rsidTr="00E1142A">
        <w:tc>
          <w:tcPr>
            <w:tcW w:w="1994" w:type="dxa"/>
          </w:tcPr>
          <w:p w:rsidR="00CB5429" w:rsidRPr="00E1142A" w:rsidRDefault="00CB542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Број  извршилаца</w:t>
            </w:r>
          </w:p>
        </w:tc>
        <w:tc>
          <w:tcPr>
            <w:tcW w:w="8851" w:type="dxa"/>
          </w:tcPr>
          <w:p w:rsidR="00CB5429" w:rsidRPr="00E1142A" w:rsidRDefault="00CB542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6C348C" w:rsidRPr="00CB5429" w:rsidRDefault="006C348C" w:rsidP="000E4D1A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899" w:type="dxa"/>
        <w:tblInd w:w="-15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43"/>
        <w:gridCol w:w="8856"/>
      </w:tblGrid>
      <w:tr w:rsidR="00595E16" w:rsidRPr="00E1142A" w:rsidTr="00CB5429">
        <w:trPr>
          <w:trHeight w:val="526"/>
        </w:trPr>
        <w:tc>
          <w:tcPr>
            <w:tcW w:w="2043" w:type="dxa"/>
          </w:tcPr>
          <w:p w:rsidR="00595E16" w:rsidRPr="007F43B7" w:rsidRDefault="00595E16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595E16" w:rsidRPr="007F43B7" w:rsidRDefault="00595E16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56" w:type="dxa"/>
          </w:tcPr>
          <w:p w:rsidR="00595E16" w:rsidRPr="00E1142A" w:rsidRDefault="00595E16" w:rsidP="000E4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МЕДИЦИНСКА СЕСТРА / ТЕХНИЧАР У УРГЕНТИМ СЛУЖБАМА И РЕАНИМАЦИЈИ</w:t>
            </w:r>
          </w:p>
          <w:p w:rsidR="00595E16" w:rsidRPr="00E1142A" w:rsidRDefault="00595E16" w:rsidP="00006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главна сестра Службе за пријем и збрињавање ургентних стања</w:t>
            </w:r>
          </w:p>
        </w:tc>
      </w:tr>
      <w:tr w:rsidR="00006990" w:rsidRPr="00E1142A" w:rsidTr="00CB5429">
        <w:trPr>
          <w:trHeight w:val="526"/>
        </w:trPr>
        <w:tc>
          <w:tcPr>
            <w:tcW w:w="2043" w:type="dxa"/>
          </w:tcPr>
          <w:p w:rsidR="00006990" w:rsidRPr="00E1142A" w:rsidRDefault="00006990" w:rsidP="0046648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56" w:type="dxa"/>
          </w:tcPr>
          <w:p w:rsidR="00006990" w:rsidRPr="00E1142A" w:rsidRDefault="00006990" w:rsidP="0000699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ZO32413</w:t>
            </w:r>
          </w:p>
        </w:tc>
      </w:tr>
      <w:tr w:rsidR="00595E16" w:rsidRPr="00E1142A" w:rsidTr="00CB5429">
        <w:trPr>
          <w:trHeight w:val="488"/>
        </w:trPr>
        <w:tc>
          <w:tcPr>
            <w:tcW w:w="2043" w:type="dxa"/>
          </w:tcPr>
          <w:p w:rsidR="00595E16" w:rsidRPr="00FA5296" w:rsidRDefault="00595E16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95E16" w:rsidRDefault="00595E16" w:rsidP="000E4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95E16" w:rsidRDefault="00595E16" w:rsidP="000E4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95E16" w:rsidRDefault="00595E16" w:rsidP="000E4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95E16" w:rsidRDefault="00595E16" w:rsidP="000E4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95E16" w:rsidRDefault="00595E16" w:rsidP="000E4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95E16" w:rsidRPr="007F43B7" w:rsidRDefault="00595E16" w:rsidP="000E4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595E16" w:rsidRPr="007F43B7" w:rsidRDefault="00595E16" w:rsidP="000E4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8856" w:type="dxa"/>
          </w:tcPr>
          <w:p w:rsidR="00595E16" w:rsidRPr="00E1142A" w:rsidRDefault="00595E16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610AC7" w:rsidRPr="00E1142A" w:rsidRDefault="00595E16" w:rsidP="000E4D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="00CB5429" w:rsidRPr="00E1142A">
              <w:rPr>
                <w:rFonts w:ascii="Times New Roman" w:hAnsi="Times New Roman"/>
                <w:sz w:val="20"/>
                <w:szCs w:val="20"/>
              </w:rPr>
              <w:t xml:space="preserve">рганизује и координира рад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медицинских сестара/ техничара; </w:t>
            </w:r>
          </w:p>
          <w:p w:rsidR="00610AC7" w:rsidRPr="00E1142A" w:rsidRDefault="00595E16" w:rsidP="000E4D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организује и контролише негу болесника; </w:t>
            </w:r>
          </w:p>
          <w:p w:rsidR="00610AC7" w:rsidRPr="00E1142A" w:rsidRDefault="00595E16" w:rsidP="000E4D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контролише рационалност, благовременост и начин примене терапије и стерилизације; врши требовање лекова, санитетског материјала и другог материјала потребног за рад службе; </w:t>
            </w:r>
          </w:p>
          <w:p w:rsidR="00610AC7" w:rsidRPr="00E1142A" w:rsidRDefault="00595E16" w:rsidP="000E4D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води дневну евиденцију о доласку запослених на посао и дневну евиденцију о прековременом раду запослених; </w:t>
            </w:r>
          </w:p>
          <w:p w:rsidR="00610AC7" w:rsidRPr="00E1142A" w:rsidRDefault="00595E16" w:rsidP="000E4D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координира рад са начелником службе, главном сестром болнице и главним сестрама других служби и одељења; </w:t>
            </w:r>
          </w:p>
          <w:p w:rsidR="00610AC7" w:rsidRPr="00E1142A" w:rsidRDefault="00595E16" w:rsidP="000E4D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преноси искуства на младје сестре и уводи у рад приправнике и новопримљене сестре; 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ради на свом стручном усавршавању; </w:t>
            </w:r>
          </w:p>
          <w:p w:rsidR="00610AC7" w:rsidRPr="00E1142A" w:rsidRDefault="00595E16" w:rsidP="000E4D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ради на здравственом васпитању и подизању здравствене културе становништва, ради на унапредјењу и афирмацији одељења и запослених;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</w:p>
          <w:p w:rsidR="00610AC7" w:rsidRPr="00E1142A" w:rsidRDefault="00595E16" w:rsidP="000E4D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стара се да запослени у процесу рада примењују прописане мере за безбедан и здрав рад, да наменски користе средства за рад, да користе прописана средства и опрему за личну заштиту на раду и да са њима пажљиво рукују; </w:t>
            </w:r>
          </w:p>
          <w:p w:rsidR="00610AC7" w:rsidRPr="00E1142A" w:rsidRDefault="00595E16" w:rsidP="000E4D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уредност, тачност и за квалитет послова из делокруга свога рада;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правилно и уредно вођење и чување медицинске документације; </w:t>
            </w:r>
          </w:p>
          <w:p w:rsidR="00595E16" w:rsidRPr="00E1142A" w:rsidRDefault="00595E16" w:rsidP="000E4D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стара се о уредном вођењу администартивних послова, као и послова финансијске природе ( наплата трошкова у лечењу, депоновање вредности од пацијената ).</w:t>
            </w:r>
          </w:p>
          <w:p w:rsidR="00610AC7" w:rsidRPr="00E1142A" w:rsidRDefault="00595E16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Планира и пружа услуге процеса здравствене неге и подршке пацијентима у складу са праксом и стандардима савремене здравствене неге, о чему води прописану медицинску документацију;</w:t>
            </w:r>
          </w:p>
          <w:p w:rsidR="00610AC7" w:rsidRPr="00E1142A" w:rsidRDefault="00595E16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обавља сложене медицинске мере код болесника у поступку неге, терапије, дијагностике и рехабилитације;</w:t>
            </w:r>
          </w:p>
          <w:p w:rsidR="00610AC7" w:rsidRPr="00E1142A" w:rsidRDefault="00595E16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примењује прописану терапију и контролише узимање лекова; врши припрему болесника и асистира лекару при интервенцијама 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и по налогу лекара врши медицинско техничке интервенције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;  </w:t>
            </w:r>
          </w:p>
          <w:p w:rsidR="00610AC7" w:rsidRPr="00E1142A" w:rsidRDefault="00595E16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стара се о правилном пријему пацијената и тријажи истих; води рачуна о редоследу уласка пацијената у амбуланте сходно степену хитности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; с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нима ЕКГ; </w:t>
            </w:r>
          </w:p>
          <w:p w:rsidR="00595E16" w:rsidRPr="00E1142A" w:rsidRDefault="00595E16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у случају пријема тешких или бесвесних пацијената скида пацијента, преузима његову гардеробу, води рачуна о њој као и о вредним стварима и сачињава записник;</w:t>
            </w:r>
          </w:p>
          <w:p w:rsidR="00610AC7" w:rsidRPr="00E1142A" w:rsidRDefault="00595E16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учествује у пријему болесника, посматра пацијента и обавештава лекара о стању пацијента; прати опште стање пацијента, мери и евидентира виталне функције и друге показатеље;</w:t>
            </w:r>
          </w:p>
          <w:p w:rsidR="00610AC7" w:rsidRPr="00E1142A" w:rsidRDefault="00595E16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припрема простор, медицинску опрему, инструменте и материјал за рад;спроводи мере за спречавање интрахоспиталних инфекција; одлаже и уклања медицински отпад на прописани начин; </w:t>
            </w:r>
          </w:p>
          <w:p w:rsidR="00610AC7" w:rsidRPr="00E1142A" w:rsidRDefault="00595E16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припрема и прати пацијенте приликом специјалистичко-консултативних и других прегледа; </w:t>
            </w:r>
          </w:p>
          <w:p w:rsidR="00610AC7" w:rsidRPr="00E1142A" w:rsidRDefault="00595E16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прикупља материјал за лабораторијске и друге анализе; </w:t>
            </w:r>
          </w:p>
          <w:p w:rsidR="00610AC7" w:rsidRPr="00E1142A" w:rsidRDefault="00595E16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стара се о хигијенско-техничкој исправности просторија службе,  води бригу о исправности медицинске опреме на одељењу и стара се о стерилности инструмената; 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о спровођењу кућног реда; </w:t>
            </w:r>
          </w:p>
          <w:p w:rsidR="00595E16" w:rsidRPr="00E1142A" w:rsidRDefault="00595E16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595E16" w:rsidRPr="00CB7EE1" w:rsidRDefault="00595E16" w:rsidP="000E4D1A">
            <w:pPr>
              <w:pStyle w:val="NoSpacing"/>
              <w:ind w:left="72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B7EE1">
              <w:rPr>
                <w:rFonts w:ascii="Times New Roman" w:hAnsi="Times New Roman"/>
                <w:sz w:val="20"/>
                <w:szCs w:val="20"/>
              </w:rPr>
              <w:t>За свој рад одговоран је главној медицинској</w:t>
            </w:r>
            <w:r w:rsidR="00CB5429" w:rsidRPr="00CB7EE1">
              <w:rPr>
                <w:rFonts w:ascii="Times New Roman" w:hAnsi="Times New Roman"/>
                <w:sz w:val="20"/>
                <w:szCs w:val="20"/>
              </w:rPr>
              <w:t xml:space="preserve"> сестри / техничару болнице/ и Н</w:t>
            </w:r>
            <w:r w:rsidRPr="00CB7EE1">
              <w:rPr>
                <w:rFonts w:ascii="Times New Roman" w:hAnsi="Times New Roman"/>
                <w:sz w:val="20"/>
                <w:szCs w:val="20"/>
              </w:rPr>
              <w:t>ачелнику службе</w:t>
            </w:r>
            <w:r w:rsidRPr="00CB7EE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595E16" w:rsidRPr="00E1142A" w:rsidTr="00CB5429">
        <w:tc>
          <w:tcPr>
            <w:tcW w:w="2043" w:type="dxa"/>
          </w:tcPr>
          <w:p w:rsidR="00595E16" w:rsidRPr="007F43B7" w:rsidRDefault="00595E16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56" w:type="dxa"/>
          </w:tcPr>
          <w:p w:rsidR="00595E16" w:rsidRPr="00E1142A" w:rsidRDefault="00595E16" w:rsidP="00FE3C5F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средње образовање медицинске струке</w:t>
            </w:r>
          </w:p>
          <w:p w:rsidR="00595E16" w:rsidRPr="007F43B7" w:rsidRDefault="00595E16" w:rsidP="000E4D1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5E16" w:rsidRPr="00E1142A" w:rsidTr="00CB5429">
        <w:tc>
          <w:tcPr>
            <w:tcW w:w="2043" w:type="dxa"/>
          </w:tcPr>
          <w:p w:rsidR="00595E16" w:rsidRPr="00FA5296" w:rsidRDefault="00595E16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A529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56" w:type="dxa"/>
          </w:tcPr>
          <w:p w:rsidR="00595E16" w:rsidRPr="00E1142A" w:rsidRDefault="00595E16" w:rsidP="00FE3C5F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595E16" w:rsidRPr="00E1142A" w:rsidRDefault="00595E16" w:rsidP="00FE3C5F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595E16" w:rsidRPr="00E1142A" w:rsidRDefault="00595E16" w:rsidP="00FE3C5F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 шест месеци радног искуства у наведеном звању.</w:t>
            </w:r>
          </w:p>
        </w:tc>
      </w:tr>
      <w:tr w:rsidR="00595E16" w:rsidRPr="00E1142A" w:rsidTr="00CB5429">
        <w:tc>
          <w:tcPr>
            <w:tcW w:w="2043" w:type="dxa"/>
          </w:tcPr>
          <w:p w:rsidR="00595E16" w:rsidRPr="007F43B7" w:rsidRDefault="00595E16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Број  извршилаца</w:t>
            </w:r>
          </w:p>
        </w:tc>
        <w:tc>
          <w:tcPr>
            <w:tcW w:w="8856" w:type="dxa"/>
          </w:tcPr>
          <w:p w:rsidR="00595E16" w:rsidRPr="007F43B7" w:rsidRDefault="00595E16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595E16" w:rsidRDefault="00595E16" w:rsidP="000E4D1A">
      <w:pPr>
        <w:spacing w:after="0" w:line="240" w:lineRule="auto"/>
        <w:rPr>
          <w:b/>
          <w:sz w:val="24"/>
          <w:u w:val="single"/>
        </w:rPr>
      </w:pPr>
    </w:p>
    <w:tbl>
      <w:tblPr>
        <w:tblW w:w="10656" w:type="dxa"/>
        <w:tblInd w:w="-15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52"/>
        <w:gridCol w:w="8604"/>
      </w:tblGrid>
      <w:tr w:rsidR="00595E16" w:rsidRPr="00E1142A" w:rsidTr="00CB5429">
        <w:trPr>
          <w:trHeight w:val="526"/>
        </w:trPr>
        <w:tc>
          <w:tcPr>
            <w:tcW w:w="2052" w:type="dxa"/>
          </w:tcPr>
          <w:p w:rsidR="00595E16" w:rsidRPr="000D1357" w:rsidRDefault="00595E16" w:rsidP="000E4D1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Назив радног места</w:t>
            </w:r>
          </w:p>
          <w:p w:rsidR="00595E16" w:rsidRPr="000D1357" w:rsidRDefault="00595E16" w:rsidP="000E4D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604" w:type="dxa"/>
          </w:tcPr>
          <w:p w:rsidR="00595E16" w:rsidRPr="00E1142A" w:rsidRDefault="00595E16" w:rsidP="00610A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МЕДИЦИНСКА СЕСТРА / ТЕХНИЧАР У УРГЕНТИМ СЛУЖБАМА И РЕАНИМАЦИЈИ</w:t>
            </w:r>
          </w:p>
          <w:p w:rsidR="00595E16" w:rsidRPr="00DA7F9A" w:rsidRDefault="00595E16" w:rsidP="000E4D1A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 у  </w:t>
            </w:r>
            <w:r w:rsidRPr="00DA7F9A">
              <w:rPr>
                <w:rFonts w:ascii="Times New Roman" w:hAnsi="Times New Roman"/>
                <w:b/>
                <w:lang w:val="sr-Cyrl-CS"/>
              </w:rPr>
              <w:t xml:space="preserve">Служби за </w:t>
            </w:r>
            <w:r>
              <w:rPr>
                <w:rFonts w:ascii="Times New Roman" w:hAnsi="Times New Roman"/>
                <w:b/>
                <w:lang w:val="sr-Cyrl-CS"/>
              </w:rPr>
              <w:t>пријем и збрињавања ургентних стања</w:t>
            </w:r>
          </w:p>
        </w:tc>
      </w:tr>
      <w:tr w:rsidR="00006990" w:rsidRPr="00E1142A" w:rsidTr="00CB5429">
        <w:trPr>
          <w:trHeight w:val="526"/>
        </w:trPr>
        <w:tc>
          <w:tcPr>
            <w:tcW w:w="2052" w:type="dxa"/>
          </w:tcPr>
          <w:p w:rsidR="00006990" w:rsidRPr="00E1142A" w:rsidRDefault="00006990" w:rsidP="0046648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604" w:type="dxa"/>
          </w:tcPr>
          <w:p w:rsidR="00006990" w:rsidRPr="00E1142A" w:rsidRDefault="00006990" w:rsidP="0046648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ZO32413</w:t>
            </w:r>
          </w:p>
        </w:tc>
      </w:tr>
      <w:tr w:rsidR="00595E16" w:rsidRPr="00E1142A" w:rsidTr="00CB5429">
        <w:trPr>
          <w:trHeight w:val="488"/>
        </w:trPr>
        <w:tc>
          <w:tcPr>
            <w:tcW w:w="2052" w:type="dxa"/>
          </w:tcPr>
          <w:p w:rsidR="00595E16" w:rsidRPr="00737398" w:rsidRDefault="00595E16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737398" w:rsidRPr="00737398" w:rsidRDefault="00737398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737398" w:rsidRPr="00737398" w:rsidRDefault="00737398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737398" w:rsidRPr="00737398" w:rsidRDefault="00737398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737398" w:rsidRPr="00737398" w:rsidRDefault="00737398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737398" w:rsidRPr="00737398" w:rsidRDefault="00737398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737398" w:rsidRPr="00737398" w:rsidRDefault="00737398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737398" w:rsidRPr="00737398" w:rsidRDefault="00737398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95E16" w:rsidRPr="00737398" w:rsidRDefault="00595E16" w:rsidP="000E4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37398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595E16" w:rsidRPr="00737398" w:rsidRDefault="00595E16" w:rsidP="000E4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37398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8604" w:type="dxa"/>
          </w:tcPr>
          <w:p w:rsidR="00610AC7" w:rsidRPr="00E1142A" w:rsidRDefault="00595E16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Планира и пружа услуге процеса здравствене неге и подршке пацијентима у складу са праксом и стандардима савремене здравствене неге, о чему води прописану медицинску документацију;</w:t>
            </w:r>
          </w:p>
          <w:p w:rsidR="00610AC7" w:rsidRPr="00E1142A" w:rsidRDefault="00595E16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обавља сложене медицинске мере код болесника у поступку неге, терапије, дијагностике и рехабилитације;примењује прописану терапију и контролише узимање лекова; </w:t>
            </w:r>
          </w:p>
          <w:p w:rsidR="00610AC7" w:rsidRPr="00E1142A" w:rsidRDefault="00595E16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врши припрему болесника и асистира лекару при интервенцијама 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и по налогу лекара врши медицинско техничке интервенције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610AC7" w:rsidRPr="00E1142A" w:rsidRDefault="00595E16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стара се о правилном пријему пацијената и тријажи истих; води рачуна о редоследу уласка пацијената у амбуланте сходно степену хитности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; </w:t>
            </w:r>
          </w:p>
          <w:p w:rsidR="00610AC7" w:rsidRPr="00E1142A" w:rsidRDefault="00595E16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с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нима ЕКГ; </w:t>
            </w:r>
          </w:p>
          <w:p w:rsidR="00595E16" w:rsidRPr="00E1142A" w:rsidRDefault="00595E16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у случају пријема тешких или бесвесних пацијената скида пацијента, преузима његову гардеробу, води рачуна о њој као и о вредним стварима и сачињава записник;</w:t>
            </w:r>
          </w:p>
          <w:p w:rsidR="00610AC7" w:rsidRPr="00E1142A" w:rsidRDefault="00595E16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учествује у пријему болесника, визити, посматра пацијента и обавештава лекара о стању пацијента; прати опште стање пацијента, </w:t>
            </w:r>
          </w:p>
          <w:p w:rsidR="00610AC7" w:rsidRPr="00E1142A" w:rsidRDefault="00595E16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мери и евидентира виталне функције и друге показатеље;припрема простор, медицинску опрему, инструменте и материјал за рад;</w:t>
            </w:r>
          </w:p>
          <w:p w:rsidR="00610AC7" w:rsidRPr="00E1142A" w:rsidRDefault="00595E16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спроводи мере за спречавање интрахоспиталних инфекција;</w:t>
            </w:r>
          </w:p>
          <w:p w:rsidR="00610AC7" w:rsidRPr="00E1142A" w:rsidRDefault="00595E16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учествује у набавци потребног материјала;одлаже и уклања медицински отпад на прописани начин; припрема и прати пацијенте приликом специјалистичко-консултативних и других прегледа; </w:t>
            </w:r>
          </w:p>
          <w:p w:rsidR="00610AC7" w:rsidRPr="00E1142A" w:rsidRDefault="00595E16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прикупља материјал за лабораторијске и друге анализе; </w:t>
            </w:r>
          </w:p>
          <w:p w:rsidR="00610AC7" w:rsidRPr="00E1142A" w:rsidRDefault="00595E16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стара се о хигијенско-техничкој исправности просторија службе, </w:t>
            </w:r>
          </w:p>
          <w:p w:rsidR="00610AC7" w:rsidRPr="00E1142A" w:rsidRDefault="00595E16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води бригу о исправности медицинске опреме на одељењу и стара се о стерилности инструмената; </w:t>
            </w:r>
          </w:p>
          <w:p w:rsidR="00610AC7" w:rsidRPr="00E1142A" w:rsidRDefault="00595E16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о спровођењу кућног реда; </w:t>
            </w:r>
          </w:p>
          <w:p w:rsidR="00610AC7" w:rsidRPr="00E1142A" w:rsidRDefault="00595E16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бавља послове у амбуланти, води протокол лекара, амбулантни протокол и сл;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арађује  и координира са другим здравственим радницима,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преноси искуства на младје сестре и уводи у рад приправнике и новопримљене сестре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;</w:t>
            </w:r>
          </w:p>
          <w:p w:rsidR="00610AC7" w:rsidRPr="00E1142A" w:rsidRDefault="00595E16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ради на свом стручном усавршавању;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ради на здравственом васпитању и подизању здравствене културе становништва, ради на унапредјењу и афирмацији одељења и запослених;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</w:p>
          <w:p w:rsidR="00610AC7" w:rsidRPr="00E1142A" w:rsidRDefault="00595E16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средства са којима рукује, за уредност, тачност и за квалитет послова из делокруга свога рада; </w:t>
            </w:r>
          </w:p>
          <w:p w:rsidR="00610AC7" w:rsidRPr="00E1142A" w:rsidRDefault="00595E16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правилно и уредно вођење медицинске документације; </w:t>
            </w:r>
          </w:p>
          <w:p w:rsidR="00595E16" w:rsidRPr="00E1142A" w:rsidRDefault="00595E16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бавља административне послове;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придржава се мера заштите на раду. </w:t>
            </w:r>
          </w:p>
          <w:p w:rsidR="00595E16" w:rsidRPr="00E1142A" w:rsidRDefault="00595E16" w:rsidP="000E4D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595E16" w:rsidRPr="00610AC7" w:rsidRDefault="00595E16" w:rsidP="00610AC7">
            <w:pPr>
              <w:pStyle w:val="NormalStefbullets1"/>
              <w:ind w:left="0"/>
              <w:jc w:val="both"/>
              <w:rPr>
                <w:lang w:val="en-US"/>
              </w:rPr>
            </w:pPr>
            <w:r>
              <w:t>За свој рад одговоран је главној медицинској сестри / техничару службе/ и начелнику службе.</w:t>
            </w:r>
          </w:p>
        </w:tc>
      </w:tr>
      <w:tr w:rsidR="00595E16" w:rsidRPr="00E1142A" w:rsidTr="00CB5429">
        <w:tc>
          <w:tcPr>
            <w:tcW w:w="2052" w:type="dxa"/>
          </w:tcPr>
          <w:p w:rsidR="00595E16" w:rsidRPr="00737398" w:rsidRDefault="00595E16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37398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604" w:type="dxa"/>
          </w:tcPr>
          <w:p w:rsidR="00595E16" w:rsidRPr="00E1142A" w:rsidRDefault="00595E16" w:rsidP="00FE3C5F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средње образовање медицинске струке</w:t>
            </w:r>
          </w:p>
        </w:tc>
      </w:tr>
      <w:tr w:rsidR="00595E16" w:rsidRPr="00E1142A" w:rsidTr="00CB5429">
        <w:tc>
          <w:tcPr>
            <w:tcW w:w="2052" w:type="dxa"/>
          </w:tcPr>
          <w:p w:rsidR="00595E16" w:rsidRPr="00737398" w:rsidRDefault="00595E16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3739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604" w:type="dxa"/>
          </w:tcPr>
          <w:p w:rsidR="00595E16" w:rsidRPr="00E1142A" w:rsidRDefault="00595E16" w:rsidP="00FE3C5F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595E16" w:rsidRPr="00E1142A" w:rsidRDefault="00595E16" w:rsidP="00FE3C5F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595E16" w:rsidRPr="00E1142A" w:rsidRDefault="00595E16" w:rsidP="00FE3C5F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 шест месеци радног искуства у наведеном звању.</w:t>
            </w:r>
          </w:p>
        </w:tc>
      </w:tr>
      <w:tr w:rsidR="00595E16" w:rsidRPr="00E1142A" w:rsidTr="00CB5429">
        <w:tc>
          <w:tcPr>
            <w:tcW w:w="2052" w:type="dxa"/>
          </w:tcPr>
          <w:p w:rsidR="00595E16" w:rsidRPr="00737398" w:rsidRDefault="00595E16" w:rsidP="000E4D1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37398">
              <w:rPr>
                <w:rFonts w:ascii="Times New Roman" w:hAnsi="Times New Roman"/>
                <w:b/>
                <w:sz w:val="20"/>
                <w:szCs w:val="20"/>
              </w:rPr>
              <w:t>Број  извршилаца</w:t>
            </w:r>
          </w:p>
        </w:tc>
        <w:tc>
          <w:tcPr>
            <w:tcW w:w="8604" w:type="dxa"/>
          </w:tcPr>
          <w:p w:rsidR="00595E16" w:rsidRPr="00006990" w:rsidRDefault="00595E16" w:rsidP="000E4D1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sr-Cyrl-CS"/>
              </w:rPr>
              <w:t>1</w:t>
            </w:r>
            <w:r w:rsidR="00006990">
              <w:rPr>
                <w:rFonts w:ascii="Times New Roman" w:hAnsi="Times New Roman"/>
                <w:b/>
              </w:rPr>
              <w:t>5</w:t>
            </w:r>
          </w:p>
        </w:tc>
      </w:tr>
    </w:tbl>
    <w:p w:rsidR="008E524C" w:rsidRPr="00737398" w:rsidRDefault="008E524C" w:rsidP="000E4D1A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895" w:type="dxa"/>
        <w:tblInd w:w="-2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3"/>
        <w:gridCol w:w="1818"/>
        <w:gridCol w:w="850"/>
        <w:gridCol w:w="1792"/>
        <w:gridCol w:w="5422"/>
      </w:tblGrid>
      <w:tr w:rsidR="006C348C" w:rsidRPr="00E1142A" w:rsidTr="00465374">
        <w:trPr>
          <w:trHeight w:val="250"/>
        </w:trPr>
        <w:tc>
          <w:tcPr>
            <w:tcW w:w="10895" w:type="dxa"/>
            <w:gridSpan w:val="5"/>
            <w:tcBorders>
              <w:right w:val="double" w:sz="4" w:space="0" w:color="auto"/>
            </w:tcBorders>
            <w:shd w:val="clear" w:color="000000" w:fill="FFFF00"/>
            <w:noWrap/>
            <w:vAlign w:val="center"/>
            <w:hideMark/>
          </w:tcPr>
          <w:p w:rsidR="006C348C" w:rsidRPr="00E1142A" w:rsidRDefault="006C348C" w:rsidP="00465374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  <w:lang w:val="sr-Cyrl-CS"/>
              </w:rPr>
            </w:pPr>
            <w:r w:rsidRPr="00E1142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      2.</w:t>
            </w:r>
            <w:r w:rsidR="0051202F" w:rsidRPr="00E1142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14.</w:t>
            </w:r>
            <w:r w:rsidRPr="00E1142A"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  <w:t xml:space="preserve"> ОДЕЉЕЊЕ БОЛНИЧКЕ БАНКЕ КРВИ ( служба за снабдевање крвљу и крвним продуктима)</w:t>
            </w:r>
          </w:p>
          <w:p w:rsidR="006C348C" w:rsidRPr="00E1142A" w:rsidRDefault="006C348C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</w:p>
        </w:tc>
      </w:tr>
      <w:tr w:rsidR="00615430" w:rsidRPr="00E1142A" w:rsidTr="00B7324D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615430" w:rsidRPr="00E1142A" w:rsidRDefault="00615430" w:rsidP="0046537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  Р.бр.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615430" w:rsidRPr="00E1142A" w:rsidRDefault="00615430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Назив радног места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15430" w:rsidRPr="00E1142A" w:rsidRDefault="00615430" w:rsidP="004653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Бр. изврш.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615430" w:rsidRPr="00E1142A" w:rsidRDefault="00615430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Стручна спрема</w:t>
            </w:r>
          </w:p>
        </w:tc>
        <w:tc>
          <w:tcPr>
            <w:tcW w:w="542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15430" w:rsidRPr="00E1142A" w:rsidRDefault="00CE12EA" w:rsidP="004653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                              </w:t>
            </w:r>
            <w:r w:rsidR="00615430"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Посебни услови</w:t>
            </w:r>
          </w:p>
          <w:p w:rsidR="00615430" w:rsidRPr="00E1142A" w:rsidRDefault="00615430" w:rsidP="004653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 </w:t>
            </w:r>
          </w:p>
        </w:tc>
      </w:tr>
      <w:tr w:rsidR="00615430" w:rsidRPr="00E1142A" w:rsidTr="00B7324D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615430" w:rsidRPr="00E1142A" w:rsidRDefault="00615430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1.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615430" w:rsidRPr="00E1142A" w:rsidRDefault="00615430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у трансфузиологију  -Начелник службе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15430" w:rsidRPr="00E1142A" w:rsidRDefault="00615430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615430" w:rsidRPr="00E1142A" w:rsidRDefault="00615430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7.степен - Мед.фак. </w:t>
            </w:r>
          </w:p>
        </w:tc>
        <w:tc>
          <w:tcPr>
            <w:tcW w:w="542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15430" w:rsidRPr="00E1142A" w:rsidRDefault="00615430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615430" w:rsidRPr="00E1142A" w:rsidRDefault="00615430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615430" w:rsidRPr="00E1142A" w:rsidRDefault="00615430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трансфузиологије;</w:t>
            </w:r>
          </w:p>
          <w:p w:rsidR="00615430" w:rsidRPr="00E1142A" w:rsidRDefault="00615430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615430" w:rsidRPr="00E1142A" w:rsidTr="00B7324D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615430" w:rsidRPr="00E1142A" w:rsidRDefault="00615430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615430" w:rsidRPr="00E1142A" w:rsidRDefault="00615430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у трансфузиологији - шеф одсека за консултативну заштиту  давалаца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15430" w:rsidRPr="00E1142A" w:rsidRDefault="00615430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615430" w:rsidRPr="00E1142A" w:rsidRDefault="00615430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42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15430" w:rsidRPr="00E1142A" w:rsidRDefault="00615430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615430" w:rsidRPr="00E1142A" w:rsidRDefault="00615430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615430" w:rsidRPr="00E1142A" w:rsidRDefault="00615430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трансфузиологије</w:t>
            </w:r>
          </w:p>
        </w:tc>
      </w:tr>
      <w:tr w:rsidR="00615430" w:rsidRPr="00E1142A" w:rsidTr="00B7324D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615430" w:rsidRPr="00E1142A" w:rsidRDefault="00615430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615430" w:rsidRPr="00E1142A" w:rsidRDefault="00615430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Доктор медицине специјалиста у трансфузиологију   - шеф одсека пријем и контролу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15430" w:rsidRPr="00E1142A" w:rsidRDefault="00615430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615430" w:rsidRPr="00E1142A" w:rsidRDefault="00615430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42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15430" w:rsidRPr="00E1142A" w:rsidRDefault="00615430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615430" w:rsidRPr="00E1142A" w:rsidRDefault="00615430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615430" w:rsidRPr="00E1142A" w:rsidRDefault="00615430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трансфузиологије</w:t>
            </w:r>
          </w:p>
        </w:tc>
      </w:tr>
      <w:tr w:rsidR="00615430" w:rsidRPr="00E1142A" w:rsidTr="00B7324D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615430" w:rsidRPr="00E1142A" w:rsidRDefault="00615430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5.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615430" w:rsidRPr="00E1142A" w:rsidRDefault="00615430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Лабораторијски техничар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главни 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'техничар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 службе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15430" w:rsidRPr="00E1142A" w:rsidRDefault="00615430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615430" w:rsidRPr="00E1142A" w:rsidRDefault="00615430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4 степен - средња мед.шк.</w:t>
            </w:r>
          </w:p>
        </w:tc>
        <w:tc>
          <w:tcPr>
            <w:tcW w:w="542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15430" w:rsidRPr="00E1142A" w:rsidRDefault="00615430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615430" w:rsidRPr="00E1142A" w:rsidRDefault="00615430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</w:t>
            </w:r>
          </w:p>
          <w:p w:rsidR="00615430" w:rsidRPr="00E1142A" w:rsidRDefault="00615430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 три године радног искуства  у звању медицинске сестре / техничара звању више, односно струковне медицинске сестре.</w:t>
            </w:r>
          </w:p>
        </w:tc>
      </w:tr>
      <w:tr w:rsidR="00615430" w:rsidRPr="00E1142A" w:rsidTr="00B7324D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615430" w:rsidRPr="00E1142A" w:rsidRDefault="00615430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6.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615430" w:rsidRPr="00E1142A" w:rsidRDefault="00615430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Лабораторијски техничар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15430" w:rsidRPr="00E1142A" w:rsidRDefault="00615430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615430" w:rsidRPr="00E1142A" w:rsidRDefault="00615430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.степен –Виша мед.школа</w:t>
            </w:r>
          </w:p>
        </w:tc>
        <w:tc>
          <w:tcPr>
            <w:tcW w:w="542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15430" w:rsidRPr="00E1142A" w:rsidRDefault="00615430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стручни испит;</w:t>
            </w:r>
          </w:p>
          <w:p w:rsidR="00615430" w:rsidRPr="00E1142A" w:rsidRDefault="00615430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</w:t>
            </w:r>
          </w:p>
          <w:p w:rsidR="00615430" w:rsidRPr="00E1142A" w:rsidRDefault="00615430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 три године радног искуства  у звању звању више, односно струковне лаб. техничара</w:t>
            </w:r>
          </w:p>
        </w:tc>
      </w:tr>
      <w:tr w:rsidR="00615430" w:rsidRPr="00E1142A" w:rsidTr="00B7324D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615430" w:rsidRPr="00E1142A" w:rsidRDefault="00615430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7.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615430" w:rsidRPr="00E1142A" w:rsidRDefault="00615430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Лабораторијски техничар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15430" w:rsidRPr="00E1142A" w:rsidRDefault="00615430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7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615430" w:rsidRPr="00E1142A" w:rsidRDefault="00615430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.степен –мед.школа</w:t>
            </w:r>
          </w:p>
        </w:tc>
        <w:tc>
          <w:tcPr>
            <w:tcW w:w="542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15430" w:rsidRPr="00980368" w:rsidRDefault="00615430" w:rsidP="00465374">
            <w:pPr>
              <w:pStyle w:val="BlockText"/>
              <w:ind w:left="0" w:right="1"/>
              <w:rPr>
                <w:color w:val="auto"/>
                <w:sz w:val="20"/>
                <w:szCs w:val="20"/>
              </w:rPr>
            </w:pPr>
            <w:r w:rsidRPr="00980368">
              <w:rPr>
                <w:color w:val="auto"/>
                <w:sz w:val="20"/>
                <w:szCs w:val="20"/>
              </w:rPr>
              <w:t>- стручни испит;</w:t>
            </w:r>
          </w:p>
          <w:p w:rsidR="00615430" w:rsidRPr="00980368" w:rsidRDefault="00615430" w:rsidP="00465374">
            <w:pPr>
              <w:pStyle w:val="BlockText"/>
              <w:ind w:left="0" w:right="1"/>
              <w:rPr>
                <w:color w:val="auto"/>
                <w:sz w:val="20"/>
                <w:szCs w:val="20"/>
              </w:rPr>
            </w:pPr>
            <w:r w:rsidRPr="00980368">
              <w:rPr>
                <w:color w:val="auto"/>
                <w:sz w:val="20"/>
                <w:szCs w:val="20"/>
              </w:rPr>
              <w:t>- лиценца;</w:t>
            </w:r>
          </w:p>
          <w:p w:rsidR="00615430" w:rsidRPr="00980368" w:rsidRDefault="00615430" w:rsidP="00465374">
            <w:pPr>
              <w:pStyle w:val="BlockText"/>
              <w:ind w:left="0" w:right="1"/>
              <w:rPr>
                <w:color w:val="auto"/>
                <w:sz w:val="20"/>
                <w:szCs w:val="20"/>
              </w:rPr>
            </w:pPr>
            <w:r w:rsidRPr="00980368">
              <w:rPr>
                <w:color w:val="auto"/>
                <w:sz w:val="20"/>
                <w:szCs w:val="20"/>
              </w:rPr>
              <w:t>- специјалистички испит за рад у служби за трансфузију крви;</w:t>
            </w:r>
          </w:p>
          <w:p w:rsidR="00615430" w:rsidRPr="00E1142A" w:rsidRDefault="00615430" w:rsidP="004653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 најмање шест месеци радног искуства у наведеном звању</w:t>
            </w:r>
          </w:p>
          <w:p w:rsidR="00615430" w:rsidRPr="00E1142A" w:rsidRDefault="00615430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615430" w:rsidRPr="00E1142A" w:rsidTr="00B7324D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615430" w:rsidRPr="00E1142A" w:rsidRDefault="00615430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8.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615430" w:rsidRPr="00E1142A" w:rsidRDefault="00615430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Медицинска сестра техничар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15430" w:rsidRPr="00E1142A" w:rsidRDefault="00615430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615430" w:rsidRPr="00E1142A" w:rsidRDefault="00615430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.степен -Мед.школа</w:t>
            </w:r>
          </w:p>
        </w:tc>
        <w:tc>
          <w:tcPr>
            <w:tcW w:w="542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15430" w:rsidRPr="00E1142A" w:rsidRDefault="00615430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615430" w:rsidRPr="00E1142A" w:rsidRDefault="00615430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615430" w:rsidRPr="00E1142A" w:rsidRDefault="00615430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медицинске сестре / техничара.</w:t>
            </w:r>
          </w:p>
        </w:tc>
      </w:tr>
      <w:tr w:rsidR="00615430" w:rsidRPr="00E1142A" w:rsidTr="00B7324D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615430" w:rsidRPr="00E1142A" w:rsidRDefault="00615430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9.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615430" w:rsidRPr="00E1142A" w:rsidRDefault="00615430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Перач лабораторијског посуђа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15430" w:rsidRPr="00E1142A" w:rsidRDefault="00615430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615430" w:rsidRPr="00E1142A" w:rsidRDefault="00615430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42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15430" w:rsidRPr="00E1142A" w:rsidRDefault="00615430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</w:tbl>
    <w:p w:rsidR="006C348C" w:rsidRDefault="006C348C" w:rsidP="006C348C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0899" w:type="dxa"/>
        <w:tblInd w:w="-2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74"/>
        <w:gridCol w:w="8725"/>
      </w:tblGrid>
      <w:tr w:rsidR="006C348C" w:rsidRPr="00E1142A" w:rsidTr="00E1142A">
        <w:trPr>
          <w:trHeight w:val="526"/>
        </w:trPr>
        <w:tc>
          <w:tcPr>
            <w:tcW w:w="2174" w:type="dxa"/>
          </w:tcPr>
          <w:p w:rsidR="006C348C" w:rsidRPr="00E1142A" w:rsidRDefault="006C348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6C348C" w:rsidRPr="00E1142A" w:rsidRDefault="006C348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725" w:type="dxa"/>
          </w:tcPr>
          <w:p w:rsidR="006C348C" w:rsidRPr="00E1142A" w:rsidRDefault="006C348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ДОКТОР МЕДИЦИНЕ СПЕЦИЈАЛИСТА   У ТРАНСФУЗИОЛОГИЈИ</w:t>
            </w:r>
          </w:p>
          <w:p w:rsidR="006C348C" w:rsidRPr="00E1142A" w:rsidRDefault="006C348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НАЧЕЛНИК СЛУЖБЕ ЗА СНАДБЕВАЊЕ КРВЉУ И КРВНИМ ПРОДУКТИМА</w:t>
            </w:r>
          </w:p>
        </w:tc>
      </w:tr>
      <w:tr w:rsidR="00615430" w:rsidRPr="00E1142A" w:rsidTr="00E1142A">
        <w:trPr>
          <w:trHeight w:val="526"/>
        </w:trPr>
        <w:tc>
          <w:tcPr>
            <w:tcW w:w="2174" w:type="dxa"/>
          </w:tcPr>
          <w:p w:rsidR="00615430" w:rsidRPr="00E1142A" w:rsidRDefault="0061543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725" w:type="dxa"/>
          </w:tcPr>
          <w:p w:rsidR="00615430" w:rsidRPr="00E1142A" w:rsidRDefault="0061543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E5E5E3"/>
              </w:rPr>
              <w:t>Z030326</w:t>
            </w:r>
          </w:p>
        </w:tc>
      </w:tr>
      <w:tr w:rsidR="006C348C" w:rsidRPr="00E1142A" w:rsidTr="00E1142A">
        <w:trPr>
          <w:trHeight w:val="488"/>
        </w:trPr>
        <w:tc>
          <w:tcPr>
            <w:tcW w:w="2174" w:type="dxa"/>
          </w:tcPr>
          <w:p w:rsidR="006C348C" w:rsidRPr="00E1142A" w:rsidRDefault="006C348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C348C" w:rsidRPr="00E1142A" w:rsidRDefault="006C348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725" w:type="dxa"/>
          </w:tcPr>
          <w:p w:rsidR="006C348C" w:rsidRPr="00E1142A" w:rsidRDefault="006C348C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6C348C" w:rsidRPr="00E1142A" w:rsidRDefault="006C348C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Обавља послове из домена доктора медицине специјалисте у трансфузиологији; организује и руководи радом своје организационе јединице; стара се и одговара за стручно, квалитетно и благовремено извршавање послова и задатака; одговоран је за стручни рад организационе јединице; стара се о извршењу Плана рада организационе јединице у свим његовим сегментима и предузима мере за његово спровођење; врши контролу спровођења Програма унапређења квалитета рада; организује и спроводи стручни надзор над радом здравствених и других радника организационе јединице; утврђује оперативни распоред рада: распоред дежурства, приправности, консултација, распоред запослених у сменском раду и др; предлаже годишњи план рада организационе јединице у свим сегментима плана, план стручног усавршавања, план коришћења годишњих одмора; даје сагласност на све захтеве запослених за остваривање права из радног односа; потписује захтеве за набавку основних средстава и инвентара, захтеве за текуће и инвестиционо одржавање објекта и опреме, требовање лекова, медицинског и другог потрошног материјала; учествује у раду стручног колегијума;  одговоран је за правилно и уредно вођење медицинске документације; координира рад одсека у оквиру своје организационе јединице; координира и утиче на развој добре сарадње са другим организационим јединицама; организује начин саопштавања потребних информација о стању пацијената; 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о спровођењу стручног рада у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својој организационој јединици; стара се да односи здравствених радника према корисницима услуга – пацијентима буду хумани и коректни; организује и контролише спровођење мера превенције од интрахоспиталних инфекција; саставља предлоге плана рада и плана набавки, одговоран је за спровођење и извршење утврђеног  плана рада и плана набавки; организује и контролише обуку приправника и специјализаната; брине о стручном усавршавању и континуираној едукацији запослених; стара се о спровођењу постојећих и увођењу нових дијагностичких и терапијских метода; стара се да запослени, у процесу рада, примењују прописане мере за безбедан и здрав рад, да наменски користе средства за рад, да користе прописана средства и опрему за личну заштиту на раду и да са њима пажљиво рукују; стара се о мерама извршења и показатељима квалитета заштите; спроводи утврђену пословну политику установе; одговоран за пларање и организацију требовања крви из Ниша и за чување и дистрибуцију крви као и оптималну примену крви односно хемопродуката према контролисаној шеми сигурности квалитета; одговоран је за вођење и чување медицинске документације; активно учествује у истраживању и развоју трансфузиологије; одговоран је за спровођење Одлука, Наредби и Закључака стручних органа, органа управљања и директора установе; стара се о правилној примени прописа и општих аката и одговара за законитост рада своје организационе јединице; 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дговоран је за спровођење хигијенско – техничке заштите, санитарно – хигијенских и других прописа који се односе на организациону јединицу.</w:t>
            </w:r>
          </w:p>
          <w:p w:rsidR="006C348C" w:rsidRPr="00E1142A" w:rsidRDefault="006C348C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6C348C" w:rsidRPr="00E1142A" w:rsidRDefault="006C348C" w:rsidP="00CE12E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За свој рад одговоран је  Управнику ОЈ Опште болнице Врање   и директору.</w:t>
            </w:r>
          </w:p>
          <w:p w:rsidR="006C348C" w:rsidRPr="00E1142A" w:rsidRDefault="006C348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C348C" w:rsidRPr="00E1142A" w:rsidTr="00E1142A">
        <w:tc>
          <w:tcPr>
            <w:tcW w:w="2174" w:type="dxa"/>
          </w:tcPr>
          <w:p w:rsidR="006C348C" w:rsidRPr="00E1142A" w:rsidRDefault="006C348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725" w:type="dxa"/>
          </w:tcPr>
          <w:p w:rsidR="006C348C" w:rsidRPr="00E1142A" w:rsidRDefault="006C348C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образовање:</w:t>
            </w:r>
          </w:p>
          <w:p w:rsidR="006C348C" w:rsidRPr="00E1142A" w:rsidRDefault="006C348C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интегрисаним академским студијама из области медицине  по пропису који уређује високо образовање, почев од 10. септембра 2005. године и завршена специјализација из трансфузиологије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6C348C" w:rsidRPr="00E1142A" w:rsidRDefault="006C348C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 из области медицине у трајању од најмање пет година по пропису који је уређивао високо образовање до 10. септембра 2005. године и завршена специјализација из трансфузиологије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6C348C" w:rsidRPr="00E1142A" w:rsidRDefault="006C348C" w:rsidP="00E1142A">
            <w:pPr>
              <w:pStyle w:val="ListParagraph"/>
              <w:spacing w:after="0" w:line="240" w:lineRule="auto"/>
              <w:ind w:left="756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6C348C" w:rsidRPr="00E1142A" w:rsidTr="00E1142A">
        <w:tc>
          <w:tcPr>
            <w:tcW w:w="2174" w:type="dxa"/>
          </w:tcPr>
          <w:p w:rsidR="006C348C" w:rsidRPr="00E1142A" w:rsidRDefault="006C348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725" w:type="dxa"/>
          </w:tcPr>
          <w:p w:rsidR="006C348C" w:rsidRPr="00E1142A" w:rsidRDefault="006C348C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6C348C" w:rsidRPr="00E1142A" w:rsidRDefault="006C348C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6C348C" w:rsidRPr="00E1142A" w:rsidRDefault="006C348C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специјалистички испит;</w:t>
            </w:r>
          </w:p>
          <w:p w:rsidR="006C348C" w:rsidRPr="00E1142A" w:rsidRDefault="006C348C" w:rsidP="00E1142A">
            <w:pPr>
              <w:numPr>
                <w:ilvl w:val="0"/>
                <w:numId w:val="34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четири године и шест месеци радног искуства у звању доктора медицине</w:t>
            </w:r>
          </w:p>
        </w:tc>
      </w:tr>
      <w:tr w:rsidR="006C348C" w:rsidRPr="00E1142A" w:rsidTr="00E1142A">
        <w:tc>
          <w:tcPr>
            <w:tcW w:w="2174" w:type="dxa"/>
          </w:tcPr>
          <w:p w:rsidR="006C348C" w:rsidRPr="00E1142A" w:rsidRDefault="006C348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725" w:type="dxa"/>
          </w:tcPr>
          <w:p w:rsidR="006C348C" w:rsidRPr="00E1142A" w:rsidRDefault="006C348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6C348C" w:rsidRPr="00FF41C5" w:rsidRDefault="006C348C" w:rsidP="006C348C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917" w:type="dxa"/>
        <w:tblInd w:w="-3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92"/>
        <w:gridCol w:w="8725"/>
      </w:tblGrid>
      <w:tr w:rsidR="006C348C" w:rsidRPr="00E1142A" w:rsidTr="00E1142A">
        <w:trPr>
          <w:trHeight w:val="526"/>
        </w:trPr>
        <w:tc>
          <w:tcPr>
            <w:tcW w:w="2192" w:type="dxa"/>
          </w:tcPr>
          <w:p w:rsidR="006C348C" w:rsidRPr="00E1142A" w:rsidRDefault="006C348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6C348C" w:rsidRPr="00E1142A" w:rsidRDefault="006C348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725" w:type="dxa"/>
          </w:tcPr>
          <w:p w:rsidR="006C348C" w:rsidRPr="00E1142A" w:rsidRDefault="006C348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ДОКТОР МЕДИЦИНЕ СПЕЦИЈАЛИСТА   У ТРАНСФУЗИОЛОГИЈИ</w:t>
            </w:r>
          </w:p>
          <w:p w:rsidR="006C348C" w:rsidRPr="00E1142A" w:rsidRDefault="006C348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ШЕФ ОДСЕКА У СЛУЖБЕ ЗА СНАДБЕВАЊЕ КРВЉУ И КРВНИМ ПРОДУКТИМА</w:t>
            </w:r>
          </w:p>
          <w:p w:rsidR="006C348C" w:rsidRPr="00E1142A" w:rsidRDefault="003F4F5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(шеф одсека за  консултативну заштиту</w:t>
            </w:r>
            <w:r w:rsidR="006C348C"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давалаца, шеф одсека з</w:t>
            </w: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а лабораторију, пријем и контролу </w:t>
            </w:r>
            <w:r w:rsidR="006C348C"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)</w:t>
            </w:r>
          </w:p>
        </w:tc>
      </w:tr>
      <w:tr w:rsidR="00CE12EA" w:rsidRPr="00E1142A" w:rsidTr="00E1142A">
        <w:trPr>
          <w:trHeight w:val="526"/>
        </w:trPr>
        <w:tc>
          <w:tcPr>
            <w:tcW w:w="2192" w:type="dxa"/>
          </w:tcPr>
          <w:p w:rsidR="00CE12EA" w:rsidRPr="00E1142A" w:rsidRDefault="00CE12E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725" w:type="dxa"/>
          </w:tcPr>
          <w:p w:rsidR="00CE12EA" w:rsidRPr="00E1142A" w:rsidRDefault="00CE12E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E5E5E3"/>
              </w:rPr>
              <w:t>Z030326</w:t>
            </w:r>
          </w:p>
        </w:tc>
      </w:tr>
      <w:tr w:rsidR="006C348C" w:rsidRPr="00E1142A" w:rsidTr="00E1142A">
        <w:trPr>
          <w:trHeight w:val="488"/>
        </w:trPr>
        <w:tc>
          <w:tcPr>
            <w:tcW w:w="2192" w:type="dxa"/>
          </w:tcPr>
          <w:p w:rsidR="006C348C" w:rsidRPr="00E1142A" w:rsidRDefault="006C348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C348C" w:rsidRPr="00E1142A" w:rsidRDefault="006C348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C348C" w:rsidRPr="00E1142A" w:rsidRDefault="006C348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C348C" w:rsidRPr="00E1142A" w:rsidRDefault="006C348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C348C" w:rsidRPr="00E1142A" w:rsidRDefault="006C348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C348C" w:rsidRPr="00E1142A" w:rsidRDefault="006C348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C348C" w:rsidRPr="00E1142A" w:rsidRDefault="006C348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C348C" w:rsidRPr="00E1142A" w:rsidRDefault="006C348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C348C" w:rsidRPr="00E1142A" w:rsidRDefault="006C348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C348C" w:rsidRPr="00E1142A" w:rsidRDefault="006C348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725" w:type="dxa"/>
          </w:tcPr>
          <w:p w:rsidR="006C348C" w:rsidRPr="00E1142A" w:rsidRDefault="006C348C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6C348C" w:rsidRPr="00E1142A" w:rsidRDefault="006C348C" w:rsidP="00465374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Руководи стручним и организационим пословима одсека, односно организује и координира рад одсека и стара се о извршењу послова и задатака у оквиру одсека.</w:t>
            </w:r>
          </w:p>
          <w:p w:rsidR="006C348C" w:rsidRPr="00E1142A" w:rsidRDefault="006C348C" w:rsidP="00465374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Координира дијагностички и терапијски рад одсека, врши распоред лекара и осталих радника на послове и радне задатке у оквиру одсека. </w:t>
            </w:r>
          </w:p>
          <w:p w:rsidR="003F4F5C" w:rsidRPr="00E1142A" w:rsidRDefault="003F4F5C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Обавља послове из домена доктора медицине специјалисте у трансфузиологији; организује и руководи радом своје организационе јединице; стара се и одговара за стручно, квалитетно и благовремено извршавање послова и задатака; одговоран је за стручни рад организационе јединице; стара се о извршењу Плана рада организационе јединице у свим његовим сегментима и предузима мере за његово спровођење; врши контролу спровођења Програма унапређења квалитета рада; организује и спроводи стручни надзор над радом здравствених и других радника организационе јединице; утврђује оперативни распоред рада: распоред дежурства, приправности, консултација, распоред запослених у сменском раду и др; предлаже годишњи план рада организационе јединице у свим сегментима плана, план стручног усавршавања, план коришћења годишњих одмора; даје сагласност на све захтеве запослених за остваривање права из радног односа; потписује захтеве за набавку основних средстава и инвентара, захтеве за текуће и инвестиционо одржавање објекта и опреме, требовање лекова, медицинског и другог потрошног материјала; учествује у раду стручног колегијума;  одговоран је за правилно и уредно вођење медицинске документације; координира рад одсека у оквиру своје организационе јединице; координира и утиче на развој добре сарадње са другим организационим јединицама; организује начин саопштавања потребних информација о стању пацијената; 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о спровођењу стручног рада у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својој организационој јединици; стара се да односи здравствених радника према корисницима услуга – пацијентима буду хумани и коректни; организује и контролише спровођење мера превенције од интрахоспиталних инфекција; саставља предлоге плана рада и плана набавки, одговоран је за спровођење и извршење утврђеног  плана рада и плана набавки; организује и контролише обуку приправника и специјализаната; брине о стручном усавршавању и континуираној едукацији запослених; стара се о спровођењу постојећих и увођењу нових дијагностичких и терапијских метода; стара се да запослени, у процесу рада, примењују прописане мере за безбедан и здрав рад, да наменски користе средства за рад, да користе прописана средства и опрему за личну заштиту на раду и да са њима пажљиво рукују; стара се о мерама извршења и показатељима квалитета заштите; спроводи утврђену пословну политику установе; одговоран за пларање и организацију требовања крви из Ниша и за чување и дистрибуцију крви као и оптималну примену крви односно хемопродуката према контролисаној шеми сигурности квалитета; одговоран је за вођење и чување медицинске документације; активно учествује у истраживању и развоју трансфузиологије; одговоран је за спровођење Одлука, Наредби и Закључака стручних органа, органа управљања и директора установе; стара се о правилној примени прописа и општих аката и одговара за законитост рада своје организационе јединице; 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дговоран је за спровођење хигијенско – техничке заштите, санитарно – хигијенских и других прописа који се односе на организациону јединицу.</w:t>
            </w:r>
          </w:p>
          <w:p w:rsidR="003F4F5C" w:rsidRPr="00E1142A" w:rsidRDefault="003F4F5C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3F4F5C" w:rsidRPr="00E1142A" w:rsidRDefault="003F4F5C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F4F5C" w:rsidRPr="00E1142A" w:rsidRDefault="003F4F5C" w:rsidP="00E1142A">
            <w:pPr>
              <w:pStyle w:val="NoSpacing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За свој рад одговоран је  Управнику ОЈ Опште болнице Врање   и директору.</w:t>
            </w:r>
          </w:p>
          <w:p w:rsidR="006C348C" w:rsidRPr="00E1142A" w:rsidRDefault="006C348C" w:rsidP="00112542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C348C" w:rsidRPr="00E1142A" w:rsidTr="00E1142A">
        <w:tc>
          <w:tcPr>
            <w:tcW w:w="2192" w:type="dxa"/>
          </w:tcPr>
          <w:p w:rsidR="006C348C" w:rsidRPr="00E1142A" w:rsidRDefault="006C348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C348C" w:rsidRPr="00E1142A" w:rsidRDefault="006C348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C348C" w:rsidRPr="00E1142A" w:rsidRDefault="006C348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C348C" w:rsidRPr="00E1142A" w:rsidRDefault="006C348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725" w:type="dxa"/>
          </w:tcPr>
          <w:p w:rsidR="006C348C" w:rsidRPr="00E1142A" w:rsidRDefault="006C348C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образовање:</w:t>
            </w:r>
          </w:p>
          <w:p w:rsidR="006C348C" w:rsidRPr="00E1142A" w:rsidRDefault="006C348C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интегрисаним академским студијама из области медицине  по пропису који уређује високо образовање, почев од 10. септембра 2005. године и завршена специјализација из трансфузиологије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6C348C" w:rsidRPr="00E1142A" w:rsidRDefault="006C348C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 из области медицине у трајању од најмање пет година по пропису који је уређивао високо образовање до 10. септембра 2005. године и завршена специјализација из трансфузиологије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6C348C" w:rsidRPr="00E1142A" w:rsidRDefault="006C348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6C348C" w:rsidRPr="00E1142A" w:rsidTr="00E1142A">
        <w:tc>
          <w:tcPr>
            <w:tcW w:w="2192" w:type="dxa"/>
          </w:tcPr>
          <w:p w:rsidR="006C348C" w:rsidRPr="00E1142A" w:rsidRDefault="006C348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725" w:type="dxa"/>
          </w:tcPr>
          <w:p w:rsidR="006C348C" w:rsidRPr="00E1142A" w:rsidRDefault="006C348C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6C348C" w:rsidRPr="00E1142A" w:rsidRDefault="006C348C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6C348C" w:rsidRPr="00E1142A" w:rsidRDefault="006C348C" w:rsidP="00E1142A">
            <w:pPr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специјалистички испит;</w:t>
            </w:r>
          </w:p>
          <w:p w:rsidR="006C348C" w:rsidRPr="00E1142A" w:rsidRDefault="006C348C" w:rsidP="00E1142A">
            <w:pPr>
              <w:numPr>
                <w:ilvl w:val="0"/>
                <w:numId w:val="34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четири године и шест месеци радног искуства у звању доктора медицине</w:t>
            </w:r>
          </w:p>
        </w:tc>
      </w:tr>
      <w:tr w:rsidR="006C348C" w:rsidRPr="00E1142A" w:rsidTr="00E1142A">
        <w:tc>
          <w:tcPr>
            <w:tcW w:w="2192" w:type="dxa"/>
          </w:tcPr>
          <w:p w:rsidR="006C348C" w:rsidRPr="00E1142A" w:rsidRDefault="006C348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725" w:type="dxa"/>
          </w:tcPr>
          <w:p w:rsidR="006C348C" w:rsidRPr="00E1142A" w:rsidRDefault="006C348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2</w:t>
            </w:r>
          </w:p>
        </w:tc>
      </w:tr>
    </w:tbl>
    <w:p w:rsidR="006C348C" w:rsidRPr="005824E5" w:rsidRDefault="006C348C" w:rsidP="006C348C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917" w:type="dxa"/>
        <w:tblInd w:w="-2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78"/>
        <w:gridCol w:w="8739"/>
      </w:tblGrid>
      <w:tr w:rsidR="006C348C" w:rsidRPr="00E1142A" w:rsidTr="005824E5">
        <w:trPr>
          <w:trHeight w:val="526"/>
        </w:trPr>
        <w:tc>
          <w:tcPr>
            <w:tcW w:w="2178" w:type="dxa"/>
          </w:tcPr>
          <w:p w:rsidR="006C348C" w:rsidRPr="007F43B7" w:rsidRDefault="006C348C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6C348C" w:rsidRPr="007F43B7" w:rsidRDefault="006C348C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739" w:type="dxa"/>
          </w:tcPr>
          <w:p w:rsidR="006C348C" w:rsidRPr="00FA5296" w:rsidRDefault="006C348C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ЛАБОРАТОРИЈСКИ ТЕХНИЧАР</w:t>
            </w:r>
          </w:p>
          <w:p w:rsidR="006C348C" w:rsidRPr="00FA5296" w:rsidRDefault="006C348C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Главна техничар </w:t>
            </w:r>
            <w:r w:rsidRPr="00FA529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службе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за снадбевање крвљу и крвним продуктима</w:t>
            </w:r>
          </w:p>
          <w:p w:rsidR="006C348C" w:rsidRPr="00FA5296" w:rsidRDefault="006C348C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CE12EA" w:rsidRPr="00E1142A" w:rsidTr="005824E5">
        <w:trPr>
          <w:trHeight w:val="526"/>
        </w:trPr>
        <w:tc>
          <w:tcPr>
            <w:tcW w:w="2178" w:type="dxa"/>
          </w:tcPr>
          <w:p w:rsidR="00CE12EA" w:rsidRPr="00CE12EA" w:rsidRDefault="00CE12EA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739" w:type="dxa"/>
          </w:tcPr>
          <w:p w:rsidR="00CE12EA" w:rsidRPr="00CE12EA" w:rsidRDefault="00CE12EA" w:rsidP="00CE12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E5E5E3"/>
              </w:rPr>
              <w:t>Z032801</w:t>
            </w:r>
          </w:p>
        </w:tc>
      </w:tr>
      <w:tr w:rsidR="006C348C" w:rsidRPr="00E1142A" w:rsidTr="005824E5">
        <w:trPr>
          <w:trHeight w:val="488"/>
        </w:trPr>
        <w:tc>
          <w:tcPr>
            <w:tcW w:w="2178" w:type="dxa"/>
          </w:tcPr>
          <w:p w:rsidR="006C348C" w:rsidRPr="00FA5296" w:rsidRDefault="006C348C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C348C" w:rsidRDefault="006C348C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C348C" w:rsidRDefault="006C348C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C348C" w:rsidRDefault="006C348C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C348C" w:rsidRDefault="006C348C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C348C" w:rsidRDefault="006C348C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C348C" w:rsidRPr="007F43B7" w:rsidRDefault="006C348C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6C348C" w:rsidRPr="00A02A43" w:rsidRDefault="006C348C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8739" w:type="dxa"/>
            <w:vAlign w:val="center"/>
          </w:tcPr>
          <w:p w:rsidR="00C0513B" w:rsidRDefault="00C0513B" w:rsidP="00C0513B">
            <w:pPr>
              <w:pStyle w:val="BlockText"/>
              <w:ind w:right="1"/>
              <w:jc w:val="both"/>
              <w:rPr>
                <w:color w:val="auto"/>
                <w:sz w:val="20"/>
                <w:szCs w:val="20"/>
              </w:rPr>
            </w:pPr>
          </w:p>
          <w:p w:rsidR="00C0513B" w:rsidRDefault="00C0513B" w:rsidP="00C0513B">
            <w:pPr>
              <w:pStyle w:val="BlockText"/>
              <w:ind w:right="1"/>
              <w:jc w:val="both"/>
              <w:rPr>
                <w:color w:val="auto"/>
                <w:sz w:val="20"/>
                <w:szCs w:val="20"/>
              </w:rPr>
            </w:pPr>
          </w:p>
          <w:p w:rsidR="00C0513B" w:rsidRDefault="00C0513B" w:rsidP="00C0513B">
            <w:pPr>
              <w:pStyle w:val="BlockText"/>
              <w:ind w:right="1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-организује рад медицинских техничара у оквиру Службе;</w:t>
            </w:r>
          </w:p>
          <w:p w:rsidR="006C348C" w:rsidRPr="001A1883" w:rsidRDefault="006C348C" w:rsidP="00C0513B">
            <w:pPr>
              <w:pStyle w:val="BlockText"/>
              <w:ind w:right="1"/>
              <w:jc w:val="both"/>
              <w:rPr>
                <w:color w:val="auto"/>
                <w:sz w:val="20"/>
                <w:szCs w:val="20"/>
              </w:rPr>
            </w:pPr>
            <w:r w:rsidRPr="001A1883">
              <w:rPr>
                <w:color w:val="auto"/>
                <w:sz w:val="20"/>
                <w:szCs w:val="20"/>
              </w:rPr>
              <w:t>познаје и обавља све послове лабораторијског техничара, организује и координира рад,</w:t>
            </w:r>
          </w:p>
          <w:p w:rsidR="006C348C" w:rsidRPr="001A1883" w:rsidRDefault="006C348C" w:rsidP="00FE3C5F">
            <w:pPr>
              <w:pStyle w:val="BlockText"/>
              <w:numPr>
                <w:ilvl w:val="0"/>
                <w:numId w:val="41"/>
              </w:numPr>
              <w:ind w:right="1"/>
              <w:jc w:val="both"/>
              <w:rPr>
                <w:color w:val="auto"/>
                <w:sz w:val="20"/>
                <w:szCs w:val="20"/>
              </w:rPr>
            </w:pPr>
            <w:r w:rsidRPr="001A1883">
              <w:rPr>
                <w:color w:val="auto"/>
                <w:sz w:val="20"/>
                <w:szCs w:val="20"/>
              </w:rPr>
              <w:t xml:space="preserve">обавља сложеније дијагностичке радње у домену своје струке, </w:t>
            </w:r>
          </w:p>
          <w:p w:rsidR="006C348C" w:rsidRPr="001A1883" w:rsidRDefault="006C348C" w:rsidP="00FE3C5F">
            <w:pPr>
              <w:pStyle w:val="BlockText"/>
              <w:numPr>
                <w:ilvl w:val="0"/>
                <w:numId w:val="41"/>
              </w:numPr>
              <w:ind w:right="1"/>
              <w:jc w:val="both"/>
              <w:rPr>
                <w:color w:val="auto"/>
                <w:sz w:val="20"/>
                <w:szCs w:val="20"/>
              </w:rPr>
            </w:pPr>
            <w:r w:rsidRPr="001A1883">
              <w:rPr>
                <w:color w:val="auto"/>
                <w:sz w:val="20"/>
                <w:szCs w:val="20"/>
              </w:rPr>
              <w:t xml:space="preserve">утврђује распоред послова лабораторијских техничара, </w:t>
            </w:r>
          </w:p>
          <w:p w:rsidR="006C348C" w:rsidRPr="001A1883" w:rsidRDefault="006C348C" w:rsidP="00FE3C5F">
            <w:pPr>
              <w:pStyle w:val="BlockText"/>
              <w:numPr>
                <w:ilvl w:val="0"/>
                <w:numId w:val="41"/>
              </w:numPr>
              <w:ind w:right="1"/>
              <w:jc w:val="both"/>
              <w:rPr>
                <w:color w:val="auto"/>
                <w:sz w:val="20"/>
                <w:szCs w:val="20"/>
              </w:rPr>
            </w:pPr>
            <w:r w:rsidRPr="001A1883">
              <w:rPr>
                <w:color w:val="auto"/>
                <w:sz w:val="20"/>
                <w:szCs w:val="20"/>
              </w:rPr>
              <w:t>води прописну медицинску документацију и евиденцију примљених и издатих продуката крви и урађених анализа у писаној и електронској форми,</w:t>
            </w:r>
          </w:p>
          <w:p w:rsidR="006C348C" w:rsidRPr="001A1883" w:rsidRDefault="006C348C" w:rsidP="00FE3C5F">
            <w:pPr>
              <w:pStyle w:val="BlockText"/>
              <w:numPr>
                <w:ilvl w:val="0"/>
                <w:numId w:val="41"/>
              </w:numPr>
              <w:ind w:right="1"/>
              <w:jc w:val="both"/>
              <w:rPr>
                <w:color w:val="auto"/>
                <w:sz w:val="20"/>
                <w:szCs w:val="20"/>
              </w:rPr>
            </w:pPr>
            <w:r w:rsidRPr="001A1883">
              <w:rPr>
                <w:color w:val="auto"/>
                <w:sz w:val="20"/>
                <w:szCs w:val="20"/>
              </w:rPr>
              <w:t>одговоран је за одржавање и техничку исправност опреме и апарата,</w:t>
            </w:r>
          </w:p>
          <w:p w:rsidR="006C348C" w:rsidRPr="001A1883" w:rsidRDefault="006C348C" w:rsidP="00FE3C5F">
            <w:pPr>
              <w:pStyle w:val="BlockText"/>
              <w:numPr>
                <w:ilvl w:val="0"/>
                <w:numId w:val="41"/>
              </w:numPr>
              <w:ind w:right="1"/>
              <w:jc w:val="both"/>
              <w:rPr>
                <w:color w:val="auto"/>
                <w:sz w:val="20"/>
                <w:szCs w:val="20"/>
              </w:rPr>
            </w:pPr>
            <w:r w:rsidRPr="001A1883">
              <w:rPr>
                <w:color w:val="auto"/>
                <w:sz w:val="20"/>
                <w:szCs w:val="20"/>
              </w:rPr>
              <w:t xml:space="preserve">учествује у едукацији лабораторијских теничара, </w:t>
            </w:r>
          </w:p>
          <w:p w:rsidR="006C348C" w:rsidRPr="001A1883" w:rsidRDefault="006C348C" w:rsidP="00FE3C5F">
            <w:pPr>
              <w:pStyle w:val="BlockText"/>
              <w:numPr>
                <w:ilvl w:val="0"/>
                <w:numId w:val="41"/>
              </w:numPr>
              <w:ind w:right="1"/>
              <w:jc w:val="both"/>
              <w:rPr>
                <w:color w:val="auto"/>
                <w:sz w:val="20"/>
                <w:szCs w:val="20"/>
              </w:rPr>
            </w:pPr>
            <w:r w:rsidRPr="001A1883">
              <w:rPr>
                <w:color w:val="auto"/>
                <w:sz w:val="20"/>
                <w:szCs w:val="20"/>
              </w:rPr>
              <w:t xml:space="preserve">учествује у прављењу месечног и годишњег извштаја, </w:t>
            </w:r>
          </w:p>
          <w:p w:rsidR="006C348C" w:rsidRPr="001A1883" w:rsidRDefault="006C348C" w:rsidP="00FE3C5F">
            <w:pPr>
              <w:pStyle w:val="BlockText"/>
              <w:numPr>
                <w:ilvl w:val="0"/>
                <w:numId w:val="41"/>
              </w:numPr>
              <w:ind w:right="1"/>
              <w:jc w:val="both"/>
              <w:rPr>
                <w:color w:val="auto"/>
                <w:sz w:val="20"/>
                <w:szCs w:val="20"/>
              </w:rPr>
            </w:pPr>
            <w:r w:rsidRPr="001A1883">
              <w:rPr>
                <w:color w:val="auto"/>
                <w:sz w:val="20"/>
                <w:szCs w:val="20"/>
              </w:rPr>
              <w:t xml:space="preserve">контролише и одговоран је за правилно коришење средстава заштите на раду, </w:t>
            </w:r>
          </w:p>
          <w:p w:rsidR="006C348C" w:rsidRPr="001A1883" w:rsidRDefault="006C348C" w:rsidP="00FE3C5F">
            <w:pPr>
              <w:pStyle w:val="BlockText"/>
              <w:numPr>
                <w:ilvl w:val="0"/>
                <w:numId w:val="41"/>
              </w:numPr>
              <w:ind w:right="1"/>
              <w:jc w:val="both"/>
              <w:rPr>
                <w:color w:val="auto"/>
                <w:sz w:val="20"/>
                <w:szCs w:val="20"/>
              </w:rPr>
            </w:pPr>
            <w:r w:rsidRPr="001A1883">
              <w:rPr>
                <w:color w:val="auto"/>
                <w:sz w:val="20"/>
                <w:szCs w:val="20"/>
              </w:rPr>
              <w:t>предлаже распоред послова, годишњих одмора и контролише њихово извршење,</w:t>
            </w:r>
          </w:p>
          <w:p w:rsidR="006C348C" w:rsidRPr="001A1883" w:rsidRDefault="006C348C" w:rsidP="00FE3C5F">
            <w:pPr>
              <w:pStyle w:val="BlockText"/>
              <w:numPr>
                <w:ilvl w:val="0"/>
                <w:numId w:val="41"/>
              </w:numPr>
              <w:ind w:right="1"/>
              <w:jc w:val="both"/>
              <w:rPr>
                <w:color w:val="auto"/>
                <w:sz w:val="20"/>
                <w:szCs w:val="20"/>
              </w:rPr>
            </w:pPr>
            <w:r w:rsidRPr="001A1883">
              <w:rPr>
                <w:color w:val="auto"/>
                <w:sz w:val="20"/>
                <w:szCs w:val="20"/>
              </w:rPr>
              <w:t xml:space="preserve">води евиденцију о присутности на послу и часовима редовног и прековременог рада, </w:t>
            </w:r>
          </w:p>
          <w:p w:rsidR="006C348C" w:rsidRPr="001A1883" w:rsidRDefault="006C348C" w:rsidP="00FE3C5F">
            <w:pPr>
              <w:pStyle w:val="BlockText"/>
              <w:numPr>
                <w:ilvl w:val="0"/>
                <w:numId w:val="41"/>
              </w:numPr>
              <w:ind w:right="1"/>
              <w:jc w:val="both"/>
              <w:rPr>
                <w:color w:val="auto"/>
                <w:sz w:val="20"/>
                <w:szCs w:val="20"/>
              </w:rPr>
            </w:pPr>
            <w:r w:rsidRPr="001A1883">
              <w:rPr>
                <w:color w:val="auto"/>
                <w:sz w:val="20"/>
                <w:szCs w:val="20"/>
              </w:rPr>
              <w:t>одговоран је за документацију о изврпшавању п</w:t>
            </w:r>
            <w:r>
              <w:rPr>
                <w:color w:val="auto"/>
                <w:sz w:val="20"/>
                <w:szCs w:val="20"/>
              </w:rPr>
              <w:t xml:space="preserve">ослова и дужан је да се у свом </w:t>
            </w:r>
            <w:r w:rsidRPr="001A1883">
              <w:rPr>
                <w:color w:val="auto"/>
                <w:sz w:val="20"/>
                <w:szCs w:val="20"/>
              </w:rPr>
              <w:t xml:space="preserve">аду придржава процедура и упутстава предвиђених системом квалитета,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8523"/>
            </w:tblGrid>
            <w:tr w:rsidR="006C348C" w:rsidRPr="00E1142A" w:rsidTr="00737398">
              <w:trPr>
                <w:trHeight w:val="513"/>
              </w:trPr>
              <w:tc>
                <w:tcPr>
                  <w:tcW w:w="10602" w:type="dxa"/>
                </w:tcPr>
                <w:p w:rsidR="006C348C" w:rsidRPr="000C1D65" w:rsidRDefault="006C348C" w:rsidP="00FE3C5F">
                  <w:pPr>
                    <w:pStyle w:val="Default"/>
                    <w:numPr>
                      <w:ilvl w:val="0"/>
                      <w:numId w:val="41"/>
                    </w:numPr>
                    <w:rPr>
                      <w:color w:val="auto"/>
                      <w:sz w:val="20"/>
                      <w:szCs w:val="20"/>
                    </w:rPr>
                  </w:pPr>
                  <w:r w:rsidRPr="000C1D65">
                    <w:rPr>
                      <w:color w:val="auto"/>
                      <w:sz w:val="20"/>
                      <w:szCs w:val="20"/>
                    </w:rPr>
                    <w:t xml:space="preserve">врши узорковање биолошког материјала, припрема узорке, реагенсе, подлоге и опрему за микробиолошка и биохемијска испитивања; </w:t>
                  </w:r>
                </w:p>
                <w:p w:rsidR="006C348C" w:rsidRPr="00CE12EA" w:rsidRDefault="006C348C" w:rsidP="00CE12EA">
                  <w:pPr>
                    <w:pStyle w:val="Default"/>
                    <w:numPr>
                      <w:ilvl w:val="0"/>
                      <w:numId w:val="41"/>
                    </w:numPr>
                    <w:rPr>
                      <w:color w:val="auto"/>
                      <w:sz w:val="20"/>
                      <w:szCs w:val="20"/>
                    </w:rPr>
                  </w:pPr>
                  <w:r w:rsidRPr="000C1D65">
                    <w:rPr>
                      <w:color w:val="auto"/>
                      <w:sz w:val="20"/>
                      <w:szCs w:val="20"/>
                    </w:rPr>
                    <w:t>припрема, одржава и врши контролу исправности лабораторијске опре</w:t>
                  </w:r>
                  <w:r w:rsidR="00CE12EA">
                    <w:rPr>
                      <w:color w:val="auto"/>
                      <w:sz w:val="20"/>
                      <w:szCs w:val="20"/>
                    </w:rPr>
                    <w:t>ме</w:t>
                  </w:r>
                </w:p>
                <w:p w:rsidR="006C348C" w:rsidRPr="000C1D65" w:rsidRDefault="006C348C" w:rsidP="00FE3C5F">
                  <w:pPr>
                    <w:pStyle w:val="Default"/>
                    <w:numPr>
                      <w:ilvl w:val="0"/>
                      <w:numId w:val="41"/>
                    </w:numPr>
                    <w:rPr>
                      <w:color w:val="auto"/>
                      <w:sz w:val="20"/>
                      <w:szCs w:val="20"/>
                    </w:rPr>
                  </w:pPr>
                  <w:r w:rsidRPr="000C1D65">
                    <w:rPr>
                      <w:color w:val="auto"/>
                      <w:sz w:val="20"/>
                      <w:szCs w:val="20"/>
                    </w:rPr>
                    <w:t xml:space="preserve">ради на биохемијским и другим анализаторима; </w:t>
                  </w:r>
                </w:p>
                <w:p w:rsidR="006C348C" w:rsidRPr="000C1D65" w:rsidRDefault="006C348C" w:rsidP="00FE3C5F">
                  <w:pPr>
                    <w:pStyle w:val="Default"/>
                    <w:numPr>
                      <w:ilvl w:val="0"/>
                      <w:numId w:val="41"/>
                    </w:numPr>
                    <w:rPr>
                      <w:color w:val="auto"/>
                      <w:sz w:val="20"/>
                      <w:szCs w:val="20"/>
                    </w:rPr>
                  </w:pPr>
                  <w:r w:rsidRPr="000C1D65">
                    <w:rPr>
                      <w:color w:val="auto"/>
                      <w:sz w:val="20"/>
                      <w:szCs w:val="20"/>
                    </w:rPr>
                    <w:t xml:space="preserve">изводи лабораторијске анализе биолошког материјала, у складу са номенклатуром услуга на секундарном здравствене заштите; </w:t>
                  </w:r>
                </w:p>
                <w:p w:rsidR="006C348C" w:rsidRPr="000C1D65" w:rsidRDefault="006C348C" w:rsidP="00FE3C5F">
                  <w:pPr>
                    <w:pStyle w:val="Default"/>
                    <w:numPr>
                      <w:ilvl w:val="0"/>
                      <w:numId w:val="41"/>
                    </w:numPr>
                    <w:rPr>
                      <w:color w:val="auto"/>
                      <w:sz w:val="20"/>
                      <w:szCs w:val="20"/>
                    </w:rPr>
                  </w:pPr>
                  <w:r w:rsidRPr="000C1D65">
                    <w:rPr>
                      <w:color w:val="auto"/>
                      <w:sz w:val="20"/>
                      <w:szCs w:val="20"/>
                    </w:rPr>
                    <w:t xml:space="preserve">спроводи активности стручног усавршавања у области лабораторијске технике </w:t>
                  </w:r>
                </w:p>
                <w:p w:rsidR="006C348C" w:rsidRPr="000C1D65" w:rsidRDefault="006C348C" w:rsidP="00FE3C5F">
                  <w:pPr>
                    <w:pStyle w:val="Default"/>
                    <w:numPr>
                      <w:ilvl w:val="0"/>
                      <w:numId w:val="41"/>
                    </w:numPr>
                    <w:rPr>
                      <w:color w:val="auto"/>
                      <w:sz w:val="20"/>
                      <w:szCs w:val="20"/>
                    </w:rPr>
                  </w:pPr>
                  <w:r w:rsidRPr="000C1D65">
                    <w:rPr>
                      <w:color w:val="auto"/>
                      <w:sz w:val="20"/>
                      <w:szCs w:val="20"/>
                    </w:rPr>
                    <w:t xml:space="preserve">обавља послове на прикупљању крви, припреми компонената крви, чувању и транспорту крви; </w:t>
                  </w:r>
                </w:p>
                <w:p w:rsidR="006C348C" w:rsidRPr="000C1D65" w:rsidRDefault="006C348C" w:rsidP="00FE3C5F">
                  <w:pPr>
                    <w:pStyle w:val="Default"/>
                    <w:numPr>
                      <w:ilvl w:val="0"/>
                      <w:numId w:val="41"/>
                    </w:numPr>
                    <w:rPr>
                      <w:color w:val="auto"/>
                      <w:sz w:val="20"/>
                      <w:szCs w:val="20"/>
                    </w:rPr>
                  </w:pPr>
                  <w:r w:rsidRPr="000C1D65">
                    <w:rPr>
                      <w:color w:val="auto"/>
                      <w:sz w:val="20"/>
                      <w:szCs w:val="20"/>
                    </w:rPr>
                    <w:t xml:space="preserve">врши имунохематолошка тестирање давалаца крви и тестирање на маркере трансфузијом преносивих болести; </w:t>
                  </w:r>
                </w:p>
                <w:p w:rsidR="006C348C" w:rsidRPr="00CE12EA" w:rsidRDefault="006C348C" w:rsidP="00CE12EA">
                  <w:pPr>
                    <w:pStyle w:val="Default"/>
                    <w:numPr>
                      <w:ilvl w:val="0"/>
                      <w:numId w:val="41"/>
                    </w:numPr>
                    <w:rPr>
                      <w:color w:val="auto"/>
                      <w:sz w:val="20"/>
                      <w:szCs w:val="20"/>
                    </w:rPr>
                  </w:pPr>
                  <w:r w:rsidRPr="000C1D65">
                    <w:rPr>
                      <w:color w:val="auto"/>
                      <w:sz w:val="20"/>
                      <w:szCs w:val="20"/>
                    </w:rPr>
                    <w:t xml:space="preserve">врши претрансфузиона испитивања крви и компонената крви и изводи аферезне процедуре; </w:t>
                  </w:r>
                </w:p>
                <w:p w:rsidR="006C348C" w:rsidRPr="000C1D65" w:rsidRDefault="006C348C" w:rsidP="00FE3C5F">
                  <w:pPr>
                    <w:pStyle w:val="Default"/>
                    <w:numPr>
                      <w:ilvl w:val="0"/>
                      <w:numId w:val="41"/>
                    </w:numPr>
                    <w:rPr>
                      <w:color w:val="auto"/>
                      <w:sz w:val="20"/>
                      <w:szCs w:val="20"/>
                      <w:lang w:val="sr-Cyrl-CS"/>
                    </w:rPr>
                  </w:pPr>
                  <w:r w:rsidRPr="000C1D65">
                    <w:rPr>
                      <w:color w:val="auto"/>
                      <w:sz w:val="20"/>
                      <w:szCs w:val="20"/>
                    </w:rPr>
                    <w:t xml:space="preserve">управља медицинским отпадом. </w:t>
                  </w:r>
                </w:p>
                <w:p w:rsidR="006C348C" w:rsidRPr="000C1D65" w:rsidRDefault="006C348C" w:rsidP="00FE3C5F">
                  <w:pPr>
                    <w:pStyle w:val="Default"/>
                    <w:numPr>
                      <w:ilvl w:val="0"/>
                      <w:numId w:val="41"/>
                    </w:numPr>
                    <w:rPr>
                      <w:color w:val="auto"/>
                      <w:sz w:val="20"/>
                      <w:szCs w:val="20"/>
                      <w:lang w:val="sr-Cyrl-CS"/>
                    </w:rPr>
                  </w:pPr>
                  <w:r w:rsidRPr="000C1D65">
                    <w:rPr>
                      <w:color w:val="auto"/>
                      <w:sz w:val="20"/>
                      <w:szCs w:val="20"/>
                    </w:rPr>
                    <w:t>бавља и друге послове по налогу начелника службе</w:t>
                  </w:r>
                </w:p>
                <w:p w:rsidR="006C348C" w:rsidRPr="00112542" w:rsidRDefault="00737398" w:rsidP="00465374">
                  <w:pPr>
                    <w:pStyle w:val="BlockText"/>
                    <w:numPr>
                      <w:ilvl w:val="0"/>
                      <w:numId w:val="41"/>
                    </w:numPr>
                    <w:ind w:right="1"/>
                    <w:jc w:val="both"/>
                    <w:rPr>
                      <w:color w:val="auto"/>
                      <w:sz w:val="20"/>
                      <w:szCs w:val="20"/>
                    </w:rPr>
                  </w:pPr>
                  <w:r>
                    <w:rPr>
                      <w:color w:val="auto"/>
                      <w:sz w:val="20"/>
                      <w:szCs w:val="20"/>
                    </w:rPr>
                    <w:t>НепосреД</w:t>
                  </w:r>
                  <w:r w:rsidR="006C348C" w:rsidRPr="000C1D65">
                    <w:rPr>
                      <w:color w:val="auto"/>
                      <w:sz w:val="20"/>
                      <w:szCs w:val="20"/>
                    </w:rPr>
                    <w:t>но одг</w:t>
                  </w:r>
                  <w:r w:rsidR="00CE12EA">
                    <w:rPr>
                      <w:color w:val="auto"/>
                      <w:sz w:val="20"/>
                      <w:szCs w:val="20"/>
                    </w:rPr>
                    <w:t>ов</w:t>
                  </w:r>
                  <w:r w:rsidR="006C348C" w:rsidRPr="000C1D65">
                    <w:rPr>
                      <w:color w:val="auto"/>
                      <w:sz w:val="20"/>
                      <w:szCs w:val="20"/>
                    </w:rPr>
                    <w:t>оран начелнику службе .</w:t>
                  </w:r>
                </w:p>
              </w:tc>
            </w:tr>
          </w:tbl>
          <w:p w:rsidR="006C348C" w:rsidRPr="007B0F79" w:rsidRDefault="006C348C" w:rsidP="00465374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</w:rPr>
            </w:pPr>
          </w:p>
        </w:tc>
      </w:tr>
      <w:tr w:rsidR="006C348C" w:rsidRPr="00E1142A" w:rsidTr="005824E5">
        <w:tc>
          <w:tcPr>
            <w:tcW w:w="2178" w:type="dxa"/>
          </w:tcPr>
          <w:p w:rsidR="006C348C" w:rsidRPr="007F43B7" w:rsidRDefault="006C348C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739" w:type="dxa"/>
          </w:tcPr>
          <w:p w:rsidR="006C348C" w:rsidRPr="00E1142A" w:rsidRDefault="006C348C" w:rsidP="00FE3C5F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средње образовање</w:t>
            </w:r>
          </w:p>
          <w:p w:rsidR="006C348C" w:rsidRPr="007F43B7" w:rsidRDefault="006C348C" w:rsidP="00465374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348C" w:rsidRPr="00E1142A" w:rsidTr="005824E5">
        <w:tc>
          <w:tcPr>
            <w:tcW w:w="2178" w:type="dxa"/>
          </w:tcPr>
          <w:p w:rsidR="006C348C" w:rsidRPr="00FA5296" w:rsidRDefault="006C348C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A529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739" w:type="dxa"/>
          </w:tcPr>
          <w:p w:rsidR="006C348C" w:rsidRPr="00E1142A" w:rsidRDefault="006C348C" w:rsidP="00FE3C5F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6C348C" w:rsidRPr="00E1142A" w:rsidRDefault="006C348C" w:rsidP="00FE3C5F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6C348C" w:rsidRPr="00E1142A" w:rsidRDefault="006C348C" w:rsidP="00FE3C5F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за медицинску сестру- техничара у трансфузиологији завршен специјалистички испит за рад у служби за трансфузију крви;</w:t>
            </w:r>
          </w:p>
          <w:p w:rsidR="006C348C" w:rsidRPr="00E1142A" w:rsidRDefault="006C348C" w:rsidP="00FE3C5F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 шест месеци радног искуства у наведеном звању.</w:t>
            </w:r>
          </w:p>
          <w:p w:rsidR="006C348C" w:rsidRPr="00E1142A" w:rsidRDefault="006C348C" w:rsidP="00465374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6C348C" w:rsidRPr="00E1142A" w:rsidTr="005824E5">
        <w:tc>
          <w:tcPr>
            <w:tcW w:w="2178" w:type="dxa"/>
          </w:tcPr>
          <w:p w:rsidR="006C348C" w:rsidRPr="007F43B7" w:rsidRDefault="006C348C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Број  извршилаца</w:t>
            </w:r>
          </w:p>
        </w:tc>
        <w:tc>
          <w:tcPr>
            <w:tcW w:w="8739" w:type="dxa"/>
          </w:tcPr>
          <w:p w:rsidR="006C348C" w:rsidRPr="007F43B7" w:rsidRDefault="006C348C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C0513B" w:rsidRPr="00CB7EE1" w:rsidRDefault="00C0513B" w:rsidP="006C348C">
      <w:pPr>
        <w:spacing w:after="0" w:line="240" w:lineRule="auto"/>
        <w:rPr>
          <w:b/>
          <w:sz w:val="24"/>
          <w:u w:val="single"/>
        </w:rPr>
      </w:pPr>
    </w:p>
    <w:tbl>
      <w:tblPr>
        <w:tblW w:w="10908" w:type="dxa"/>
        <w:tblInd w:w="-2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78"/>
        <w:gridCol w:w="8730"/>
      </w:tblGrid>
      <w:tr w:rsidR="006C348C" w:rsidRPr="00E1142A" w:rsidTr="005824E5">
        <w:trPr>
          <w:trHeight w:val="526"/>
        </w:trPr>
        <w:tc>
          <w:tcPr>
            <w:tcW w:w="2178" w:type="dxa"/>
          </w:tcPr>
          <w:p w:rsidR="006C348C" w:rsidRPr="000D1357" w:rsidRDefault="006C348C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Назив радног места</w:t>
            </w:r>
          </w:p>
          <w:p w:rsidR="006C348C" w:rsidRPr="000D1357" w:rsidRDefault="006C348C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730" w:type="dxa"/>
          </w:tcPr>
          <w:p w:rsidR="00016859" w:rsidRDefault="00016859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16859" w:rsidRPr="00016859" w:rsidRDefault="00016859" w:rsidP="00016859">
            <w:pPr>
              <w:pStyle w:val="Default"/>
              <w:rPr>
                <w:b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                      -</w:t>
            </w:r>
            <w:r w:rsidRPr="00016859">
              <w:rPr>
                <w:b/>
                <w:sz w:val="23"/>
                <w:szCs w:val="23"/>
              </w:rPr>
              <w:t>Лабораторијски техничар у трансфузиологији-</w:t>
            </w:r>
          </w:p>
          <w:p w:rsidR="006C348C" w:rsidRPr="00FA5296" w:rsidRDefault="006C348C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A529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службе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за снадбевање крвљу и крвним продуктима</w:t>
            </w:r>
          </w:p>
          <w:p w:rsidR="006C348C" w:rsidRPr="00DA7F9A" w:rsidRDefault="006C348C" w:rsidP="0046537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CE12EA" w:rsidRPr="00E1142A" w:rsidTr="005824E5">
        <w:trPr>
          <w:trHeight w:val="526"/>
        </w:trPr>
        <w:tc>
          <w:tcPr>
            <w:tcW w:w="2178" w:type="dxa"/>
          </w:tcPr>
          <w:p w:rsidR="00CE12EA" w:rsidRPr="00CE12EA" w:rsidRDefault="00CE12EA" w:rsidP="00F64EB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730" w:type="dxa"/>
          </w:tcPr>
          <w:p w:rsidR="00CE12EA" w:rsidRPr="00016859" w:rsidRDefault="00CE12EA" w:rsidP="00F64EB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E5E5E3"/>
              </w:rPr>
              <w:t>Z03280</w:t>
            </w:r>
            <w:r w:rsidR="00016859" w:rsidRPr="00E1142A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E5E5E3"/>
              </w:rPr>
              <w:t>3</w:t>
            </w:r>
          </w:p>
        </w:tc>
      </w:tr>
      <w:tr w:rsidR="006C348C" w:rsidRPr="00E1142A" w:rsidTr="005824E5">
        <w:trPr>
          <w:trHeight w:val="488"/>
        </w:trPr>
        <w:tc>
          <w:tcPr>
            <w:tcW w:w="2178" w:type="dxa"/>
          </w:tcPr>
          <w:p w:rsidR="006C348C" w:rsidRPr="00DA7F9A" w:rsidRDefault="006C348C" w:rsidP="00465374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  <w:p w:rsidR="006C348C" w:rsidRPr="000D1357" w:rsidRDefault="006C348C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Општи типични</w:t>
            </w:r>
          </w:p>
          <w:p w:rsidR="006C348C" w:rsidRPr="000D1357" w:rsidRDefault="006C348C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опис посла</w:t>
            </w:r>
          </w:p>
        </w:tc>
        <w:tc>
          <w:tcPr>
            <w:tcW w:w="8730" w:type="dxa"/>
            <w:vAlign w:val="center"/>
          </w:tcPr>
          <w:p w:rsidR="006C348C" w:rsidRPr="00CE12EA" w:rsidRDefault="006C348C" w:rsidP="00465374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  <w:r w:rsidRPr="00CE12EA"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  <w:t>– врши узорковање биолошког материјала, припрема узорке, реагенсе, подлоге и опрему за </w:t>
            </w:r>
            <w:r w:rsidRPr="00CE12EA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</w:rPr>
              <w:t>патолошка</w:t>
            </w:r>
            <w:r w:rsidRPr="00CE12EA"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  <w:t>микробиолошка и биохемијска испитивања;</w:t>
            </w:r>
          </w:p>
          <w:p w:rsidR="006C348C" w:rsidRPr="00C0513B" w:rsidRDefault="006C348C" w:rsidP="0046537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</w:rPr>
            </w:pPr>
            <w:r w:rsidRPr="00CE12EA"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</w:rPr>
              <w:t>– врши пријем, евиденцију и класификацију ткивних узорака и припрема ткива за патоморфолошку и молекуларно–патолошку дијагностику;</w:t>
            </w:r>
          </w:p>
          <w:p w:rsidR="006C348C" w:rsidRPr="00CE12EA" w:rsidRDefault="006C348C" w:rsidP="00465374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  <w:r w:rsidRPr="00CE12EA"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  <w:t>– обавља анализу узорака за мерење;</w:t>
            </w:r>
          </w:p>
          <w:p w:rsidR="006C348C" w:rsidRPr="00CE12EA" w:rsidRDefault="006C348C" w:rsidP="00465374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  <w:r w:rsidRPr="00CE12EA"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  <w:t>– врши узорковање, мерење амбијенталног еквивалента дозе гама зрачења на терену;</w:t>
            </w:r>
          </w:p>
          <w:p w:rsidR="006C348C" w:rsidRPr="00C0513B" w:rsidRDefault="006C348C" w:rsidP="00465374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  <w:r w:rsidRPr="00CE12EA"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  <w:t>–– припрема, одржава и врши контролу исправности лабораторијске оп</w:t>
            </w:r>
            <w:r w:rsidR="00C0513B"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  <w:t>реме;</w:t>
            </w:r>
          </w:p>
          <w:p w:rsidR="006C348C" w:rsidRPr="00CE12EA" w:rsidRDefault="006C348C" w:rsidP="00465374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  <w:r w:rsidRPr="00CE12EA"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  <w:t>– ради на биохемијским и другим анализаторима;</w:t>
            </w:r>
          </w:p>
          <w:p w:rsidR="006C348C" w:rsidRPr="00CE12EA" w:rsidRDefault="006C348C" w:rsidP="00465374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  <w:r w:rsidRPr="00CE12EA"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  <w:t>– изводи лабораторијске анализе биолошког материјала, у складу са номенклатуром услуга на секундарном и терцијарном нивоу здравствене заштите и установама на више нивоа здравствене заштите;</w:t>
            </w:r>
          </w:p>
          <w:p w:rsidR="006C348C" w:rsidRPr="00CE12EA" w:rsidRDefault="006C348C" w:rsidP="00465374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  <w:r w:rsidRPr="00CE12EA"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  <w:t>– врши прикупљање крви, компонената класичним и аферентним процедурама, тестирање крви, прераду, чување и дистрибуцију крви;</w:t>
            </w:r>
          </w:p>
          <w:p w:rsidR="006C348C" w:rsidRPr="00C0513B" w:rsidRDefault="006C348C" w:rsidP="00465374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  <w:r w:rsidRPr="00CE12EA"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  <w:t>– припрема лекове из крви фракционисањем плазме</w:t>
            </w:r>
          </w:p>
          <w:p w:rsidR="006C348C" w:rsidRPr="00CE12EA" w:rsidRDefault="006C348C" w:rsidP="00465374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  <w:r w:rsidRPr="00CE12EA"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  <w:t>– правилно одлаже медицински отпад;</w:t>
            </w:r>
          </w:p>
          <w:p w:rsidR="006C348C" w:rsidRPr="007B0F79" w:rsidRDefault="006C348C" w:rsidP="00465374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</w:rPr>
            </w:pPr>
          </w:p>
        </w:tc>
      </w:tr>
      <w:tr w:rsidR="006C348C" w:rsidRPr="00E1142A" w:rsidTr="005824E5">
        <w:tc>
          <w:tcPr>
            <w:tcW w:w="2178" w:type="dxa"/>
          </w:tcPr>
          <w:p w:rsidR="006C348C" w:rsidRPr="000D1357" w:rsidRDefault="006C348C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Стручна спрема образовање</w:t>
            </w:r>
          </w:p>
        </w:tc>
        <w:tc>
          <w:tcPr>
            <w:tcW w:w="8730" w:type="dxa"/>
          </w:tcPr>
          <w:p w:rsidR="006C348C" w:rsidRPr="00E1142A" w:rsidRDefault="00CE12EA" w:rsidP="00CE1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</w:t>
            </w:r>
            <w:r w:rsidR="006C348C" w:rsidRPr="00E1142A">
              <w:rPr>
                <w:rFonts w:ascii="Times New Roman" w:hAnsi="Times New Roman"/>
                <w:sz w:val="20"/>
                <w:szCs w:val="20"/>
              </w:rPr>
              <w:t>средње образовање медицинске струке</w:t>
            </w:r>
          </w:p>
          <w:p w:rsidR="006C348C" w:rsidRPr="00CE12EA" w:rsidRDefault="006C348C" w:rsidP="00465374">
            <w:pPr>
              <w:pStyle w:val="BlockText"/>
              <w:ind w:left="0" w:right="1" w:firstLine="720"/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6C348C" w:rsidRPr="00E1142A" w:rsidTr="005824E5">
        <w:tc>
          <w:tcPr>
            <w:tcW w:w="2178" w:type="dxa"/>
          </w:tcPr>
          <w:p w:rsidR="006C348C" w:rsidRPr="00FA5296" w:rsidRDefault="006C348C" w:rsidP="00465374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FA5296">
              <w:rPr>
                <w:rFonts w:ascii="Times New Roman" w:hAnsi="Times New Roman"/>
                <w:b/>
                <w:lang w:val="ru-RU"/>
              </w:rPr>
              <w:t>Додатна знања и испити/радно искуство</w:t>
            </w:r>
          </w:p>
        </w:tc>
        <w:tc>
          <w:tcPr>
            <w:tcW w:w="8730" w:type="dxa"/>
            <w:vAlign w:val="center"/>
          </w:tcPr>
          <w:p w:rsidR="006C348C" w:rsidRPr="00CE12EA" w:rsidRDefault="006C348C" w:rsidP="00465374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  <w:r w:rsidRPr="00CE12EA"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  <w:t>– стручни испит;</w:t>
            </w:r>
          </w:p>
          <w:p w:rsidR="006C348C" w:rsidRPr="00CE12EA" w:rsidRDefault="006C348C" w:rsidP="00465374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  <w:r w:rsidRPr="00CE12EA"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  <w:t>– лиценца;</w:t>
            </w:r>
          </w:p>
          <w:p w:rsidR="006C348C" w:rsidRPr="00CE12EA" w:rsidRDefault="006C348C" w:rsidP="00465374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  <w:r w:rsidRPr="00CE12EA"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  <w:t>– за лабораторијског техничара у трансфузиологији специјалистички испит за рад у служби за трансфузију крви;</w:t>
            </w:r>
          </w:p>
          <w:p w:rsidR="006C348C" w:rsidRPr="00CE12EA" w:rsidRDefault="006C348C" w:rsidP="00465374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  <w:r w:rsidRPr="00CE12EA"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  <w:t>– најмање шест месеци у наведеном звању.</w:t>
            </w:r>
          </w:p>
        </w:tc>
      </w:tr>
      <w:tr w:rsidR="006C348C" w:rsidRPr="00E1142A" w:rsidTr="005824E5">
        <w:tc>
          <w:tcPr>
            <w:tcW w:w="2178" w:type="dxa"/>
          </w:tcPr>
          <w:p w:rsidR="006C348C" w:rsidRPr="000D1357" w:rsidRDefault="006C348C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Број  извршилаца</w:t>
            </w:r>
          </w:p>
        </w:tc>
        <w:tc>
          <w:tcPr>
            <w:tcW w:w="8730" w:type="dxa"/>
          </w:tcPr>
          <w:p w:rsidR="006C348C" w:rsidRPr="00CE12EA" w:rsidRDefault="00C0513B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8</w:t>
            </w:r>
          </w:p>
        </w:tc>
      </w:tr>
    </w:tbl>
    <w:p w:rsidR="006C348C" w:rsidRDefault="006C348C" w:rsidP="006C348C">
      <w:pPr>
        <w:spacing w:after="0" w:line="240" w:lineRule="auto"/>
        <w:rPr>
          <w:b/>
          <w:sz w:val="24"/>
          <w:u w:val="single"/>
          <w:lang w:val="sr-Cyrl-CS"/>
        </w:rPr>
      </w:pPr>
    </w:p>
    <w:tbl>
      <w:tblPr>
        <w:tblW w:w="10881" w:type="dxa"/>
        <w:tblInd w:w="-26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69"/>
        <w:gridCol w:w="8712"/>
      </w:tblGrid>
      <w:tr w:rsidR="006C348C" w:rsidRPr="00E1142A" w:rsidTr="005824E5">
        <w:trPr>
          <w:trHeight w:val="526"/>
        </w:trPr>
        <w:tc>
          <w:tcPr>
            <w:tcW w:w="2169" w:type="dxa"/>
          </w:tcPr>
          <w:p w:rsidR="006C348C" w:rsidRPr="000D1357" w:rsidRDefault="006C348C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Назив радног места</w:t>
            </w:r>
          </w:p>
          <w:p w:rsidR="006C348C" w:rsidRPr="000D1357" w:rsidRDefault="006C348C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712" w:type="dxa"/>
          </w:tcPr>
          <w:p w:rsidR="00AD56D5" w:rsidRDefault="00AD56D5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AD56D5" w:rsidRPr="00AD56D5" w:rsidRDefault="00AD56D5" w:rsidP="00AD56D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-Виша медицинска сестра/техничар у трансфузиологији -</w:t>
            </w:r>
          </w:p>
          <w:p w:rsidR="006C348C" w:rsidRPr="00FA5296" w:rsidRDefault="006C348C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A529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службе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за снадбевање крвљу и крвним продуктима</w:t>
            </w:r>
          </w:p>
          <w:p w:rsidR="006C348C" w:rsidRPr="00DA7F9A" w:rsidRDefault="006C348C" w:rsidP="0046537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016859" w:rsidRPr="00E1142A" w:rsidTr="005824E5">
        <w:trPr>
          <w:trHeight w:val="526"/>
        </w:trPr>
        <w:tc>
          <w:tcPr>
            <w:tcW w:w="2169" w:type="dxa"/>
          </w:tcPr>
          <w:p w:rsidR="00016859" w:rsidRPr="00016859" w:rsidRDefault="00016859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Шифра радног места</w:t>
            </w:r>
          </w:p>
        </w:tc>
        <w:tc>
          <w:tcPr>
            <w:tcW w:w="8712" w:type="dxa"/>
          </w:tcPr>
          <w:p w:rsidR="00016859" w:rsidRPr="00016859" w:rsidRDefault="00016859" w:rsidP="000168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E5E5E3"/>
              </w:rPr>
              <w:t>Z031318</w:t>
            </w:r>
          </w:p>
        </w:tc>
      </w:tr>
      <w:tr w:rsidR="006C348C" w:rsidRPr="00E1142A" w:rsidTr="005824E5">
        <w:trPr>
          <w:trHeight w:val="488"/>
        </w:trPr>
        <w:tc>
          <w:tcPr>
            <w:tcW w:w="2169" w:type="dxa"/>
          </w:tcPr>
          <w:p w:rsidR="006C348C" w:rsidRDefault="006C348C" w:rsidP="00465374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  <w:p w:rsidR="00016859" w:rsidRDefault="00016859" w:rsidP="00465374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  <w:p w:rsidR="00016859" w:rsidRDefault="00016859" w:rsidP="00465374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  <w:p w:rsidR="00016859" w:rsidRDefault="00016859" w:rsidP="00465374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  <w:p w:rsidR="00016859" w:rsidRPr="00DA7F9A" w:rsidRDefault="00016859" w:rsidP="00465374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  <w:p w:rsidR="006C348C" w:rsidRPr="000D1357" w:rsidRDefault="006C348C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Општи типични</w:t>
            </w:r>
          </w:p>
          <w:p w:rsidR="006C348C" w:rsidRPr="000D1357" w:rsidRDefault="006C348C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опис посла</w:t>
            </w:r>
          </w:p>
        </w:tc>
        <w:tc>
          <w:tcPr>
            <w:tcW w:w="8712" w:type="dxa"/>
          </w:tcPr>
          <w:p w:rsidR="006C348C" w:rsidRPr="00E1142A" w:rsidRDefault="006C348C" w:rsidP="004653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348C" w:rsidRPr="00E1142A" w:rsidRDefault="006C348C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AD56D5" w:rsidRPr="00E1142A" w:rsidRDefault="00AD56D5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D56D5" w:rsidRPr="00016859" w:rsidRDefault="00016859" w:rsidP="00AD56D5">
            <w:pPr>
              <w:pStyle w:val="Default"/>
              <w:jc w:val="both"/>
              <w:rPr>
                <w:sz w:val="20"/>
                <w:szCs w:val="20"/>
              </w:rPr>
            </w:pPr>
            <w:r w:rsidRPr="00016859">
              <w:rPr>
                <w:sz w:val="20"/>
                <w:szCs w:val="20"/>
              </w:rPr>
              <w:t>-</w:t>
            </w:r>
            <w:r w:rsidR="00AD56D5" w:rsidRPr="00016859">
              <w:rPr>
                <w:sz w:val="20"/>
                <w:szCs w:val="20"/>
              </w:rPr>
              <w:t xml:space="preserve">планира и пружа услуге процеса здравствене неге и подршке пацијентима, у складу са праксом и стандардимa савремене здравствене неге, о чему води прописану медицинску документацију; </w:t>
            </w:r>
          </w:p>
          <w:p w:rsidR="00AD56D5" w:rsidRPr="00016859" w:rsidRDefault="00AD56D5" w:rsidP="00AD56D5">
            <w:pPr>
              <w:pStyle w:val="Default"/>
              <w:jc w:val="both"/>
              <w:rPr>
                <w:sz w:val="20"/>
                <w:szCs w:val="20"/>
              </w:rPr>
            </w:pPr>
            <w:r w:rsidRPr="00016859">
              <w:rPr>
                <w:sz w:val="20"/>
                <w:szCs w:val="20"/>
              </w:rPr>
              <w:t>– обавља сложене медицинске мере код болесника у поступку неге, терапије, дијагностике и рехабилитације</w:t>
            </w:r>
            <w:r w:rsidR="00016859" w:rsidRPr="00016859">
              <w:rPr>
                <w:sz w:val="20"/>
                <w:szCs w:val="20"/>
              </w:rPr>
              <w:t xml:space="preserve">; </w:t>
            </w:r>
          </w:p>
          <w:p w:rsidR="00AD56D5" w:rsidRPr="00016859" w:rsidRDefault="00AD56D5" w:rsidP="00AD56D5">
            <w:pPr>
              <w:pStyle w:val="Default"/>
              <w:jc w:val="both"/>
              <w:rPr>
                <w:sz w:val="20"/>
                <w:szCs w:val="20"/>
              </w:rPr>
            </w:pPr>
            <w:r w:rsidRPr="00016859">
              <w:rPr>
                <w:sz w:val="20"/>
                <w:szCs w:val="20"/>
              </w:rPr>
              <w:t xml:space="preserve">– учествује у пријему болесника, визити, посматра пацијента и обавештава лекара о стању пацијента; </w:t>
            </w:r>
          </w:p>
          <w:p w:rsidR="00AD56D5" w:rsidRPr="00016859" w:rsidRDefault="00AD56D5" w:rsidP="00AD56D5">
            <w:pPr>
              <w:pStyle w:val="Default"/>
              <w:jc w:val="both"/>
              <w:rPr>
                <w:sz w:val="20"/>
                <w:szCs w:val="20"/>
              </w:rPr>
            </w:pPr>
            <w:r w:rsidRPr="00016859">
              <w:rPr>
                <w:sz w:val="20"/>
                <w:szCs w:val="20"/>
              </w:rPr>
              <w:t xml:space="preserve">– прати опште стање пацијента, мери и евидентира виталне функције и друге показатеље; </w:t>
            </w:r>
          </w:p>
          <w:p w:rsidR="00AD56D5" w:rsidRPr="00016859" w:rsidRDefault="00AD56D5" w:rsidP="00AD56D5">
            <w:pPr>
              <w:pStyle w:val="Default"/>
              <w:jc w:val="both"/>
              <w:rPr>
                <w:sz w:val="20"/>
                <w:szCs w:val="20"/>
              </w:rPr>
            </w:pPr>
            <w:r w:rsidRPr="00016859">
              <w:rPr>
                <w:sz w:val="20"/>
                <w:szCs w:val="20"/>
              </w:rPr>
              <w:t xml:space="preserve">– припрема простор, медицинску опрему, инструменте и материјал за рад; </w:t>
            </w:r>
          </w:p>
          <w:p w:rsidR="00AD56D5" w:rsidRPr="00016859" w:rsidRDefault="00AD56D5" w:rsidP="00AD56D5">
            <w:pPr>
              <w:pStyle w:val="Default"/>
              <w:jc w:val="both"/>
              <w:rPr>
                <w:sz w:val="20"/>
                <w:szCs w:val="20"/>
              </w:rPr>
            </w:pPr>
            <w:r w:rsidRPr="00016859">
              <w:rPr>
                <w:sz w:val="20"/>
                <w:szCs w:val="20"/>
              </w:rPr>
              <w:t xml:space="preserve">– спроводи мере за спречавање интрахоспиталних инфекција; </w:t>
            </w:r>
          </w:p>
          <w:p w:rsidR="00AD56D5" w:rsidRPr="00016859" w:rsidRDefault="00AD56D5" w:rsidP="00AD56D5">
            <w:pPr>
              <w:pStyle w:val="Default"/>
              <w:jc w:val="both"/>
              <w:rPr>
                <w:sz w:val="20"/>
                <w:szCs w:val="20"/>
              </w:rPr>
            </w:pPr>
            <w:r w:rsidRPr="00016859">
              <w:rPr>
                <w:sz w:val="20"/>
                <w:szCs w:val="20"/>
              </w:rPr>
              <w:t xml:space="preserve">– учествује у набавци потребног материјала; </w:t>
            </w:r>
          </w:p>
          <w:p w:rsidR="00AD56D5" w:rsidRPr="00E1142A" w:rsidRDefault="00AD56D5" w:rsidP="000168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нaдглeдa спрoвoђeњe прoцeсa здрaвствeнe нeгe, </w:t>
            </w:r>
          </w:p>
          <w:p w:rsidR="00AD56D5" w:rsidRPr="00016859" w:rsidRDefault="00AD56D5" w:rsidP="00AD56D5">
            <w:pPr>
              <w:pStyle w:val="Default"/>
              <w:jc w:val="both"/>
              <w:rPr>
                <w:sz w:val="20"/>
                <w:szCs w:val="20"/>
              </w:rPr>
            </w:pPr>
            <w:r w:rsidRPr="00016859">
              <w:rPr>
                <w:sz w:val="20"/>
                <w:szCs w:val="20"/>
              </w:rPr>
              <w:t xml:space="preserve">– одлаже и уклања медицински отпад на прописани начин; </w:t>
            </w:r>
          </w:p>
          <w:p w:rsidR="00AD56D5" w:rsidRPr="00E1142A" w:rsidRDefault="00AD56D5" w:rsidP="00AD56D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прикупља, контролише и врши унос здравствено-статистичких извештаја; прати и врши унос показатеља квалитета здравствене заштите; учествује у спровођењу програма здравственог васпитања у школи, здравственој установи, заједници; израђује очигледна средства за здравствено-васпитни рад; прима, евидентира и дистрибуира промотивни материјал; учествује у раду саветовалишта за одвикавање од пушења – по потреби учествује у планирању индивидуалне исхране за поједине кориснике саветовалишта; </w:t>
            </w:r>
          </w:p>
          <w:p w:rsidR="006C348C" w:rsidRPr="00016859" w:rsidRDefault="006C348C" w:rsidP="00016859">
            <w:pPr>
              <w:pStyle w:val="NormalStefbullets1"/>
              <w:numPr>
                <w:ilvl w:val="0"/>
                <w:numId w:val="0"/>
              </w:numPr>
              <w:jc w:val="both"/>
              <w:rPr>
                <w:b/>
              </w:rPr>
            </w:pPr>
          </w:p>
        </w:tc>
      </w:tr>
      <w:tr w:rsidR="006C348C" w:rsidRPr="00E1142A" w:rsidTr="005824E5">
        <w:tc>
          <w:tcPr>
            <w:tcW w:w="2169" w:type="dxa"/>
          </w:tcPr>
          <w:p w:rsidR="006C348C" w:rsidRPr="000D1357" w:rsidRDefault="006C348C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Стручна спрема образовање</w:t>
            </w:r>
          </w:p>
        </w:tc>
        <w:tc>
          <w:tcPr>
            <w:tcW w:w="8712" w:type="dxa"/>
          </w:tcPr>
          <w:p w:rsidR="00AD56D5" w:rsidRPr="00016859" w:rsidRDefault="00AD56D5" w:rsidP="00AD56D5">
            <w:pPr>
              <w:pStyle w:val="Default"/>
              <w:jc w:val="both"/>
              <w:rPr>
                <w:sz w:val="20"/>
                <w:szCs w:val="20"/>
              </w:rPr>
            </w:pPr>
            <w:r w:rsidRPr="00016859">
              <w:rPr>
                <w:sz w:val="20"/>
                <w:szCs w:val="20"/>
              </w:rPr>
              <w:t xml:space="preserve">Високо образовање: </w:t>
            </w:r>
          </w:p>
          <w:p w:rsidR="00AD56D5" w:rsidRPr="00016859" w:rsidRDefault="00AD56D5" w:rsidP="00AD56D5">
            <w:pPr>
              <w:pStyle w:val="Default"/>
              <w:jc w:val="both"/>
              <w:rPr>
                <w:sz w:val="20"/>
                <w:szCs w:val="20"/>
              </w:rPr>
            </w:pPr>
            <w:r w:rsidRPr="00016859">
              <w:rPr>
                <w:sz w:val="20"/>
                <w:szCs w:val="20"/>
              </w:rPr>
              <w:t xml:space="preserve">– на студијама првог степена (основне струковне/академске студије) по пропису који уређује високо образовање, почев од 10. септембра 2005. године; </w:t>
            </w:r>
          </w:p>
          <w:p w:rsidR="006C348C" w:rsidRPr="00016859" w:rsidRDefault="00AD56D5" w:rsidP="00AD56D5">
            <w:pPr>
              <w:pStyle w:val="BlockText"/>
              <w:ind w:left="0" w:right="1" w:firstLine="720"/>
              <w:jc w:val="both"/>
              <w:rPr>
                <w:sz w:val="20"/>
                <w:szCs w:val="20"/>
                <w:lang w:val="sr-Cyrl-CS"/>
              </w:rPr>
            </w:pPr>
            <w:r w:rsidRPr="00016859">
              <w:rPr>
                <w:sz w:val="20"/>
                <w:szCs w:val="20"/>
              </w:rPr>
              <w:t xml:space="preserve">– на основним студијама у трајању од најмање две године, по пропису који је уређивао високо образовање до 10. септембра 2005. године. </w:t>
            </w:r>
          </w:p>
        </w:tc>
      </w:tr>
      <w:tr w:rsidR="006C348C" w:rsidRPr="00E1142A" w:rsidTr="005824E5">
        <w:tc>
          <w:tcPr>
            <w:tcW w:w="2169" w:type="dxa"/>
          </w:tcPr>
          <w:p w:rsidR="006C348C" w:rsidRPr="00FA5296" w:rsidRDefault="006C348C" w:rsidP="00465374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FA5296">
              <w:rPr>
                <w:rFonts w:ascii="Times New Roman" w:hAnsi="Times New Roman"/>
                <w:b/>
                <w:lang w:val="ru-RU"/>
              </w:rPr>
              <w:t>Додатна знања и испити/радно искуство</w:t>
            </w:r>
          </w:p>
        </w:tc>
        <w:tc>
          <w:tcPr>
            <w:tcW w:w="8712" w:type="dxa"/>
          </w:tcPr>
          <w:p w:rsidR="00016859" w:rsidRPr="00016859" w:rsidRDefault="00016859" w:rsidP="00016859">
            <w:pPr>
              <w:pStyle w:val="Default"/>
              <w:jc w:val="both"/>
              <w:rPr>
                <w:sz w:val="20"/>
                <w:szCs w:val="20"/>
              </w:rPr>
            </w:pPr>
            <w:r w:rsidRPr="00016859">
              <w:rPr>
                <w:sz w:val="20"/>
                <w:szCs w:val="20"/>
              </w:rPr>
              <w:t xml:space="preserve">стручни испит; </w:t>
            </w:r>
          </w:p>
          <w:p w:rsidR="00016859" w:rsidRPr="00016859" w:rsidRDefault="00016859" w:rsidP="00016859">
            <w:pPr>
              <w:pStyle w:val="Default"/>
              <w:jc w:val="both"/>
              <w:rPr>
                <w:sz w:val="20"/>
                <w:szCs w:val="20"/>
              </w:rPr>
            </w:pPr>
            <w:r w:rsidRPr="00016859">
              <w:rPr>
                <w:sz w:val="20"/>
                <w:szCs w:val="20"/>
              </w:rPr>
              <w:t xml:space="preserve">– лиценца; </w:t>
            </w:r>
          </w:p>
          <w:p w:rsidR="006C348C" w:rsidRPr="00E1142A" w:rsidRDefault="00016859" w:rsidP="000168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најмање шест месеци радног искуства у наведеном звању. </w:t>
            </w:r>
          </w:p>
        </w:tc>
      </w:tr>
      <w:tr w:rsidR="006C348C" w:rsidRPr="00E1142A" w:rsidTr="005824E5">
        <w:tc>
          <w:tcPr>
            <w:tcW w:w="2169" w:type="dxa"/>
          </w:tcPr>
          <w:p w:rsidR="006C348C" w:rsidRPr="000D1357" w:rsidRDefault="006C348C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Број  извршилаца</w:t>
            </w:r>
          </w:p>
        </w:tc>
        <w:tc>
          <w:tcPr>
            <w:tcW w:w="8712" w:type="dxa"/>
          </w:tcPr>
          <w:p w:rsidR="006C348C" w:rsidRPr="00016859" w:rsidRDefault="006C348C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1685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1</w:t>
            </w:r>
          </w:p>
        </w:tc>
      </w:tr>
    </w:tbl>
    <w:p w:rsidR="006C348C" w:rsidRDefault="006C348C" w:rsidP="006C348C">
      <w:pPr>
        <w:spacing w:after="0" w:line="240" w:lineRule="auto"/>
        <w:rPr>
          <w:b/>
          <w:sz w:val="24"/>
          <w:u w:val="single"/>
          <w:lang w:val="sr-Cyrl-CS"/>
        </w:rPr>
      </w:pPr>
    </w:p>
    <w:tbl>
      <w:tblPr>
        <w:tblW w:w="10899" w:type="dxa"/>
        <w:tblInd w:w="-26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69"/>
        <w:gridCol w:w="8730"/>
      </w:tblGrid>
      <w:tr w:rsidR="006C348C" w:rsidRPr="00E1142A" w:rsidTr="005824E5">
        <w:trPr>
          <w:trHeight w:val="526"/>
        </w:trPr>
        <w:tc>
          <w:tcPr>
            <w:tcW w:w="2169" w:type="dxa"/>
          </w:tcPr>
          <w:p w:rsidR="006C348C" w:rsidRPr="000D1357" w:rsidRDefault="006C348C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Назив радног места</w:t>
            </w:r>
          </w:p>
          <w:p w:rsidR="006C348C" w:rsidRPr="000D1357" w:rsidRDefault="006C348C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730" w:type="dxa"/>
          </w:tcPr>
          <w:p w:rsidR="006C348C" w:rsidRPr="00E1142A" w:rsidRDefault="006C348C" w:rsidP="0001685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6C348C" w:rsidRPr="00E1142A" w:rsidRDefault="006C348C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6C348C" w:rsidRPr="00E1142A" w:rsidRDefault="006C348C" w:rsidP="0001685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1142A">
              <w:rPr>
                <w:rFonts w:ascii="Times New Roman" w:hAnsi="Times New Roman"/>
                <w:b/>
              </w:rPr>
              <w:t>ПЕРАЧ ЛАБОРАТОРИЈСКОГ ПОСУЂА</w:t>
            </w:r>
          </w:p>
        </w:tc>
      </w:tr>
      <w:tr w:rsidR="00016859" w:rsidRPr="00E1142A" w:rsidTr="005824E5">
        <w:trPr>
          <w:trHeight w:val="526"/>
        </w:trPr>
        <w:tc>
          <w:tcPr>
            <w:tcW w:w="2169" w:type="dxa"/>
          </w:tcPr>
          <w:p w:rsidR="00016859" w:rsidRPr="00016859" w:rsidRDefault="00016859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Шифра радног места</w:t>
            </w:r>
          </w:p>
        </w:tc>
        <w:tc>
          <w:tcPr>
            <w:tcW w:w="8730" w:type="dxa"/>
          </w:tcPr>
          <w:p w:rsidR="00016859" w:rsidRPr="00E1142A" w:rsidRDefault="00016859" w:rsidP="00016859">
            <w:pPr>
              <w:spacing w:before="240" w:after="240" w:line="175" w:lineRule="atLeas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Z037300</w:t>
            </w:r>
          </w:p>
        </w:tc>
      </w:tr>
      <w:tr w:rsidR="006C348C" w:rsidRPr="00E1142A" w:rsidTr="005824E5">
        <w:trPr>
          <w:trHeight w:val="488"/>
        </w:trPr>
        <w:tc>
          <w:tcPr>
            <w:tcW w:w="2169" w:type="dxa"/>
          </w:tcPr>
          <w:p w:rsidR="006C348C" w:rsidRPr="00DA7F9A" w:rsidRDefault="006C348C" w:rsidP="00465374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  <w:p w:rsidR="006C348C" w:rsidRPr="000D1357" w:rsidRDefault="006C348C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Општи типични</w:t>
            </w:r>
          </w:p>
          <w:p w:rsidR="006C348C" w:rsidRPr="000D1357" w:rsidRDefault="006C348C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опис посла</w:t>
            </w:r>
          </w:p>
        </w:tc>
        <w:tc>
          <w:tcPr>
            <w:tcW w:w="8730" w:type="dxa"/>
          </w:tcPr>
          <w:p w:rsidR="00016859" w:rsidRPr="00E1142A" w:rsidRDefault="00016859" w:rsidP="004653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</w:t>
            </w:r>
            <w:r w:rsidR="006C348C" w:rsidRPr="00E1142A">
              <w:rPr>
                <w:rFonts w:ascii="Times New Roman" w:hAnsi="Times New Roman"/>
                <w:sz w:val="20"/>
                <w:szCs w:val="20"/>
              </w:rPr>
              <w:t xml:space="preserve">врши послове прања, сушења лабораторијског посуђа;  </w:t>
            </w:r>
          </w:p>
          <w:p w:rsidR="00016859" w:rsidRPr="00E1142A" w:rsidRDefault="006C348C" w:rsidP="004653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врши распоређивање лабораторијског посуђа по месту употребе;</w:t>
            </w:r>
          </w:p>
          <w:p w:rsidR="00016859" w:rsidRPr="00E1142A" w:rsidRDefault="006C348C" w:rsidP="004653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sym w:font="Symbol" w:char="F02D"/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 одржава хигијену радних површина у лабораторији;</w:t>
            </w:r>
          </w:p>
          <w:p w:rsidR="006C348C" w:rsidRPr="00E1142A" w:rsidRDefault="006C348C" w:rsidP="00016859">
            <w:pPr>
              <w:spacing w:after="0" w:line="240" w:lineRule="auto"/>
              <w:rPr>
                <w:rFonts w:ascii="Times New Roman" w:hAnsi="Times New Roman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sym w:font="Symbol" w:char="F02D"/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 на прописан начин уклања продукте рада у лабораторији</w:t>
            </w:r>
            <w:r w:rsidRPr="00E1142A">
              <w:rPr>
                <w:rFonts w:ascii="Times New Roman" w:hAnsi="Times New Roman"/>
              </w:rPr>
              <w:t>.</w:t>
            </w:r>
          </w:p>
        </w:tc>
      </w:tr>
      <w:tr w:rsidR="006C348C" w:rsidRPr="00E1142A" w:rsidTr="005824E5">
        <w:tc>
          <w:tcPr>
            <w:tcW w:w="2169" w:type="dxa"/>
          </w:tcPr>
          <w:p w:rsidR="006C348C" w:rsidRPr="000D1357" w:rsidRDefault="006C348C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Стручна спрема образовање</w:t>
            </w:r>
          </w:p>
        </w:tc>
        <w:tc>
          <w:tcPr>
            <w:tcW w:w="8730" w:type="dxa"/>
          </w:tcPr>
          <w:p w:rsidR="006C348C" w:rsidRPr="00C4059D" w:rsidRDefault="00016859" w:rsidP="00016859">
            <w:pPr>
              <w:pStyle w:val="BlockText"/>
              <w:ind w:left="0" w:right="1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Основна школа</w:t>
            </w:r>
          </w:p>
        </w:tc>
      </w:tr>
      <w:tr w:rsidR="006C348C" w:rsidRPr="00E1142A" w:rsidTr="005824E5">
        <w:tc>
          <w:tcPr>
            <w:tcW w:w="2169" w:type="dxa"/>
          </w:tcPr>
          <w:p w:rsidR="006C348C" w:rsidRPr="00FA5296" w:rsidRDefault="006C348C" w:rsidP="00465374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FA5296">
              <w:rPr>
                <w:rFonts w:ascii="Times New Roman" w:hAnsi="Times New Roman"/>
                <w:b/>
                <w:lang w:val="ru-RU"/>
              </w:rPr>
              <w:t>Додатна знања и испити/радно искуство</w:t>
            </w:r>
          </w:p>
        </w:tc>
        <w:tc>
          <w:tcPr>
            <w:tcW w:w="8730" w:type="dxa"/>
          </w:tcPr>
          <w:p w:rsidR="006C348C" w:rsidRPr="000D1357" w:rsidRDefault="00016859" w:rsidP="00465374">
            <w:pPr>
              <w:pStyle w:val="NoSpacing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</w:t>
            </w:r>
          </w:p>
        </w:tc>
      </w:tr>
      <w:tr w:rsidR="006C348C" w:rsidRPr="00E1142A" w:rsidTr="005824E5">
        <w:tc>
          <w:tcPr>
            <w:tcW w:w="2169" w:type="dxa"/>
          </w:tcPr>
          <w:p w:rsidR="006C348C" w:rsidRPr="000D1357" w:rsidRDefault="006C348C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Број  извршилаца</w:t>
            </w:r>
          </w:p>
        </w:tc>
        <w:tc>
          <w:tcPr>
            <w:tcW w:w="8730" w:type="dxa"/>
          </w:tcPr>
          <w:p w:rsidR="006C348C" w:rsidRPr="00DA7F9A" w:rsidRDefault="00016859" w:rsidP="00465374">
            <w:pPr>
              <w:spacing w:after="0" w:line="240" w:lineRule="auto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1</w:t>
            </w:r>
          </w:p>
        </w:tc>
      </w:tr>
    </w:tbl>
    <w:p w:rsidR="008E524C" w:rsidRDefault="008E524C" w:rsidP="000E4D1A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746" w:type="dxa"/>
        <w:tblInd w:w="-2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0"/>
        <w:gridCol w:w="2183"/>
        <w:gridCol w:w="850"/>
        <w:gridCol w:w="1503"/>
        <w:gridCol w:w="5560"/>
      </w:tblGrid>
      <w:tr w:rsidR="00073CF0" w:rsidRPr="00E1142A" w:rsidTr="003428D7">
        <w:trPr>
          <w:trHeight w:val="250"/>
        </w:trPr>
        <w:tc>
          <w:tcPr>
            <w:tcW w:w="10746" w:type="dxa"/>
            <w:gridSpan w:val="5"/>
            <w:shd w:val="clear" w:color="000000" w:fill="FFFF00"/>
            <w:noWrap/>
            <w:vAlign w:val="center"/>
            <w:hideMark/>
          </w:tcPr>
          <w:p w:rsidR="00073CF0" w:rsidRPr="00E1142A" w:rsidRDefault="005866B5" w:rsidP="00073CF0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E1142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</w:t>
            </w:r>
            <w:r w:rsidR="0051202F" w:rsidRPr="00E1142A">
              <w:rPr>
                <w:rFonts w:ascii="Times New Roman" w:hAnsi="Times New Roman"/>
                <w:b/>
                <w:bCs/>
                <w:sz w:val="24"/>
                <w:szCs w:val="24"/>
              </w:rPr>
              <w:t>2.13.</w:t>
            </w:r>
            <w:r w:rsidR="00073CF0" w:rsidRPr="00E1142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СЛУЖБА ЗА РАДИОЛОШКУ ДИЈАГНОСТИКУ</w:t>
            </w:r>
          </w:p>
          <w:p w:rsidR="00073CF0" w:rsidRPr="00E1142A" w:rsidRDefault="00073CF0" w:rsidP="00073C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073CF0" w:rsidRPr="00E1142A" w:rsidTr="003428D7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073CF0" w:rsidRPr="00E1142A" w:rsidRDefault="00073CF0" w:rsidP="00073CF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Р.бр.</w:t>
            </w:r>
          </w:p>
        </w:tc>
        <w:tc>
          <w:tcPr>
            <w:tcW w:w="2183" w:type="dxa"/>
            <w:shd w:val="clear" w:color="auto" w:fill="auto"/>
            <w:noWrap/>
            <w:vAlign w:val="center"/>
            <w:hideMark/>
          </w:tcPr>
          <w:p w:rsidR="00073CF0" w:rsidRPr="00E1142A" w:rsidRDefault="00073CF0" w:rsidP="00073CF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3CF0" w:rsidRPr="00E1142A" w:rsidRDefault="00073CF0" w:rsidP="00073CF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Бр. изврш.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073CF0" w:rsidRPr="00E1142A" w:rsidRDefault="00073CF0" w:rsidP="00383E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</w:t>
            </w:r>
          </w:p>
        </w:tc>
        <w:tc>
          <w:tcPr>
            <w:tcW w:w="5560" w:type="dxa"/>
            <w:shd w:val="clear" w:color="auto" w:fill="auto"/>
            <w:noWrap/>
            <w:vAlign w:val="center"/>
            <w:hideMark/>
          </w:tcPr>
          <w:p w:rsidR="00073CF0" w:rsidRPr="00E1142A" w:rsidRDefault="00073CF0" w:rsidP="00383E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Посебни услови</w:t>
            </w:r>
          </w:p>
        </w:tc>
      </w:tr>
      <w:tr w:rsidR="00073CF0" w:rsidRPr="00E1142A" w:rsidTr="0031184C">
        <w:trPr>
          <w:trHeight w:val="62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073CF0" w:rsidRPr="00E1142A" w:rsidRDefault="001B41E2" w:rsidP="00073CF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183" w:type="dxa"/>
            <w:shd w:val="clear" w:color="auto" w:fill="auto"/>
            <w:noWrap/>
            <w:vAlign w:val="center"/>
            <w:hideMark/>
          </w:tcPr>
          <w:p w:rsidR="00073CF0" w:rsidRPr="00E1142A" w:rsidRDefault="00073CF0" w:rsidP="00073C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Доктор медицине специјалиста </w:t>
            </w:r>
            <w:r w:rsidR="00EE17A3" w:rsidRPr="00E1142A">
              <w:rPr>
                <w:rFonts w:ascii="Times New Roman" w:hAnsi="Times New Roman"/>
                <w:sz w:val="20"/>
                <w:szCs w:val="20"/>
                <w:lang w:val="ru-RU"/>
              </w:rPr>
              <w:t>у радиолошкој дијагностици</w:t>
            </w: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-Начелник одељења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3CF0" w:rsidRPr="00E1142A" w:rsidRDefault="00073CF0" w:rsidP="00073C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073CF0" w:rsidRPr="00E1142A" w:rsidRDefault="00073CF0" w:rsidP="00073C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7.степен - Мед.фак. </w:t>
            </w:r>
          </w:p>
        </w:tc>
        <w:tc>
          <w:tcPr>
            <w:tcW w:w="5560" w:type="dxa"/>
            <w:shd w:val="clear" w:color="auto" w:fill="auto"/>
            <w:noWrap/>
            <w:vAlign w:val="center"/>
            <w:hideMark/>
          </w:tcPr>
          <w:p w:rsidR="00EE17A3" w:rsidRPr="00E1142A" w:rsidRDefault="00EE17A3" w:rsidP="00073C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EE17A3" w:rsidRDefault="00EE17A3" w:rsidP="00073C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1184C" w:rsidRPr="0031184C" w:rsidRDefault="0031184C" w:rsidP="00073C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E17A3" w:rsidRPr="00EE17A3" w:rsidRDefault="00EE17A3" w:rsidP="00EE17A3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EE17A3">
              <w:rPr>
                <w:sz w:val="20"/>
                <w:szCs w:val="20"/>
              </w:rPr>
              <w:t xml:space="preserve">стручни испит; </w:t>
            </w:r>
          </w:p>
          <w:p w:rsidR="00EE17A3" w:rsidRPr="00EE17A3" w:rsidRDefault="00EE17A3" w:rsidP="00EE17A3">
            <w:pPr>
              <w:pStyle w:val="Default"/>
              <w:jc w:val="both"/>
              <w:rPr>
                <w:sz w:val="20"/>
                <w:szCs w:val="20"/>
              </w:rPr>
            </w:pPr>
            <w:r w:rsidRPr="00EE17A3">
              <w:rPr>
                <w:sz w:val="20"/>
                <w:szCs w:val="20"/>
              </w:rPr>
              <w:t xml:space="preserve">– лиценца; </w:t>
            </w:r>
          </w:p>
          <w:p w:rsidR="00EE17A3" w:rsidRPr="00EE17A3" w:rsidRDefault="00EE17A3" w:rsidP="00EE17A3">
            <w:pPr>
              <w:pStyle w:val="Default"/>
              <w:jc w:val="both"/>
              <w:rPr>
                <w:sz w:val="20"/>
                <w:szCs w:val="20"/>
              </w:rPr>
            </w:pPr>
            <w:r w:rsidRPr="00EE17A3">
              <w:rPr>
                <w:sz w:val="20"/>
                <w:szCs w:val="20"/>
              </w:rPr>
              <w:t xml:space="preserve">– специјалистички испит; </w:t>
            </w:r>
          </w:p>
          <w:p w:rsidR="00EE17A3" w:rsidRPr="00E1142A" w:rsidRDefault="00EE17A3" w:rsidP="00EE17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најмање три године и шест месеци радног искуства у звању доктора медицине. </w:t>
            </w:r>
          </w:p>
          <w:p w:rsidR="00EE17A3" w:rsidRPr="00E1142A" w:rsidRDefault="00EE17A3" w:rsidP="00073C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073CF0" w:rsidRPr="00E1142A" w:rsidRDefault="00073CF0" w:rsidP="00EE17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73CF0" w:rsidRPr="00E1142A" w:rsidTr="003428D7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073CF0" w:rsidRPr="00E1142A" w:rsidRDefault="001B41E2" w:rsidP="00073CF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183" w:type="dxa"/>
            <w:shd w:val="clear" w:color="auto" w:fill="auto"/>
            <w:noWrap/>
            <w:vAlign w:val="center"/>
            <w:hideMark/>
          </w:tcPr>
          <w:p w:rsidR="00073CF0" w:rsidRPr="00E1142A" w:rsidRDefault="00EE17A3" w:rsidP="00EE1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Доктор медицине специјалиста у радиолошкој дијагностици-шеф </w:t>
            </w:r>
            <w:r w:rsidR="00F339C6"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кабинета</w:t>
            </w: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за радиолошку дијагностику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3CF0" w:rsidRPr="00E1142A" w:rsidRDefault="00073CF0" w:rsidP="00073C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073CF0" w:rsidRPr="00E1142A" w:rsidRDefault="00073CF0" w:rsidP="00073C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560" w:type="dxa"/>
            <w:shd w:val="clear" w:color="auto" w:fill="auto"/>
            <w:noWrap/>
            <w:vAlign w:val="center"/>
            <w:hideMark/>
          </w:tcPr>
          <w:p w:rsidR="00383E81" w:rsidRPr="00EE17A3" w:rsidRDefault="00383E81" w:rsidP="00383E81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EE17A3">
              <w:rPr>
                <w:sz w:val="20"/>
                <w:szCs w:val="20"/>
              </w:rPr>
              <w:t xml:space="preserve">стручни испит; </w:t>
            </w:r>
          </w:p>
          <w:p w:rsidR="00383E81" w:rsidRPr="00EE17A3" w:rsidRDefault="00383E81" w:rsidP="00383E81">
            <w:pPr>
              <w:pStyle w:val="Default"/>
              <w:jc w:val="both"/>
              <w:rPr>
                <w:sz w:val="20"/>
                <w:szCs w:val="20"/>
              </w:rPr>
            </w:pPr>
            <w:r w:rsidRPr="00EE17A3">
              <w:rPr>
                <w:sz w:val="20"/>
                <w:szCs w:val="20"/>
              </w:rPr>
              <w:t xml:space="preserve">– лиценца; </w:t>
            </w:r>
          </w:p>
          <w:p w:rsidR="00383E81" w:rsidRPr="00EE17A3" w:rsidRDefault="00383E81" w:rsidP="00383E81">
            <w:pPr>
              <w:pStyle w:val="Default"/>
              <w:jc w:val="both"/>
              <w:rPr>
                <w:sz w:val="20"/>
                <w:szCs w:val="20"/>
              </w:rPr>
            </w:pPr>
            <w:r w:rsidRPr="00EE17A3">
              <w:rPr>
                <w:sz w:val="20"/>
                <w:szCs w:val="20"/>
              </w:rPr>
              <w:t xml:space="preserve">– специјалистички испит; </w:t>
            </w:r>
          </w:p>
          <w:p w:rsidR="00383E81" w:rsidRPr="00E1142A" w:rsidRDefault="00383E81" w:rsidP="00383E8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најмање три године и шест месеци радног искуства у звању доктора медицине. </w:t>
            </w:r>
          </w:p>
          <w:p w:rsidR="00073CF0" w:rsidRPr="00E1142A" w:rsidRDefault="00073CF0" w:rsidP="00073C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EE17A3" w:rsidRPr="00E1142A" w:rsidTr="003428D7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EE17A3" w:rsidRPr="00E1142A" w:rsidRDefault="001B41E2" w:rsidP="00073CF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183" w:type="dxa"/>
            <w:shd w:val="clear" w:color="auto" w:fill="auto"/>
            <w:noWrap/>
            <w:vAlign w:val="center"/>
            <w:hideMark/>
          </w:tcPr>
          <w:p w:rsidR="00EE17A3" w:rsidRPr="00E1142A" w:rsidRDefault="00EE17A3" w:rsidP="00EE1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у радиолошкој дијагностици-кабинет за ултразвучну дијагностику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17A3" w:rsidRPr="00E1142A" w:rsidRDefault="00EE17A3" w:rsidP="001B41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EE17A3" w:rsidRPr="00E1142A" w:rsidRDefault="00EE17A3" w:rsidP="001B4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560" w:type="dxa"/>
            <w:shd w:val="clear" w:color="auto" w:fill="auto"/>
            <w:noWrap/>
            <w:vAlign w:val="center"/>
            <w:hideMark/>
          </w:tcPr>
          <w:p w:rsidR="00383E81" w:rsidRPr="00EE17A3" w:rsidRDefault="00383E81" w:rsidP="00383E81">
            <w:pPr>
              <w:pStyle w:val="Default"/>
              <w:jc w:val="both"/>
              <w:rPr>
                <w:sz w:val="20"/>
                <w:szCs w:val="20"/>
              </w:rPr>
            </w:pPr>
            <w:r w:rsidRPr="00EE17A3">
              <w:rPr>
                <w:sz w:val="20"/>
                <w:szCs w:val="20"/>
              </w:rPr>
              <w:t xml:space="preserve">стручни испит; </w:t>
            </w:r>
          </w:p>
          <w:p w:rsidR="00383E81" w:rsidRPr="00EE17A3" w:rsidRDefault="00383E81" w:rsidP="00383E81">
            <w:pPr>
              <w:pStyle w:val="Default"/>
              <w:jc w:val="both"/>
              <w:rPr>
                <w:sz w:val="20"/>
                <w:szCs w:val="20"/>
              </w:rPr>
            </w:pPr>
            <w:r w:rsidRPr="00EE17A3">
              <w:rPr>
                <w:sz w:val="20"/>
                <w:szCs w:val="20"/>
              </w:rPr>
              <w:t xml:space="preserve">– лиценца; </w:t>
            </w:r>
          </w:p>
          <w:p w:rsidR="00383E81" w:rsidRPr="00EE17A3" w:rsidRDefault="00383E81" w:rsidP="00383E81">
            <w:pPr>
              <w:pStyle w:val="Default"/>
              <w:jc w:val="both"/>
              <w:rPr>
                <w:sz w:val="20"/>
                <w:szCs w:val="20"/>
              </w:rPr>
            </w:pPr>
            <w:r w:rsidRPr="00EE17A3">
              <w:rPr>
                <w:sz w:val="20"/>
                <w:szCs w:val="20"/>
              </w:rPr>
              <w:t xml:space="preserve">– специјалистички испит; </w:t>
            </w:r>
          </w:p>
          <w:p w:rsidR="00383E81" w:rsidRPr="00E1142A" w:rsidRDefault="00383E81" w:rsidP="00383E8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најмање три године и шест месеци радног искуства у звању доктора медицине. </w:t>
            </w:r>
          </w:p>
          <w:p w:rsidR="00EE17A3" w:rsidRPr="00E1142A" w:rsidRDefault="00EE17A3" w:rsidP="001B4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EE17A3" w:rsidRPr="00E1142A" w:rsidTr="003428D7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EE17A3" w:rsidRPr="00E1142A" w:rsidRDefault="001B41E2" w:rsidP="00073CF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183" w:type="dxa"/>
            <w:shd w:val="clear" w:color="auto" w:fill="auto"/>
            <w:noWrap/>
            <w:vAlign w:val="center"/>
            <w:hideMark/>
          </w:tcPr>
          <w:p w:rsidR="00EE17A3" w:rsidRPr="00E1142A" w:rsidRDefault="00EE17A3" w:rsidP="00EE1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у радиолошкој дијагностици-шеф кабинета  за ЦТ дијагностику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17A3" w:rsidRPr="00E1142A" w:rsidRDefault="00EE17A3" w:rsidP="001B41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EE17A3" w:rsidRPr="00E1142A" w:rsidRDefault="00EE17A3" w:rsidP="001B4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560" w:type="dxa"/>
            <w:shd w:val="clear" w:color="auto" w:fill="auto"/>
            <w:noWrap/>
            <w:vAlign w:val="center"/>
            <w:hideMark/>
          </w:tcPr>
          <w:p w:rsidR="00383E81" w:rsidRPr="00EE17A3" w:rsidRDefault="00383E81" w:rsidP="00383E81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EE17A3">
              <w:rPr>
                <w:sz w:val="20"/>
                <w:szCs w:val="20"/>
              </w:rPr>
              <w:t xml:space="preserve">стручни испит; </w:t>
            </w:r>
          </w:p>
          <w:p w:rsidR="00383E81" w:rsidRPr="00EE17A3" w:rsidRDefault="00383E81" w:rsidP="00383E81">
            <w:pPr>
              <w:pStyle w:val="Default"/>
              <w:jc w:val="both"/>
              <w:rPr>
                <w:sz w:val="20"/>
                <w:szCs w:val="20"/>
              </w:rPr>
            </w:pPr>
            <w:r w:rsidRPr="00EE17A3">
              <w:rPr>
                <w:sz w:val="20"/>
                <w:szCs w:val="20"/>
              </w:rPr>
              <w:t xml:space="preserve">– лиценца; </w:t>
            </w:r>
          </w:p>
          <w:p w:rsidR="00383E81" w:rsidRPr="00EE17A3" w:rsidRDefault="00383E81" w:rsidP="00383E81">
            <w:pPr>
              <w:pStyle w:val="Default"/>
              <w:jc w:val="both"/>
              <w:rPr>
                <w:sz w:val="20"/>
                <w:szCs w:val="20"/>
              </w:rPr>
            </w:pPr>
            <w:r w:rsidRPr="00EE17A3">
              <w:rPr>
                <w:sz w:val="20"/>
                <w:szCs w:val="20"/>
              </w:rPr>
              <w:t xml:space="preserve">– специјалистички испит; </w:t>
            </w:r>
          </w:p>
          <w:p w:rsidR="00383E81" w:rsidRPr="00E1142A" w:rsidRDefault="00383E81" w:rsidP="00383E8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најмање три године и шест месеци радног искуства у звању доктора медицине. </w:t>
            </w:r>
          </w:p>
          <w:p w:rsidR="00EE17A3" w:rsidRPr="00E1142A" w:rsidRDefault="00EE17A3" w:rsidP="001B4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EE17A3" w:rsidRPr="00E1142A" w:rsidTr="003428D7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EE17A3" w:rsidRPr="00E1142A" w:rsidRDefault="001B41E2" w:rsidP="00073CF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183" w:type="dxa"/>
            <w:shd w:val="clear" w:color="auto" w:fill="auto"/>
            <w:noWrap/>
            <w:vAlign w:val="center"/>
            <w:hideMark/>
          </w:tcPr>
          <w:p w:rsidR="00EE17A3" w:rsidRPr="00E1142A" w:rsidRDefault="00EE17A3" w:rsidP="001B4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у радиолошкој дијагностици-шеф кабинета   за мамографију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17A3" w:rsidRPr="00E1142A" w:rsidRDefault="00EE17A3" w:rsidP="001B41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EE17A3" w:rsidRPr="00E1142A" w:rsidRDefault="00EE17A3" w:rsidP="001B4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560" w:type="dxa"/>
            <w:shd w:val="clear" w:color="auto" w:fill="auto"/>
            <w:noWrap/>
            <w:vAlign w:val="center"/>
            <w:hideMark/>
          </w:tcPr>
          <w:p w:rsidR="00383E81" w:rsidRPr="00EE17A3" w:rsidRDefault="00EE17A3" w:rsidP="00383E81">
            <w:pPr>
              <w:pStyle w:val="Default"/>
              <w:jc w:val="both"/>
              <w:rPr>
                <w:sz w:val="20"/>
                <w:szCs w:val="20"/>
              </w:rPr>
            </w:pPr>
            <w:r w:rsidRPr="00FA5296">
              <w:rPr>
                <w:sz w:val="20"/>
                <w:szCs w:val="20"/>
                <w:lang w:val="ru-RU"/>
              </w:rPr>
              <w:t xml:space="preserve">- </w:t>
            </w:r>
            <w:r w:rsidR="00383E81" w:rsidRPr="00EE17A3">
              <w:rPr>
                <w:sz w:val="20"/>
                <w:szCs w:val="20"/>
              </w:rPr>
              <w:t xml:space="preserve">стручни испит; </w:t>
            </w:r>
          </w:p>
          <w:p w:rsidR="00383E81" w:rsidRPr="00EE17A3" w:rsidRDefault="00383E81" w:rsidP="00383E81">
            <w:pPr>
              <w:pStyle w:val="Default"/>
              <w:jc w:val="both"/>
              <w:rPr>
                <w:sz w:val="20"/>
                <w:szCs w:val="20"/>
              </w:rPr>
            </w:pPr>
            <w:r w:rsidRPr="00EE17A3">
              <w:rPr>
                <w:sz w:val="20"/>
                <w:szCs w:val="20"/>
              </w:rPr>
              <w:t xml:space="preserve">– лиценца; </w:t>
            </w:r>
          </w:p>
          <w:p w:rsidR="00383E81" w:rsidRPr="00EE17A3" w:rsidRDefault="00383E81" w:rsidP="00383E81">
            <w:pPr>
              <w:pStyle w:val="Default"/>
              <w:jc w:val="both"/>
              <w:rPr>
                <w:sz w:val="20"/>
                <w:szCs w:val="20"/>
              </w:rPr>
            </w:pPr>
            <w:r w:rsidRPr="00EE17A3">
              <w:rPr>
                <w:sz w:val="20"/>
                <w:szCs w:val="20"/>
              </w:rPr>
              <w:t xml:space="preserve">– специјалистички испит; </w:t>
            </w:r>
          </w:p>
          <w:p w:rsidR="00383E81" w:rsidRPr="00E1142A" w:rsidRDefault="00383E81" w:rsidP="00383E8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најмање три године и шест месеци радног искуства у звању доктора медицине. </w:t>
            </w:r>
          </w:p>
          <w:p w:rsidR="00383E81" w:rsidRPr="00E1142A" w:rsidRDefault="00383E81" w:rsidP="00383E8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EE17A3" w:rsidRPr="00E1142A" w:rsidRDefault="00EE17A3" w:rsidP="001B4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EE17A3" w:rsidRPr="00E1142A" w:rsidTr="003428D7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EE17A3" w:rsidRPr="00E1142A" w:rsidRDefault="001B41E2" w:rsidP="00073CF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183" w:type="dxa"/>
            <w:shd w:val="clear" w:color="auto" w:fill="auto"/>
            <w:noWrap/>
            <w:vAlign w:val="center"/>
            <w:hideMark/>
          </w:tcPr>
          <w:p w:rsidR="00EE17A3" w:rsidRPr="00E1142A" w:rsidRDefault="00EE17A3" w:rsidP="00EE1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Доктор медицине специјалиста у радиолошкој дијагностици-шеф кабинета  за </w:t>
            </w:r>
            <w:r w:rsidR="00F339C6"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доплер крвних судова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17A3" w:rsidRPr="00E1142A" w:rsidRDefault="00EE17A3" w:rsidP="001B41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EE17A3" w:rsidRPr="00E1142A" w:rsidRDefault="00EE17A3" w:rsidP="001B4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560" w:type="dxa"/>
            <w:shd w:val="clear" w:color="auto" w:fill="auto"/>
            <w:noWrap/>
            <w:vAlign w:val="center"/>
            <w:hideMark/>
          </w:tcPr>
          <w:p w:rsidR="00383E81" w:rsidRPr="00EE17A3" w:rsidRDefault="00383E81" w:rsidP="00383E81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EE17A3">
              <w:rPr>
                <w:sz w:val="20"/>
                <w:szCs w:val="20"/>
              </w:rPr>
              <w:t xml:space="preserve">стручни испит; </w:t>
            </w:r>
          </w:p>
          <w:p w:rsidR="00383E81" w:rsidRPr="00EE17A3" w:rsidRDefault="00383E81" w:rsidP="00383E81">
            <w:pPr>
              <w:pStyle w:val="Default"/>
              <w:jc w:val="both"/>
              <w:rPr>
                <w:sz w:val="20"/>
                <w:szCs w:val="20"/>
              </w:rPr>
            </w:pPr>
            <w:r w:rsidRPr="00EE17A3">
              <w:rPr>
                <w:sz w:val="20"/>
                <w:szCs w:val="20"/>
              </w:rPr>
              <w:t xml:space="preserve">– лиценца; </w:t>
            </w:r>
          </w:p>
          <w:p w:rsidR="00383E81" w:rsidRPr="00EE17A3" w:rsidRDefault="00383E81" w:rsidP="00383E81">
            <w:pPr>
              <w:pStyle w:val="Default"/>
              <w:jc w:val="both"/>
              <w:rPr>
                <w:sz w:val="20"/>
                <w:szCs w:val="20"/>
              </w:rPr>
            </w:pPr>
            <w:r w:rsidRPr="00EE17A3">
              <w:rPr>
                <w:sz w:val="20"/>
                <w:szCs w:val="20"/>
              </w:rPr>
              <w:t xml:space="preserve">– специјалистички испит; </w:t>
            </w:r>
          </w:p>
          <w:p w:rsidR="00383E81" w:rsidRPr="00E1142A" w:rsidRDefault="00383E81" w:rsidP="00383E8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најмање три године и шест месеци радног искуства у звању доктора медицине. </w:t>
            </w:r>
          </w:p>
          <w:p w:rsidR="00EE17A3" w:rsidRPr="00E1142A" w:rsidRDefault="00EE17A3" w:rsidP="001B4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5866B5" w:rsidRPr="00E1142A" w:rsidTr="0031184C">
        <w:trPr>
          <w:trHeight w:val="1169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5866B5" w:rsidRPr="00E1142A" w:rsidRDefault="001B41E2" w:rsidP="00073CF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183" w:type="dxa"/>
            <w:shd w:val="clear" w:color="auto" w:fill="auto"/>
            <w:noWrap/>
            <w:vAlign w:val="center"/>
            <w:hideMark/>
          </w:tcPr>
          <w:p w:rsidR="005866B5" w:rsidRPr="00E1142A" w:rsidRDefault="005866B5" w:rsidP="001B41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у радиолошкој дијагностици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866B5" w:rsidRPr="00E1142A" w:rsidRDefault="00F339C6" w:rsidP="001B41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5866B5" w:rsidRPr="00E1142A" w:rsidRDefault="005866B5" w:rsidP="001B4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560" w:type="dxa"/>
            <w:shd w:val="clear" w:color="auto" w:fill="auto"/>
            <w:noWrap/>
            <w:vAlign w:val="center"/>
            <w:hideMark/>
          </w:tcPr>
          <w:p w:rsidR="005866B5" w:rsidRPr="00EE17A3" w:rsidRDefault="005866B5" w:rsidP="001B41E2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EE17A3">
              <w:rPr>
                <w:sz w:val="20"/>
                <w:szCs w:val="20"/>
              </w:rPr>
              <w:t xml:space="preserve">стручни испит; </w:t>
            </w:r>
          </w:p>
          <w:p w:rsidR="005866B5" w:rsidRPr="00EE17A3" w:rsidRDefault="005866B5" w:rsidP="001B41E2">
            <w:pPr>
              <w:pStyle w:val="Default"/>
              <w:jc w:val="both"/>
              <w:rPr>
                <w:sz w:val="20"/>
                <w:szCs w:val="20"/>
              </w:rPr>
            </w:pPr>
            <w:r w:rsidRPr="00EE17A3">
              <w:rPr>
                <w:sz w:val="20"/>
                <w:szCs w:val="20"/>
              </w:rPr>
              <w:t xml:space="preserve">– лиценца; </w:t>
            </w:r>
          </w:p>
          <w:p w:rsidR="005866B5" w:rsidRPr="00EE17A3" w:rsidRDefault="005866B5" w:rsidP="001B41E2">
            <w:pPr>
              <w:pStyle w:val="Default"/>
              <w:jc w:val="both"/>
              <w:rPr>
                <w:sz w:val="20"/>
                <w:szCs w:val="20"/>
              </w:rPr>
            </w:pPr>
            <w:r w:rsidRPr="00EE17A3">
              <w:rPr>
                <w:sz w:val="20"/>
                <w:szCs w:val="20"/>
              </w:rPr>
              <w:t xml:space="preserve">– специјалистички испит; </w:t>
            </w:r>
          </w:p>
          <w:p w:rsidR="005866B5" w:rsidRDefault="005866B5" w:rsidP="001B4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најмање три године и шест месеци радног искуства у звању доктора медицине. </w:t>
            </w:r>
          </w:p>
          <w:p w:rsidR="0031184C" w:rsidRPr="0031184C" w:rsidRDefault="0031184C" w:rsidP="001B4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3CF0" w:rsidRPr="00E1142A" w:rsidTr="003428D7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073CF0" w:rsidRPr="00E1142A" w:rsidRDefault="001B41E2" w:rsidP="00073CF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183" w:type="dxa"/>
            <w:shd w:val="clear" w:color="auto" w:fill="auto"/>
            <w:noWrap/>
            <w:vAlign w:val="center"/>
            <w:hideMark/>
          </w:tcPr>
          <w:p w:rsidR="00073CF0" w:rsidRPr="00E1142A" w:rsidRDefault="00073CF0" w:rsidP="00073C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Доктор медицине на специјализацији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3CF0" w:rsidRPr="00E1142A" w:rsidRDefault="00073CF0" w:rsidP="00073C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073CF0" w:rsidRPr="00E1142A" w:rsidRDefault="00073CF0" w:rsidP="00073C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560" w:type="dxa"/>
            <w:shd w:val="clear" w:color="auto" w:fill="auto"/>
            <w:noWrap/>
            <w:vAlign w:val="center"/>
            <w:hideMark/>
          </w:tcPr>
          <w:p w:rsidR="00073CF0" w:rsidRPr="00E1142A" w:rsidRDefault="00073CF0" w:rsidP="00073C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073CF0" w:rsidRPr="00E1142A" w:rsidRDefault="00073CF0" w:rsidP="00073C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</w:tc>
      </w:tr>
      <w:tr w:rsidR="00F339C6" w:rsidRPr="00E1142A" w:rsidTr="003428D7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F339C6" w:rsidRPr="00E1142A" w:rsidRDefault="001B41E2" w:rsidP="00073CF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183" w:type="dxa"/>
            <w:shd w:val="clear" w:color="auto" w:fill="auto"/>
            <w:noWrap/>
            <w:vAlign w:val="center"/>
            <w:hideMark/>
          </w:tcPr>
          <w:p w:rsidR="00F339C6" w:rsidRPr="00F339C6" w:rsidRDefault="00F339C6" w:rsidP="00F339C6">
            <w:pPr>
              <w:pStyle w:val="Default"/>
              <w:jc w:val="center"/>
              <w:rPr>
                <w:sz w:val="20"/>
                <w:szCs w:val="20"/>
              </w:rPr>
            </w:pPr>
            <w:r w:rsidRPr="00F339C6">
              <w:rPr>
                <w:sz w:val="20"/>
                <w:szCs w:val="20"/>
              </w:rPr>
              <w:t xml:space="preserve">Виша медицинска сестра/техничар у дијагностици-главни техничар службе </w:t>
            </w:r>
          </w:p>
          <w:p w:rsidR="00F339C6" w:rsidRPr="00E1142A" w:rsidRDefault="00F339C6" w:rsidP="00073C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339C6" w:rsidRPr="00E1142A" w:rsidRDefault="00F339C6" w:rsidP="00073C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F339C6" w:rsidRPr="00E1142A" w:rsidRDefault="00F339C6" w:rsidP="00F339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6 степен стручне спреме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:rsidR="00F339C6" w:rsidRPr="00F339C6" w:rsidRDefault="00F339C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F339C6">
              <w:rPr>
                <w:sz w:val="20"/>
                <w:szCs w:val="20"/>
              </w:rPr>
              <w:t xml:space="preserve">стручни испит; </w:t>
            </w:r>
          </w:p>
          <w:p w:rsidR="00F339C6" w:rsidRPr="00F339C6" w:rsidRDefault="00F339C6">
            <w:pPr>
              <w:pStyle w:val="Default"/>
              <w:rPr>
                <w:sz w:val="20"/>
                <w:szCs w:val="20"/>
              </w:rPr>
            </w:pPr>
            <w:r w:rsidRPr="00F339C6">
              <w:rPr>
                <w:sz w:val="20"/>
                <w:szCs w:val="20"/>
              </w:rPr>
              <w:t xml:space="preserve">– лиценца; </w:t>
            </w:r>
          </w:p>
          <w:p w:rsidR="00F339C6" w:rsidRDefault="00F339C6">
            <w:pPr>
              <w:pStyle w:val="Default"/>
              <w:rPr>
                <w:sz w:val="23"/>
                <w:szCs w:val="23"/>
              </w:rPr>
            </w:pPr>
            <w:r w:rsidRPr="00F339C6">
              <w:rPr>
                <w:sz w:val="20"/>
                <w:szCs w:val="20"/>
              </w:rPr>
              <w:t>– најмање шест месеци радног искуства у наведеном звању.</w:t>
            </w:r>
            <w:r>
              <w:rPr>
                <w:sz w:val="23"/>
                <w:szCs w:val="23"/>
              </w:rPr>
              <w:t xml:space="preserve"> </w:t>
            </w:r>
          </w:p>
        </w:tc>
      </w:tr>
      <w:tr w:rsidR="00F339C6" w:rsidRPr="00E1142A" w:rsidTr="003428D7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F339C6" w:rsidRPr="00E1142A" w:rsidRDefault="001B41E2" w:rsidP="00073CF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183" w:type="dxa"/>
            <w:shd w:val="clear" w:color="auto" w:fill="auto"/>
            <w:noWrap/>
            <w:vAlign w:val="center"/>
            <w:hideMark/>
          </w:tcPr>
          <w:p w:rsidR="00F339C6" w:rsidRPr="00F339C6" w:rsidRDefault="00F339C6" w:rsidP="001B41E2">
            <w:pPr>
              <w:pStyle w:val="Default"/>
              <w:jc w:val="center"/>
              <w:rPr>
                <w:sz w:val="20"/>
                <w:szCs w:val="20"/>
              </w:rPr>
            </w:pPr>
            <w:r w:rsidRPr="00F339C6">
              <w:rPr>
                <w:sz w:val="20"/>
                <w:szCs w:val="20"/>
              </w:rPr>
              <w:t>Виша медицинска сестра/техничар у дијагностици</w:t>
            </w:r>
          </w:p>
          <w:p w:rsidR="00F339C6" w:rsidRPr="000A205F" w:rsidRDefault="000A205F" w:rsidP="001B41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(Струковни рад.техничар)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339C6" w:rsidRPr="00E1142A" w:rsidRDefault="00F339C6" w:rsidP="001B41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F339C6" w:rsidRPr="00E1142A" w:rsidRDefault="00F339C6" w:rsidP="001B41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6 степен стручне спреме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:rsidR="00F339C6" w:rsidRPr="00F339C6" w:rsidRDefault="00F339C6" w:rsidP="001B41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F339C6">
              <w:rPr>
                <w:sz w:val="20"/>
                <w:szCs w:val="20"/>
              </w:rPr>
              <w:t xml:space="preserve">стручни испит; </w:t>
            </w:r>
          </w:p>
          <w:p w:rsidR="00F339C6" w:rsidRPr="00F339C6" w:rsidRDefault="00F339C6" w:rsidP="001B41E2">
            <w:pPr>
              <w:pStyle w:val="Default"/>
              <w:rPr>
                <w:sz w:val="20"/>
                <w:szCs w:val="20"/>
              </w:rPr>
            </w:pPr>
            <w:r w:rsidRPr="00F339C6">
              <w:rPr>
                <w:sz w:val="20"/>
                <w:szCs w:val="20"/>
              </w:rPr>
              <w:t xml:space="preserve">– лиценца; </w:t>
            </w:r>
          </w:p>
          <w:p w:rsidR="00F339C6" w:rsidRDefault="00F339C6" w:rsidP="001B41E2">
            <w:pPr>
              <w:pStyle w:val="Default"/>
              <w:rPr>
                <w:sz w:val="23"/>
                <w:szCs w:val="23"/>
              </w:rPr>
            </w:pPr>
            <w:r w:rsidRPr="00F339C6">
              <w:rPr>
                <w:sz w:val="20"/>
                <w:szCs w:val="20"/>
              </w:rPr>
              <w:t>– најмање шест месеци радног искуства у наведеном звању.</w:t>
            </w:r>
            <w:r>
              <w:rPr>
                <w:sz w:val="23"/>
                <w:szCs w:val="23"/>
              </w:rPr>
              <w:t xml:space="preserve"> </w:t>
            </w:r>
          </w:p>
        </w:tc>
      </w:tr>
      <w:tr w:rsidR="00F339C6" w:rsidRPr="00E1142A" w:rsidTr="003428D7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F339C6" w:rsidRPr="00E1142A" w:rsidRDefault="001B41E2" w:rsidP="00073CF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183" w:type="dxa"/>
            <w:shd w:val="clear" w:color="auto" w:fill="auto"/>
            <w:noWrap/>
            <w:vAlign w:val="center"/>
            <w:hideMark/>
          </w:tcPr>
          <w:p w:rsidR="00F339C6" w:rsidRPr="00E1142A" w:rsidRDefault="00F339C6" w:rsidP="001B41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Медицинска сестра техничар у дијагностици/ главна медицинска сестра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339C6" w:rsidRPr="00E1142A" w:rsidRDefault="00F339C6" w:rsidP="001B41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F339C6" w:rsidRPr="00E1142A" w:rsidRDefault="00F339C6" w:rsidP="00F339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  <w:r w:rsidR="001B41E2"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средња мед.шк.</w:t>
            </w:r>
          </w:p>
        </w:tc>
        <w:tc>
          <w:tcPr>
            <w:tcW w:w="5560" w:type="dxa"/>
            <w:shd w:val="clear" w:color="auto" w:fill="auto"/>
            <w:noWrap/>
            <w:vAlign w:val="center"/>
            <w:hideMark/>
          </w:tcPr>
          <w:p w:rsidR="00F339C6" w:rsidRPr="00E1142A" w:rsidRDefault="00F339C6" w:rsidP="001B4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стручни испит;</w:t>
            </w:r>
          </w:p>
          <w:p w:rsidR="00F339C6" w:rsidRPr="00E1142A" w:rsidRDefault="00F339C6" w:rsidP="001B4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F339C6" w:rsidRPr="00E1142A" w:rsidRDefault="00F339C6" w:rsidP="001B4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медицинске сестре / техничара.</w:t>
            </w:r>
          </w:p>
        </w:tc>
      </w:tr>
      <w:tr w:rsidR="00F339C6" w:rsidRPr="00E1142A" w:rsidTr="003428D7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F339C6" w:rsidRPr="00E1142A" w:rsidRDefault="001B41E2" w:rsidP="00073CF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183" w:type="dxa"/>
            <w:shd w:val="clear" w:color="auto" w:fill="auto"/>
            <w:noWrap/>
            <w:vAlign w:val="center"/>
            <w:hideMark/>
          </w:tcPr>
          <w:p w:rsidR="00F339C6" w:rsidRPr="00E1142A" w:rsidRDefault="001B41E2" w:rsidP="00073C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Административни радник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339C6" w:rsidRPr="00E1142A" w:rsidRDefault="001B41E2" w:rsidP="00073C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F339C6" w:rsidRPr="00E1142A" w:rsidRDefault="001B41E2" w:rsidP="00073C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4степен стручне спреме</w:t>
            </w:r>
          </w:p>
        </w:tc>
        <w:tc>
          <w:tcPr>
            <w:tcW w:w="5560" w:type="dxa"/>
            <w:shd w:val="clear" w:color="auto" w:fill="auto"/>
            <w:noWrap/>
            <w:vAlign w:val="center"/>
            <w:hideMark/>
          </w:tcPr>
          <w:p w:rsidR="00F339C6" w:rsidRPr="00E1142A" w:rsidRDefault="00F339C6" w:rsidP="00073C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</w:tbl>
    <w:p w:rsidR="008E524C" w:rsidRDefault="008E524C" w:rsidP="000E4D1A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638" w:type="dxa"/>
        <w:tblInd w:w="-26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47"/>
        <w:gridCol w:w="8491"/>
      </w:tblGrid>
      <w:tr w:rsidR="001B41E2" w:rsidRPr="00E1142A" w:rsidTr="00E1142A">
        <w:trPr>
          <w:trHeight w:val="526"/>
        </w:trPr>
        <w:tc>
          <w:tcPr>
            <w:tcW w:w="2147" w:type="dxa"/>
          </w:tcPr>
          <w:p w:rsidR="001B41E2" w:rsidRPr="00E1142A" w:rsidRDefault="001B4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1B41E2" w:rsidRPr="00E1142A" w:rsidRDefault="001B4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491" w:type="dxa"/>
          </w:tcPr>
          <w:p w:rsidR="001B41E2" w:rsidRPr="00E1142A" w:rsidRDefault="001B41E2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ДОКТОР МЕДИЦИНЕ СПЕЦИЈАЛИСТА</w:t>
            </w:r>
            <w:r w:rsidR="00016859"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  У РАДИОЛОШКОЈ ДИЈАГНОСТИЦИ</w:t>
            </w:r>
          </w:p>
          <w:p w:rsidR="001B41E2" w:rsidRPr="00E1142A" w:rsidRDefault="001B41E2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НАЧЕЛНИК  СЛУЖБЕ ЗА РАДИОЛОШКУ ДИЈАГНОСТИКУ</w:t>
            </w:r>
          </w:p>
        </w:tc>
      </w:tr>
      <w:tr w:rsidR="00016859" w:rsidRPr="00E1142A" w:rsidTr="00E1142A">
        <w:trPr>
          <w:trHeight w:val="526"/>
        </w:trPr>
        <w:tc>
          <w:tcPr>
            <w:tcW w:w="2147" w:type="dxa"/>
          </w:tcPr>
          <w:p w:rsidR="00016859" w:rsidRPr="00E1142A" w:rsidRDefault="0001685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Шифра радног места</w:t>
            </w:r>
          </w:p>
        </w:tc>
        <w:tc>
          <w:tcPr>
            <w:tcW w:w="8491" w:type="dxa"/>
          </w:tcPr>
          <w:p w:rsidR="00016859" w:rsidRPr="00E1142A" w:rsidRDefault="00016859" w:rsidP="00E1142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E5E5E3"/>
              </w:rPr>
              <w:t>Z030324</w:t>
            </w:r>
          </w:p>
        </w:tc>
      </w:tr>
      <w:tr w:rsidR="001B41E2" w:rsidRPr="00E1142A" w:rsidTr="00E1142A">
        <w:trPr>
          <w:trHeight w:val="488"/>
        </w:trPr>
        <w:tc>
          <w:tcPr>
            <w:tcW w:w="2147" w:type="dxa"/>
          </w:tcPr>
          <w:p w:rsidR="001B41E2" w:rsidRPr="00E1142A" w:rsidRDefault="001B4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B41E2" w:rsidRPr="00E1142A" w:rsidRDefault="001B4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B41E2" w:rsidRPr="00E1142A" w:rsidRDefault="001B4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B41E2" w:rsidRPr="00E1142A" w:rsidRDefault="001B4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B41E2" w:rsidRPr="00E1142A" w:rsidRDefault="001B4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B41E2" w:rsidRPr="00E1142A" w:rsidRDefault="001B4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B41E2" w:rsidRPr="00E1142A" w:rsidRDefault="001B4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B41E2" w:rsidRPr="00E1142A" w:rsidRDefault="001B4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B41E2" w:rsidRPr="00E1142A" w:rsidRDefault="001B4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B41E2" w:rsidRPr="00E1142A" w:rsidRDefault="001B4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B41E2" w:rsidRPr="00E1142A" w:rsidRDefault="001B4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B41E2" w:rsidRPr="00E1142A" w:rsidRDefault="001B4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B41E2" w:rsidRPr="00E1142A" w:rsidRDefault="001B4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B41E2" w:rsidRPr="00E1142A" w:rsidRDefault="001B4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B41E2" w:rsidRPr="00E1142A" w:rsidRDefault="001B4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B41E2" w:rsidRPr="00E1142A" w:rsidRDefault="001B4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B41E2" w:rsidRPr="00E1142A" w:rsidRDefault="001B41E2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491" w:type="dxa"/>
          </w:tcPr>
          <w:p w:rsidR="001B41E2" w:rsidRPr="00E1142A" w:rsidRDefault="001B41E2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016859" w:rsidRPr="00E1142A" w:rsidRDefault="00016859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Обавља послове из домена своје специјалности; организује и руководи радом своје организационе јединице; стара се и одговара за стручно, квалитетно и благовремено извршавање послова и задатака; одговоран је за стручни рад организационе јединице; стара се о извршењу Плана рада организационе јединице у свим његовим сегментима и предузима мере за његово спровођење; врши контролу спровођења Програма унапређења квалитета рада; организује и спроводи стручни надзор над радом здравствених и других радника организационе јединице; утврђује оперативни распоред рада: распоред дежурства, приправности, консултација, распоред запослених у сменском раду и др; предлаже годишњи план рада организационе јединице у свим сегментима плана, план стручног усавршавања, план коришћења годишњих одмора; даје сагласност на све захтеве запослених за остваривање права из радног односа; потписује захтеве за набавку основних средстава и инвентара, захтеве за текуће и инвестиционо одржавање објекта и опреме, требовање лекова, медицинског и другог потрошног материјала; учествује у раду стручног колегијума; </w:t>
            </w:r>
          </w:p>
          <w:p w:rsidR="00016859" w:rsidRPr="00E1142A" w:rsidRDefault="00016859" w:rsidP="0001685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реализује специјалистичке, дијагностичко - терапеутске интервенције; </w:t>
            </w:r>
          </w:p>
          <w:p w:rsidR="00016859" w:rsidRPr="00E1142A" w:rsidRDefault="00016859" w:rsidP="0001685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поставља дијагнозу, одређује терапију и води лечење; </w:t>
            </w:r>
          </w:p>
          <w:p w:rsidR="00016859" w:rsidRPr="00E1142A" w:rsidRDefault="00016859" w:rsidP="0001685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обавља послове радиолошке, дијагностикује за коју је специјализован, о чему сачињава извештај; </w:t>
            </w:r>
          </w:p>
          <w:p w:rsidR="00016859" w:rsidRPr="00E1142A" w:rsidRDefault="00016859" w:rsidP="0001685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учествује у унапређењу квалитета здравствене заштите; </w:t>
            </w:r>
          </w:p>
          <w:p w:rsidR="00016859" w:rsidRPr="00E1142A" w:rsidRDefault="00016859" w:rsidP="0001685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обавља консултатиције са другим здравственим радницима и здравственим сарадницима; </w:t>
            </w:r>
          </w:p>
          <w:p w:rsidR="00016859" w:rsidRPr="00E1142A" w:rsidRDefault="00016859" w:rsidP="0001685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планира, надзире и евалуира спровођење здравствене заштите; </w:t>
            </w:r>
          </w:p>
          <w:p w:rsidR="00016859" w:rsidRPr="00E1142A" w:rsidRDefault="00016859" w:rsidP="0001685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спроводи активности стручног усавршавања у оквиру своје специјалнос</w:t>
            </w:r>
          </w:p>
          <w:p w:rsidR="00016859" w:rsidRPr="00E1142A" w:rsidRDefault="00016859" w:rsidP="0001685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ради на имплементацији интегрисаног здравственог информационог система; организује и спроводи мере и активности на унапређењу здравствене заштите; индентификује приоритетне здравствене потребе становништва у локалној заједници, дефинише и спроводи мере за њихову реализацију; обезбеђује извештавање о кретању заразних и незаразних болести и других података у области здравствене заштите; </w:t>
            </w:r>
          </w:p>
          <w:p w:rsidR="00016859" w:rsidRPr="00E1142A" w:rsidRDefault="00016859" w:rsidP="0001685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идентификује приоритетне здравствене потребе заједнице у циљу предлагања одговора и планирања имплементације </w:t>
            </w:r>
          </w:p>
          <w:p w:rsidR="00016859" w:rsidRPr="00E1142A" w:rsidRDefault="00016859" w:rsidP="0001685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адекватних мера; врши континуирани рад на креирању и развоју окружења која подржавају здравље и здраве изборе; врши идентификовање приоритетних здравствено промотивних потреба заједнице; врши анализе детерминанти здравља; врши израду, имплементацију и евалуацију здравственопромотивних програма, пројеката и интервенција у заједници и спроводи истраживања; обавља информисање, саветовање и обуку становништва, у сарадњи са мас-медијима о очувању и унапређењу здравља, факторима ризика и афирмацији здравих стилова живота, као и оптималним здравственим понашањима у вези са актуелним здравственим потребама; </w:t>
            </w:r>
          </w:p>
          <w:p w:rsidR="00016859" w:rsidRPr="00E1142A" w:rsidRDefault="00016859" w:rsidP="0001685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ради на развоју плана развоја здравствене заштите; учествује у изради стандарда здравствених услуга; учествује у изради предлога посебних програма из области јавног здравља; обавља процену и евалуацију јавно здравствених програма на различитим нивоима здравствене заштите / делатности у сарадњи са одговарајућим институцијама; израђује стручно - методолошка упутства за праћење и евалуацију рада здравствених установа сва три нивоа здравствене заштите из области планирања и организације здравствене заштите; </w:t>
            </w:r>
          </w:p>
          <w:p w:rsidR="00016859" w:rsidRPr="00E1142A" w:rsidRDefault="00016859" w:rsidP="0001685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организује прикупљање, унос и статистичку обраду података релевантних за функционисање регистара; </w:t>
            </w:r>
          </w:p>
          <w:p w:rsidR="00016859" w:rsidRPr="00E1142A" w:rsidRDefault="00016859" w:rsidP="0001685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учествује у изради националних програма превенције незаразних обољења, стручно - методолошких упутстава, законске регулативе и извештаја; </w:t>
            </w:r>
          </w:p>
          <w:p w:rsidR="001B41E2" w:rsidRPr="00E1142A" w:rsidRDefault="001B41E2" w:rsidP="00E1142A">
            <w:pPr>
              <w:pStyle w:val="NoSpacing"/>
              <w:ind w:left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За свој рад одговоран је  Управнику ОЈ Опште болнице Врање   и директору</w:t>
            </w:r>
          </w:p>
          <w:p w:rsidR="001B41E2" w:rsidRPr="00E1142A" w:rsidRDefault="001B41E2" w:rsidP="00E1142A">
            <w:pPr>
              <w:pStyle w:val="NoSpacing"/>
              <w:ind w:left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Здравственог центра Врање</w:t>
            </w:r>
          </w:p>
        </w:tc>
      </w:tr>
      <w:tr w:rsidR="001B41E2" w:rsidRPr="00E1142A" w:rsidTr="00E1142A">
        <w:tc>
          <w:tcPr>
            <w:tcW w:w="2147" w:type="dxa"/>
          </w:tcPr>
          <w:p w:rsidR="001B41E2" w:rsidRPr="00E1142A" w:rsidRDefault="001B41E2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B41E2" w:rsidRPr="00E1142A" w:rsidRDefault="001B41E2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B41E2" w:rsidRPr="00E1142A" w:rsidRDefault="001B41E2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B41E2" w:rsidRPr="00E1142A" w:rsidRDefault="001B41E2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491" w:type="dxa"/>
          </w:tcPr>
          <w:p w:rsidR="001B41E2" w:rsidRPr="00E1142A" w:rsidRDefault="001B41E2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Високо образовање: </w:t>
            </w:r>
          </w:p>
          <w:p w:rsidR="001B41E2" w:rsidRPr="00E1142A" w:rsidRDefault="001B41E2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 интегрисаним академским студијама из области медицине  по пропису који уређује високо образовање, почев од 10. септембра 2005. године и завршена специјализација  у складу са Правилником о специјализацијама  здравствених радника и здравствених сарадника;</w:t>
            </w:r>
          </w:p>
          <w:p w:rsidR="001B41E2" w:rsidRPr="00E1142A" w:rsidRDefault="001B41E2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 из области медицине у трајању од најмање пет година по пропису који је уређивао високо образовање до 10. септембра 2005. године и завршена специјализација  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1B41E2" w:rsidRPr="00E1142A" w:rsidRDefault="001B4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1B41E2" w:rsidRPr="00E1142A" w:rsidTr="00E1142A">
        <w:tc>
          <w:tcPr>
            <w:tcW w:w="2147" w:type="dxa"/>
          </w:tcPr>
          <w:p w:rsidR="001B41E2" w:rsidRPr="00E1142A" w:rsidRDefault="001B4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491" w:type="dxa"/>
          </w:tcPr>
          <w:p w:rsidR="001B41E2" w:rsidRPr="00E1142A" w:rsidRDefault="001B41E2" w:rsidP="00E1142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стручни испит; </w:t>
            </w:r>
          </w:p>
          <w:p w:rsidR="001B41E2" w:rsidRPr="00E1142A" w:rsidRDefault="001B41E2" w:rsidP="00E1142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лиценца; </w:t>
            </w:r>
          </w:p>
          <w:p w:rsidR="001B41E2" w:rsidRPr="00E1142A" w:rsidRDefault="001B41E2" w:rsidP="00E1142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специјалистички испит; </w:t>
            </w:r>
          </w:p>
          <w:p w:rsidR="001B41E2" w:rsidRPr="00E1142A" w:rsidRDefault="001B41E2" w:rsidP="00E1142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најмање четири године и шест месеци радног искуства у звању доктора медицине.</w:t>
            </w:r>
          </w:p>
        </w:tc>
      </w:tr>
      <w:tr w:rsidR="001B41E2" w:rsidRPr="00E1142A" w:rsidTr="00E1142A">
        <w:tc>
          <w:tcPr>
            <w:tcW w:w="2147" w:type="dxa"/>
          </w:tcPr>
          <w:p w:rsidR="001B41E2" w:rsidRPr="00E1142A" w:rsidRDefault="0001685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 Б</w:t>
            </w:r>
            <w:r w:rsidR="001B41E2" w:rsidRPr="00E1142A">
              <w:rPr>
                <w:rFonts w:ascii="Times New Roman" w:hAnsi="Times New Roman"/>
                <w:b/>
                <w:sz w:val="20"/>
                <w:szCs w:val="20"/>
              </w:rPr>
              <w:t>рој  извршилаца</w:t>
            </w:r>
          </w:p>
        </w:tc>
        <w:tc>
          <w:tcPr>
            <w:tcW w:w="8491" w:type="dxa"/>
          </w:tcPr>
          <w:p w:rsidR="001B41E2" w:rsidRPr="00E1142A" w:rsidRDefault="001B4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016859" w:rsidRDefault="00016859" w:rsidP="001B41E2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629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38"/>
        <w:gridCol w:w="8491"/>
      </w:tblGrid>
      <w:tr w:rsidR="00016859" w:rsidRPr="00E1142A" w:rsidTr="00E1142A">
        <w:trPr>
          <w:trHeight w:val="526"/>
        </w:trPr>
        <w:tc>
          <w:tcPr>
            <w:tcW w:w="2138" w:type="dxa"/>
          </w:tcPr>
          <w:p w:rsidR="00016859" w:rsidRPr="00E1142A" w:rsidRDefault="0001685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016859" w:rsidRPr="00E1142A" w:rsidRDefault="0001685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491" w:type="dxa"/>
          </w:tcPr>
          <w:p w:rsidR="00016859" w:rsidRPr="00E1142A" w:rsidRDefault="00016859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ДОКТОР МЕДИЦИНЕ СПЕЦИЈАЛИСТА   У РАДИОЛОШКОЈ ДИЈАГНОСТИЦИ</w:t>
            </w:r>
          </w:p>
          <w:p w:rsidR="00016859" w:rsidRPr="00E1142A" w:rsidRDefault="00016859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-шеф кабинета за радиолошку дијагностику;</w:t>
            </w:r>
          </w:p>
          <w:p w:rsidR="00016859" w:rsidRPr="00E1142A" w:rsidRDefault="00016859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-шеф кабинета за ултразвучну дијагностику;</w:t>
            </w:r>
          </w:p>
          <w:p w:rsidR="00016859" w:rsidRPr="00E1142A" w:rsidRDefault="00016859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-шеф кабинета за цт дијагностику;</w:t>
            </w:r>
          </w:p>
          <w:p w:rsidR="00016859" w:rsidRPr="00E1142A" w:rsidRDefault="00016859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-шеф кабинета за мамографију;</w:t>
            </w:r>
          </w:p>
          <w:p w:rsidR="00016859" w:rsidRPr="00E1142A" w:rsidRDefault="00016859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-шеф кабинета за доплер крвних судова;</w:t>
            </w:r>
          </w:p>
        </w:tc>
      </w:tr>
      <w:tr w:rsidR="00016859" w:rsidRPr="00E1142A" w:rsidTr="00E1142A">
        <w:trPr>
          <w:trHeight w:val="526"/>
        </w:trPr>
        <w:tc>
          <w:tcPr>
            <w:tcW w:w="2138" w:type="dxa"/>
          </w:tcPr>
          <w:p w:rsidR="00016859" w:rsidRPr="00E1142A" w:rsidRDefault="0001685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Шифра радног места</w:t>
            </w:r>
          </w:p>
        </w:tc>
        <w:tc>
          <w:tcPr>
            <w:tcW w:w="8491" w:type="dxa"/>
          </w:tcPr>
          <w:p w:rsidR="00016859" w:rsidRPr="00E1142A" w:rsidRDefault="00016859" w:rsidP="00E1142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E5E5E3"/>
              </w:rPr>
              <w:t>Z030324</w:t>
            </w:r>
          </w:p>
        </w:tc>
      </w:tr>
      <w:tr w:rsidR="00016859" w:rsidRPr="00E1142A" w:rsidTr="00E1142A">
        <w:trPr>
          <w:trHeight w:val="488"/>
        </w:trPr>
        <w:tc>
          <w:tcPr>
            <w:tcW w:w="2138" w:type="dxa"/>
          </w:tcPr>
          <w:p w:rsidR="00016859" w:rsidRPr="00E1142A" w:rsidRDefault="0001685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16859" w:rsidRPr="00E1142A" w:rsidRDefault="0001685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16859" w:rsidRPr="00E1142A" w:rsidRDefault="0001685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16859" w:rsidRPr="00E1142A" w:rsidRDefault="0001685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16859" w:rsidRPr="00E1142A" w:rsidRDefault="0001685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16859" w:rsidRPr="00E1142A" w:rsidRDefault="0001685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16859" w:rsidRPr="00E1142A" w:rsidRDefault="0001685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16859" w:rsidRPr="00E1142A" w:rsidRDefault="0001685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16859" w:rsidRPr="00E1142A" w:rsidRDefault="0001685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16859" w:rsidRPr="00E1142A" w:rsidRDefault="0001685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16859" w:rsidRPr="00E1142A" w:rsidRDefault="0001685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16859" w:rsidRPr="00E1142A" w:rsidRDefault="0001685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16859" w:rsidRPr="00E1142A" w:rsidRDefault="0001685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16859" w:rsidRPr="00E1142A" w:rsidRDefault="0001685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16859" w:rsidRPr="00E1142A" w:rsidRDefault="0001685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16859" w:rsidRPr="00E1142A" w:rsidRDefault="0001685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16859" w:rsidRPr="00E1142A" w:rsidRDefault="00016859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491" w:type="dxa"/>
          </w:tcPr>
          <w:p w:rsidR="00016859" w:rsidRPr="00E1142A" w:rsidRDefault="00016859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016859" w:rsidRPr="00E1142A" w:rsidRDefault="00016859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16859" w:rsidRPr="00E1142A" w:rsidRDefault="00016859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-обавља послове из домена своје специјалности; стара се и одговара за стручно, квалитетно и благовремено извршавање послова и задатака;</w:t>
            </w:r>
          </w:p>
          <w:p w:rsidR="00016859" w:rsidRPr="00E1142A" w:rsidRDefault="00016859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- одговоран је за стручни рад кабинета; врши контролу спровођења Програма унапређења квалитета рада; организује и спроводи стручни надзор над радом здравствених и других радника кабинета;  </w:t>
            </w:r>
          </w:p>
          <w:p w:rsidR="00016859" w:rsidRPr="00E1142A" w:rsidRDefault="00016859" w:rsidP="007616BD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реализује специјалистичке, дијагностичко - терапеутске интервенције; </w:t>
            </w:r>
          </w:p>
          <w:p w:rsidR="00016859" w:rsidRPr="00E1142A" w:rsidRDefault="00016859" w:rsidP="007616BD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поставља дијагнозу, одређује терапију и води лечење; </w:t>
            </w:r>
          </w:p>
          <w:p w:rsidR="00016859" w:rsidRPr="00E1142A" w:rsidRDefault="00016859" w:rsidP="007616BD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обавља послове радиолошке, дијагностикује за коју је специјализован, о чему сачињава извештај; </w:t>
            </w:r>
          </w:p>
          <w:p w:rsidR="00016859" w:rsidRPr="00E1142A" w:rsidRDefault="00016859" w:rsidP="007616BD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учествује у унапређењу квалитета здравствене заштите; </w:t>
            </w:r>
          </w:p>
          <w:p w:rsidR="00016859" w:rsidRPr="00E1142A" w:rsidRDefault="00016859" w:rsidP="007616BD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обавља консултатиције са другим здравственим радницима и здравственим сарадницима; </w:t>
            </w:r>
          </w:p>
          <w:p w:rsidR="00016859" w:rsidRPr="00E1142A" w:rsidRDefault="00016859" w:rsidP="007616BD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планира, надзире и евалуира спровођење здравствене заштите; </w:t>
            </w:r>
          </w:p>
          <w:p w:rsidR="00016859" w:rsidRPr="00E1142A" w:rsidRDefault="00016859" w:rsidP="007616BD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спроводи активности стручног усавршавања у оквиру своје специјалнос</w:t>
            </w:r>
          </w:p>
          <w:p w:rsidR="00016859" w:rsidRPr="00E1142A" w:rsidRDefault="00016859" w:rsidP="007616BD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ради на имплементацији интегрисаног здравственог информационог система; организује и спроводи мере и активности на унапређењу здравствене заштите; индентификује приоритетне здравствене потребе становништва у локалној заједници, дефинише и спроводи мере за њихову реализацију; обезбеђује извештавање о кретању заразних и незаразних болести и других података у области здравствене заштите; </w:t>
            </w:r>
          </w:p>
          <w:p w:rsidR="00016859" w:rsidRPr="00E1142A" w:rsidRDefault="00016859" w:rsidP="007616B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идентификује приоритетне здравствене потребе заједнице у циљу предлагања одговора и планирања имплементације </w:t>
            </w:r>
          </w:p>
          <w:p w:rsidR="00016859" w:rsidRPr="00E1142A" w:rsidRDefault="00016859" w:rsidP="007616BD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адекватних мера; врши континуирани рад на креирању и развоју окружења која подржавају здравље и здраве изборе; врши идентификовање приоритетних здравствено промотивних потреба заједнице; врши анализе детерминанти здравља; врши израду, имплементацију и евалуацију здравственопромотивних програма, пројеката и интервенција у заједници и спроводи истраживања; обавља информисање, саветовање и обуку становништва, у сарадњи са мас-медијима о очувању и унапређењу здравља, факторима ризика и афирмацији здравих стилова живота, као и оптималним здравственим понашањима у вези са актуелним здравственим потребама; </w:t>
            </w:r>
          </w:p>
          <w:p w:rsidR="00016859" w:rsidRPr="00E1142A" w:rsidRDefault="00016859" w:rsidP="007616BD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ради на развоју плана развоја здравствене заштите; учествује у изради стандарда здравствених услуга; учествује у изради предлога посебних програма из области јавног здравља; обавља процену и евалуацију јавно здравствених програма на различитим нивоима здравствене заштите / делатности у сарадњи са одговарајућим институцијама; израђује стручно - методолошка упутства за праћење и евалуацију рада здравствених установа сва три нивоа здравствене заштите из области планирања и организације здравствене заштите; </w:t>
            </w:r>
          </w:p>
          <w:p w:rsidR="00016859" w:rsidRPr="00E1142A" w:rsidRDefault="00016859" w:rsidP="007616BD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организује прикупљање, унос и статистичку обраду података релевантних за функционисање регистара; </w:t>
            </w:r>
          </w:p>
          <w:p w:rsidR="00016859" w:rsidRPr="00E1142A" w:rsidRDefault="00016859" w:rsidP="007616BD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учествује у изради националних програма превенције незаразних обољења, стручно - методолошких упутстава, законске регулативе и извештаја; </w:t>
            </w:r>
          </w:p>
          <w:p w:rsidR="005824E5" w:rsidRPr="00E1142A" w:rsidRDefault="005824E5" w:rsidP="007616BD">
            <w:pPr>
              <w:pStyle w:val="Default"/>
              <w:rPr>
                <w:sz w:val="20"/>
                <w:szCs w:val="20"/>
              </w:rPr>
            </w:pPr>
          </w:p>
          <w:p w:rsidR="005824E5" w:rsidRPr="00E1142A" w:rsidRDefault="00016859" w:rsidP="00E1142A">
            <w:pPr>
              <w:pStyle w:val="NoSpacing"/>
              <w:ind w:left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За свој рад одговоран је  Управнику ОЈ Опште болнице Врање   и директору</w:t>
            </w:r>
          </w:p>
          <w:p w:rsidR="00016859" w:rsidRPr="00E1142A" w:rsidRDefault="00016859" w:rsidP="00E1142A">
            <w:pPr>
              <w:pStyle w:val="NoSpacing"/>
              <w:ind w:left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Здравственог центра Врање</w:t>
            </w:r>
          </w:p>
          <w:p w:rsidR="00016859" w:rsidRPr="00E1142A" w:rsidRDefault="0001685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16859" w:rsidRPr="00E1142A" w:rsidTr="00E1142A">
        <w:tc>
          <w:tcPr>
            <w:tcW w:w="2138" w:type="dxa"/>
          </w:tcPr>
          <w:p w:rsidR="00016859" w:rsidRPr="00E1142A" w:rsidRDefault="00016859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16859" w:rsidRPr="00E1142A" w:rsidRDefault="00016859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16859" w:rsidRPr="00E1142A" w:rsidRDefault="00016859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16859" w:rsidRPr="00E1142A" w:rsidRDefault="00016859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491" w:type="dxa"/>
          </w:tcPr>
          <w:p w:rsidR="00016859" w:rsidRPr="00E1142A" w:rsidRDefault="00016859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Високо образовање: </w:t>
            </w:r>
          </w:p>
          <w:p w:rsidR="00016859" w:rsidRPr="00E1142A" w:rsidRDefault="00016859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 интегрисаним академским студијама из области медицине  по пропису који уређује високо образовање, почев од 10. септембра 2005. године и завршена специјализација у складу са Правилником о специјализацијама  здравствених радника и здравствених сарадника;</w:t>
            </w:r>
          </w:p>
          <w:p w:rsidR="00016859" w:rsidRPr="00E1142A" w:rsidRDefault="00016859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на основним студијама  из области медицине у трајању од најмање пет година по пропису који је уређивао високо образовање до 10. септембра 2005. године и завршена специјализација </w:t>
            </w:r>
            <w:r w:rsidR="00737398" w:rsidRPr="00E1142A">
              <w:rPr>
                <w:rFonts w:ascii="Times New Roman" w:hAnsi="Times New Roman"/>
                <w:sz w:val="20"/>
                <w:szCs w:val="20"/>
              </w:rPr>
              <w:t>и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016859" w:rsidRPr="00E1142A" w:rsidRDefault="0001685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016859" w:rsidRPr="00E1142A" w:rsidTr="00E1142A">
        <w:tc>
          <w:tcPr>
            <w:tcW w:w="2138" w:type="dxa"/>
          </w:tcPr>
          <w:p w:rsidR="00016859" w:rsidRPr="00E1142A" w:rsidRDefault="0001685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491" w:type="dxa"/>
          </w:tcPr>
          <w:p w:rsidR="00016859" w:rsidRPr="00E1142A" w:rsidRDefault="00016859" w:rsidP="00E1142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стручни испит; </w:t>
            </w:r>
          </w:p>
          <w:p w:rsidR="00016859" w:rsidRPr="00E1142A" w:rsidRDefault="00016859" w:rsidP="00E1142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лиценца; </w:t>
            </w:r>
          </w:p>
          <w:p w:rsidR="00016859" w:rsidRPr="00E1142A" w:rsidRDefault="00016859" w:rsidP="00E1142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специјалистички испит; </w:t>
            </w:r>
          </w:p>
          <w:p w:rsidR="00016859" w:rsidRPr="00E1142A" w:rsidRDefault="00016859" w:rsidP="00E1142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најмање четири године и шест месеци радног искуства у звању доктора медицине.</w:t>
            </w:r>
          </w:p>
        </w:tc>
      </w:tr>
      <w:tr w:rsidR="00016859" w:rsidRPr="00E1142A" w:rsidTr="00E1142A">
        <w:tc>
          <w:tcPr>
            <w:tcW w:w="2138" w:type="dxa"/>
          </w:tcPr>
          <w:p w:rsidR="00016859" w:rsidRPr="00E1142A" w:rsidRDefault="0001685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 Број  извршилаца</w:t>
            </w:r>
          </w:p>
        </w:tc>
        <w:tc>
          <w:tcPr>
            <w:tcW w:w="8491" w:type="dxa"/>
          </w:tcPr>
          <w:p w:rsidR="00016859" w:rsidRPr="00E1142A" w:rsidRDefault="0001685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</w:tbl>
    <w:p w:rsidR="00016859" w:rsidRDefault="00016859" w:rsidP="001B41E2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16859" w:rsidRDefault="00016859" w:rsidP="001B41E2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665" w:type="dxa"/>
        <w:tblInd w:w="-2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56"/>
        <w:gridCol w:w="8509"/>
      </w:tblGrid>
      <w:tr w:rsidR="00016859" w:rsidRPr="00E1142A" w:rsidTr="00E1142A">
        <w:trPr>
          <w:trHeight w:val="526"/>
        </w:trPr>
        <w:tc>
          <w:tcPr>
            <w:tcW w:w="2156" w:type="dxa"/>
          </w:tcPr>
          <w:p w:rsidR="00016859" w:rsidRPr="00E1142A" w:rsidRDefault="0001685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016859" w:rsidRPr="00E1142A" w:rsidRDefault="0001685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9" w:type="dxa"/>
          </w:tcPr>
          <w:p w:rsidR="00016859" w:rsidRPr="00E1142A" w:rsidRDefault="00016859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ДОКТОР МЕДИЦИНЕ СПЕЦИЈАЛИСТА   У РАДИОЛОШКОЈ ДИЈАГНОСТИЦИ</w:t>
            </w:r>
          </w:p>
          <w:p w:rsidR="00016859" w:rsidRPr="00E1142A" w:rsidRDefault="00016859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016859" w:rsidRPr="00E1142A" w:rsidTr="00E1142A">
        <w:trPr>
          <w:trHeight w:val="526"/>
        </w:trPr>
        <w:tc>
          <w:tcPr>
            <w:tcW w:w="2156" w:type="dxa"/>
          </w:tcPr>
          <w:p w:rsidR="00016859" w:rsidRPr="00E1142A" w:rsidRDefault="0001685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Шифра радног места</w:t>
            </w:r>
          </w:p>
        </w:tc>
        <w:tc>
          <w:tcPr>
            <w:tcW w:w="8509" w:type="dxa"/>
          </w:tcPr>
          <w:p w:rsidR="00016859" w:rsidRPr="00E1142A" w:rsidRDefault="00016859" w:rsidP="00E1142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E5E5E3"/>
              </w:rPr>
              <w:t>Z030324</w:t>
            </w:r>
          </w:p>
        </w:tc>
      </w:tr>
      <w:tr w:rsidR="00016859" w:rsidRPr="00E1142A" w:rsidTr="00E1142A">
        <w:trPr>
          <w:trHeight w:val="488"/>
        </w:trPr>
        <w:tc>
          <w:tcPr>
            <w:tcW w:w="2156" w:type="dxa"/>
          </w:tcPr>
          <w:p w:rsidR="00016859" w:rsidRPr="00E1142A" w:rsidRDefault="0001685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16859" w:rsidRPr="00E1142A" w:rsidRDefault="0001685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16859" w:rsidRPr="00E1142A" w:rsidRDefault="0001685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16859" w:rsidRPr="00E1142A" w:rsidRDefault="0001685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16859" w:rsidRPr="00E1142A" w:rsidRDefault="0001685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16859" w:rsidRPr="00E1142A" w:rsidRDefault="0001685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16859" w:rsidRPr="00E1142A" w:rsidRDefault="0001685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16859" w:rsidRPr="00E1142A" w:rsidRDefault="00016859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509" w:type="dxa"/>
          </w:tcPr>
          <w:p w:rsidR="00016859" w:rsidRPr="00E1142A" w:rsidRDefault="00016859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016859" w:rsidRPr="00E1142A" w:rsidRDefault="00016859" w:rsidP="007616BD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реализује специјалистичке, дијагностичко - терапеутске интервенције; </w:t>
            </w:r>
          </w:p>
          <w:p w:rsidR="00016859" w:rsidRPr="00E1142A" w:rsidRDefault="00016859" w:rsidP="007616BD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поставља дијагнозу, одређује терапију и води лечење; </w:t>
            </w:r>
          </w:p>
          <w:p w:rsidR="00016859" w:rsidRPr="00E1142A" w:rsidRDefault="00016859" w:rsidP="007616BD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обавља послове радиолошке, дијагностикује за коју је специјализован, о чему сачињава извештај; </w:t>
            </w:r>
          </w:p>
          <w:p w:rsidR="00016859" w:rsidRPr="00E1142A" w:rsidRDefault="00016859" w:rsidP="007616BD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учествује у унапређењу квалитета здравствене заштите; </w:t>
            </w:r>
          </w:p>
          <w:p w:rsidR="00016859" w:rsidRPr="00E1142A" w:rsidRDefault="00016859" w:rsidP="007616BD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обавља консултатиције са другим здравственим радницима и здравственим сарадницима; </w:t>
            </w:r>
          </w:p>
          <w:p w:rsidR="00016859" w:rsidRPr="00E1142A" w:rsidRDefault="00016859" w:rsidP="007616BD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планира, надзире и евалуира спровођење здравствене заштите; </w:t>
            </w:r>
          </w:p>
          <w:p w:rsidR="00016859" w:rsidRPr="00E1142A" w:rsidRDefault="00016859" w:rsidP="007616BD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спроводи активности стручног усавршавања у оквиру своје специјалнос</w:t>
            </w:r>
          </w:p>
          <w:p w:rsidR="00016859" w:rsidRPr="00E1142A" w:rsidRDefault="00016859" w:rsidP="007616BD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ради на имплементацији интегрисаног здравственог информационог система; организује и спроводи мере и активности на унапређењу здравствене заштите; индентификује приоритетне здравствене потребе становништва у локалној заједници, дефинише и спроводи мере за њихову реализацију; обезбеђује извештавање о кретању заразних и незаразних болести и других података у области здравствене заштите; </w:t>
            </w:r>
          </w:p>
          <w:p w:rsidR="00016859" w:rsidRPr="00E1142A" w:rsidRDefault="00016859" w:rsidP="007616B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идентификује приоритетне здравствене потребе заједнице у циљу предлагања одговора и планирања имплементације </w:t>
            </w:r>
          </w:p>
          <w:p w:rsidR="00016859" w:rsidRPr="00E1142A" w:rsidRDefault="00016859" w:rsidP="007616BD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адекватних мера; врши континуирани рад на креирању и развоју окружења која подржавају здравље и здраве изборе; врши идентификовање приоритетних здравствено промотивних потреба заједнице; врши анализе детерминанти здравља; врши израду, имплементацију и евалуацију здравственопромотивних програма, пројеката и интервенција у заједници и спроводи истраживања; обавља информисање, саветовање и обуку становништва, у сарадњи са мас-медијима о очувању и унапређењу здравља, факторима ризика и афирмацији здравих стилова живота, као и оптималним здравственим понашањима у вези са актуелним здравственим потребама; </w:t>
            </w:r>
          </w:p>
          <w:p w:rsidR="00016859" w:rsidRPr="00E1142A" w:rsidRDefault="00016859" w:rsidP="007616BD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ради на развоју плана развоја здравствене заштите; учествује у изради стандарда здравствених услуга; учествује у изради предлога посебних програма из области јавног здравља; обавља процену и евалуацију јавно здравствених програма на различитим нивоима здравствене заштите / делатности у сарадњи са одговарајућим институцијама; израђује стручно - методолошка упутства за праћење и евалуацију рада здравствених установа сва три нивоа здравствене заштите из области планирања и организације здравствене заштите; </w:t>
            </w:r>
          </w:p>
          <w:p w:rsidR="00016859" w:rsidRPr="00E1142A" w:rsidRDefault="00016859" w:rsidP="007616BD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организује прикупљање, унос и статистичку обраду података релевантних за функционисање регистара; </w:t>
            </w:r>
          </w:p>
          <w:p w:rsidR="00016859" w:rsidRPr="00E1142A" w:rsidRDefault="00016859" w:rsidP="007616BD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учествује у изради националних програма превенције незаразних обољења, стручно - методолошких упутстава, законске регулативе и извештаја; </w:t>
            </w:r>
          </w:p>
          <w:p w:rsidR="00016859" w:rsidRPr="00E1142A" w:rsidRDefault="00016859" w:rsidP="00E1142A">
            <w:pPr>
              <w:pStyle w:val="NoSpacing"/>
              <w:ind w:left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За свој рад одговоран је  Управнику ОЈ Опште болнице Врање   и директору</w:t>
            </w:r>
          </w:p>
          <w:p w:rsidR="00016859" w:rsidRPr="00E1142A" w:rsidRDefault="00016859" w:rsidP="00E1142A">
            <w:pPr>
              <w:pStyle w:val="NoSpacing"/>
              <w:ind w:left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Здравственог центра Врање</w:t>
            </w:r>
          </w:p>
          <w:p w:rsidR="00016859" w:rsidRPr="00E1142A" w:rsidRDefault="0001685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16859" w:rsidRPr="00E1142A" w:rsidTr="00E1142A">
        <w:tc>
          <w:tcPr>
            <w:tcW w:w="2156" w:type="dxa"/>
          </w:tcPr>
          <w:p w:rsidR="00016859" w:rsidRPr="00E1142A" w:rsidRDefault="00016859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16859" w:rsidRPr="00E1142A" w:rsidRDefault="00016859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16859" w:rsidRPr="00E1142A" w:rsidRDefault="00016859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16859" w:rsidRPr="00E1142A" w:rsidRDefault="00016859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509" w:type="dxa"/>
          </w:tcPr>
          <w:p w:rsidR="00016859" w:rsidRPr="00E1142A" w:rsidRDefault="00016859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Високо образовање: </w:t>
            </w:r>
          </w:p>
          <w:p w:rsidR="00016859" w:rsidRPr="00E1142A" w:rsidRDefault="00016859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 интегрисаним академским студијама из области медицине  по пропису који уређује високо образовање, почев од 10. септембра 2005. године и завршена специјализација у складу са Правилником о специјализацијама  здравствених радника и здравствених сарадника;</w:t>
            </w:r>
          </w:p>
          <w:p w:rsidR="00016859" w:rsidRPr="00E1142A" w:rsidRDefault="00016859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 из области медицине у трајању од најмање пет година по пропису који је уређивао високо образовање до 10. септембра 2005. године и завршена специјализација  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016859" w:rsidRPr="00E1142A" w:rsidRDefault="0001685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016859" w:rsidRPr="00E1142A" w:rsidTr="00E1142A">
        <w:tc>
          <w:tcPr>
            <w:tcW w:w="2156" w:type="dxa"/>
          </w:tcPr>
          <w:p w:rsidR="00016859" w:rsidRPr="00E1142A" w:rsidRDefault="0001685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509" w:type="dxa"/>
          </w:tcPr>
          <w:p w:rsidR="00016859" w:rsidRPr="00E1142A" w:rsidRDefault="00016859" w:rsidP="00E1142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стручни испит; </w:t>
            </w:r>
          </w:p>
          <w:p w:rsidR="00016859" w:rsidRPr="00E1142A" w:rsidRDefault="00016859" w:rsidP="00E1142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лиценца; </w:t>
            </w:r>
          </w:p>
          <w:p w:rsidR="00016859" w:rsidRPr="00E1142A" w:rsidRDefault="00016859" w:rsidP="00E1142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специјалистички испит; </w:t>
            </w:r>
          </w:p>
          <w:p w:rsidR="00016859" w:rsidRPr="00E1142A" w:rsidRDefault="00016859" w:rsidP="00E1142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најмање четири године и шест месеци радног искуства у звању доктора медицине.</w:t>
            </w:r>
          </w:p>
        </w:tc>
      </w:tr>
      <w:tr w:rsidR="00016859" w:rsidRPr="00E1142A" w:rsidTr="00E1142A">
        <w:tc>
          <w:tcPr>
            <w:tcW w:w="2156" w:type="dxa"/>
          </w:tcPr>
          <w:p w:rsidR="00016859" w:rsidRPr="00E1142A" w:rsidRDefault="0001685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 Број  извршилаца</w:t>
            </w:r>
          </w:p>
        </w:tc>
        <w:tc>
          <w:tcPr>
            <w:tcW w:w="8509" w:type="dxa"/>
          </w:tcPr>
          <w:p w:rsidR="00016859" w:rsidRPr="00E1142A" w:rsidRDefault="008B452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</w:tbl>
    <w:p w:rsidR="001B41E2" w:rsidRPr="007616BD" w:rsidRDefault="001B41E2" w:rsidP="001B41E2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701" w:type="dxa"/>
        <w:tblInd w:w="-29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83"/>
        <w:gridCol w:w="8518"/>
      </w:tblGrid>
      <w:tr w:rsidR="001B41E2" w:rsidRPr="00E1142A" w:rsidTr="00E1142A">
        <w:trPr>
          <w:trHeight w:val="526"/>
        </w:trPr>
        <w:tc>
          <w:tcPr>
            <w:tcW w:w="2183" w:type="dxa"/>
          </w:tcPr>
          <w:p w:rsidR="001B41E2" w:rsidRPr="00E1142A" w:rsidRDefault="001B4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1B41E2" w:rsidRPr="00E1142A" w:rsidRDefault="001B4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8" w:type="dxa"/>
          </w:tcPr>
          <w:p w:rsidR="001B41E2" w:rsidRPr="00E1142A" w:rsidRDefault="001B41E2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ДОКТОР МЕДИЦИНЕ</w:t>
            </w:r>
          </w:p>
          <w:p w:rsidR="00016859" w:rsidRPr="00E1142A" w:rsidRDefault="00016859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  Служби за Радиолошку дијагностику-</w:t>
            </w:r>
          </w:p>
        </w:tc>
      </w:tr>
      <w:tr w:rsidR="001B41E2" w:rsidRPr="00E1142A" w:rsidTr="00E1142A">
        <w:trPr>
          <w:trHeight w:val="488"/>
        </w:trPr>
        <w:tc>
          <w:tcPr>
            <w:tcW w:w="2183" w:type="dxa"/>
          </w:tcPr>
          <w:p w:rsidR="001B41E2" w:rsidRPr="00E1142A" w:rsidRDefault="001B4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B41E2" w:rsidRPr="00E1142A" w:rsidRDefault="001B4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B41E2" w:rsidRPr="00E1142A" w:rsidRDefault="001B4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B41E2" w:rsidRPr="00E1142A" w:rsidRDefault="001B4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B41E2" w:rsidRPr="00E1142A" w:rsidRDefault="001B4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B41E2" w:rsidRPr="00E1142A" w:rsidRDefault="001B4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B41E2" w:rsidRPr="00E1142A" w:rsidRDefault="001B4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B41E2" w:rsidRPr="00E1142A" w:rsidRDefault="001B4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B41E2" w:rsidRPr="00E1142A" w:rsidRDefault="001B4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B41E2" w:rsidRPr="00E1142A" w:rsidRDefault="001B4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B41E2" w:rsidRPr="00E1142A" w:rsidRDefault="001B4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B41E2" w:rsidRPr="00E1142A" w:rsidRDefault="001B4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B41E2" w:rsidRPr="00E1142A" w:rsidRDefault="001B4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B41E2" w:rsidRPr="00E1142A" w:rsidRDefault="001B4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B41E2" w:rsidRPr="00E1142A" w:rsidRDefault="001B4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B41E2" w:rsidRPr="00E1142A" w:rsidRDefault="001B4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B41E2" w:rsidRPr="00E1142A" w:rsidRDefault="001B4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B41E2" w:rsidRPr="00E1142A" w:rsidRDefault="001B41E2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518" w:type="dxa"/>
          </w:tcPr>
          <w:p w:rsidR="001B41E2" w:rsidRPr="00E1142A" w:rsidRDefault="001B41E2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1B41E2" w:rsidRPr="000D42D1" w:rsidRDefault="001B41E2" w:rsidP="00E1142A">
            <w:pPr>
              <w:pStyle w:val="NormalStefbullets1"/>
              <w:ind w:left="0"/>
              <w:jc w:val="both"/>
            </w:pPr>
            <w:r>
              <w:t>Превенира</w:t>
            </w:r>
            <w:r w:rsidRPr="000D42D1">
              <w:t xml:space="preserve">, </w:t>
            </w:r>
            <w:r>
              <w:t>дијагностикује</w:t>
            </w:r>
            <w:r w:rsidRPr="000D42D1">
              <w:t xml:space="preserve"> </w:t>
            </w:r>
            <w:r>
              <w:t>и</w:t>
            </w:r>
            <w:r w:rsidRPr="000D42D1">
              <w:t xml:space="preserve"> </w:t>
            </w:r>
            <w:r>
              <w:t>лечи</w:t>
            </w:r>
            <w:r w:rsidRPr="000D42D1">
              <w:t xml:space="preserve"> </w:t>
            </w:r>
            <w:r>
              <w:t>болести</w:t>
            </w:r>
            <w:r w:rsidRPr="000D42D1">
              <w:t xml:space="preserve">, </w:t>
            </w:r>
            <w:r>
              <w:t>повреде</w:t>
            </w:r>
            <w:r w:rsidRPr="000D42D1">
              <w:t xml:space="preserve"> </w:t>
            </w:r>
            <w:r>
              <w:t>и</w:t>
            </w:r>
            <w:r w:rsidRPr="000D42D1">
              <w:t xml:space="preserve"> </w:t>
            </w:r>
            <w:r>
              <w:t>друге</w:t>
            </w:r>
            <w:r w:rsidRPr="000D42D1">
              <w:t xml:space="preserve"> </w:t>
            </w:r>
            <w:r>
              <w:t>физичке</w:t>
            </w:r>
            <w:r w:rsidRPr="000D42D1">
              <w:t xml:space="preserve"> </w:t>
            </w:r>
            <w:r>
              <w:t>и</w:t>
            </w:r>
            <w:r w:rsidRPr="000D42D1">
              <w:t xml:space="preserve"> </w:t>
            </w:r>
            <w:r>
              <w:t>менталне</w:t>
            </w:r>
            <w:r w:rsidRPr="000D42D1">
              <w:t xml:space="preserve"> </w:t>
            </w:r>
            <w:r>
              <w:t>поремећаје</w:t>
            </w:r>
            <w:r w:rsidRPr="000D42D1">
              <w:t xml:space="preserve"> </w:t>
            </w:r>
            <w:r>
              <w:t>коришћењем</w:t>
            </w:r>
            <w:r w:rsidRPr="000D42D1">
              <w:t xml:space="preserve"> </w:t>
            </w:r>
            <w:r>
              <w:t>одговарајућих</w:t>
            </w:r>
            <w:r w:rsidRPr="000D42D1">
              <w:t xml:space="preserve"> </w:t>
            </w:r>
            <w:r>
              <w:t>метода</w:t>
            </w:r>
            <w:r w:rsidRPr="000D42D1">
              <w:t xml:space="preserve"> </w:t>
            </w:r>
            <w:r>
              <w:t>и</w:t>
            </w:r>
            <w:r w:rsidRPr="000D42D1">
              <w:t xml:space="preserve"> </w:t>
            </w:r>
            <w:r>
              <w:t>техника</w:t>
            </w:r>
            <w:r w:rsidRPr="000D42D1">
              <w:t xml:space="preserve">, </w:t>
            </w:r>
            <w:r>
              <w:t>кроз</w:t>
            </w:r>
            <w:r w:rsidRPr="000D42D1">
              <w:t xml:space="preserve"> </w:t>
            </w:r>
            <w:r>
              <w:t>примену</w:t>
            </w:r>
            <w:r w:rsidRPr="000D42D1">
              <w:t xml:space="preserve"> </w:t>
            </w:r>
            <w:r>
              <w:t>принципа</w:t>
            </w:r>
            <w:r w:rsidRPr="000D42D1">
              <w:t xml:space="preserve"> </w:t>
            </w:r>
            <w:r>
              <w:t>и</w:t>
            </w:r>
            <w:r w:rsidRPr="000D42D1">
              <w:t xml:space="preserve"> </w:t>
            </w:r>
            <w:r>
              <w:t>процедура</w:t>
            </w:r>
            <w:r w:rsidRPr="000D42D1">
              <w:t xml:space="preserve"> </w:t>
            </w:r>
            <w:r>
              <w:t>савремене</w:t>
            </w:r>
            <w:r w:rsidRPr="000D42D1">
              <w:t xml:space="preserve"> </w:t>
            </w:r>
            <w:r>
              <w:t>медицине</w:t>
            </w:r>
            <w:r w:rsidRPr="000D42D1">
              <w:t xml:space="preserve">, </w:t>
            </w:r>
            <w:r>
              <w:t>о</w:t>
            </w:r>
            <w:r w:rsidRPr="000D42D1">
              <w:t xml:space="preserve"> </w:t>
            </w:r>
            <w:r>
              <w:t>чему</w:t>
            </w:r>
            <w:r w:rsidRPr="000D42D1">
              <w:t xml:space="preserve"> </w:t>
            </w:r>
            <w:r>
              <w:t>води</w:t>
            </w:r>
            <w:r w:rsidRPr="000D42D1">
              <w:t xml:space="preserve"> </w:t>
            </w:r>
            <w:r>
              <w:t>прописану</w:t>
            </w:r>
            <w:r w:rsidRPr="000D42D1">
              <w:t xml:space="preserve"> </w:t>
            </w:r>
            <w:r>
              <w:t>медицинску</w:t>
            </w:r>
            <w:r w:rsidRPr="000D42D1">
              <w:t xml:space="preserve"> </w:t>
            </w:r>
            <w:r>
              <w:t>документацију</w:t>
            </w:r>
            <w:r w:rsidRPr="000D42D1">
              <w:t xml:space="preserve">, </w:t>
            </w:r>
            <w:r>
              <w:t>односно</w:t>
            </w:r>
            <w:r w:rsidRPr="000D42D1">
              <w:t xml:space="preserve"> </w:t>
            </w:r>
            <w:r>
              <w:t>обавља</w:t>
            </w:r>
            <w:r w:rsidRPr="000D42D1">
              <w:t xml:space="preserve"> </w:t>
            </w:r>
            <w:r>
              <w:t>послове</w:t>
            </w:r>
            <w:r w:rsidRPr="000D42D1">
              <w:t xml:space="preserve"> </w:t>
            </w:r>
            <w:r>
              <w:t>у</w:t>
            </w:r>
            <w:r w:rsidRPr="000D42D1">
              <w:t xml:space="preserve"> </w:t>
            </w:r>
            <w:r>
              <w:t>оквиру</w:t>
            </w:r>
            <w:r w:rsidRPr="000D42D1">
              <w:t xml:space="preserve"> </w:t>
            </w:r>
            <w:r>
              <w:t>своје</w:t>
            </w:r>
            <w:r w:rsidRPr="000D42D1">
              <w:t xml:space="preserve"> </w:t>
            </w:r>
            <w:r>
              <w:t>стручне</w:t>
            </w:r>
            <w:r w:rsidRPr="000D42D1">
              <w:t xml:space="preserve"> </w:t>
            </w:r>
            <w:r>
              <w:t>спреме</w:t>
            </w:r>
            <w:r w:rsidRPr="000D42D1">
              <w:t xml:space="preserve"> </w:t>
            </w:r>
            <w:r>
              <w:t>под</w:t>
            </w:r>
            <w:r w:rsidRPr="000D42D1">
              <w:t xml:space="preserve"> </w:t>
            </w:r>
            <w:r>
              <w:t>надзором</w:t>
            </w:r>
            <w:r w:rsidRPr="000D42D1">
              <w:t xml:space="preserve"> </w:t>
            </w:r>
            <w:r>
              <w:t>доктора</w:t>
            </w:r>
            <w:r w:rsidRPr="000D42D1">
              <w:t xml:space="preserve"> </w:t>
            </w:r>
            <w:r>
              <w:t>медицине</w:t>
            </w:r>
            <w:r w:rsidRPr="000D42D1">
              <w:t xml:space="preserve">, </w:t>
            </w:r>
            <w:r>
              <w:t>специјалисте</w:t>
            </w:r>
            <w:r w:rsidRPr="000D42D1">
              <w:t xml:space="preserve"> </w:t>
            </w:r>
            <w:r>
              <w:t>или</w:t>
            </w:r>
            <w:r w:rsidRPr="000D42D1">
              <w:t xml:space="preserve"> </w:t>
            </w:r>
            <w:r>
              <w:t>субспецијалисте</w:t>
            </w:r>
            <w:r w:rsidRPr="000D42D1">
              <w:t xml:space="preserve">; </w:t>
            </w:r>
            <w:r>
              <w:t>учествује</w:t>
            </w:r>
            <w:r w:rsidRPr="000D42D1">
              <w:t xml:space="preserve"> </w:t>
            </w:r>
            <w:r>
              <w:t>у</w:t>
            </w:r>
            <w:r w:rsidRPr="000D42D1">
              <w:t xml:space="preserve"> </w:t>
            </w:r>
            <w:r>
              <w:t>унапређењу</w:t>
            </w:r>
            <w:r w:rsidRPr="000D42D1">
              <w:t xml:space="preserve"> </w:t>
            </w:r>
            <w:r>
              <w:t>квалитета</w:t>
            </w:r>
            <w:r w:rsidRPr="000D42D1">
              <w:t xml:space="preserve"> </w:t>
            </w:r>
            <w:r>
              <w:t>здравствене</w:t>
            </w:r>
            <w:r w:rsidRPr="000D42D1">
              <w:t xml:space="preserve"> </w:t>
            </w:r>
            <w:r>
              <w:t>заштите</w:t>
            </w:r>
            <w:r w:rsidRPr="000D42D1">
              <w:t xml:space="preserve">; </w:t>
            </w:r>
            <w:r>
              <w:t>обавља</w:t>
            </w:r>
            <w:r w:rsidRPr="000D42D1">
              <w:t xml:space="preserve"> </w:t>
            </w:r>
            <w:r>
              <w:t>консултације</w:t>
            </w:r>
            <w:r w:rsidRPr="000D42D1">
              <w:t xml:space="preserve"> </w:t>
            </w:r>
            <w:r>
              <w:t>са</w:t>
            </w:r>
            <w:r w:rsidRPr="000D42D1">
              <w:t xml:space="preserve"> </w:t>
            </w:r>
            <w:r>
              <w:t>другим</w:t>
            </w:r>
            <w:r w:rsidRPr="000D42D1">
              <w:t xml:space="preserve"> </w:t>
            </w:r>
            <w:r>
              <w:t>здравственим</w:t>
            </w:r>
            <w:r w:rsidRPr="000D42D1">
              <w:t xml:space="preserve"> </w:t>
            </w:r>
            <w:r>
              <w:t>радницима</w:t>
            </w:r>
            <w:r w:rsidRPr="000D42D1">
              <w:t xml:space="preserve"> </w:t>
            </w:r>
            <w:r>
              <w:t>и</w:t>
            </w:r>
            <w:r w:rsidRPr="000D42D1">
              <w:t xml:space="preserve"> </w:t>
            </w:r>
            <w:r>
              <w:t>здравственим</w:t>
            </w:r>
            <w:r w:rsidRPr="000D42D1">
              <w:t xml:space="preserve"> </w:t>
            </w:r>
            <w:r>
              <w:t>сарадницима</w:t>
            </w:r>
            <w:r w:rsidRPr="000D42D1">
              <w:t xml:space="preserve">; </w:t>
            </w:r>
            <w:r>
              <w:t>планира</w:t>
            </w:r>
            <w:r w:rsidRPr="000D42D1">
              <w:t xml:space="preserve">, </w:t>
            </w:r>
            <w:r>
              <w:t>надзире</w:t>
            </w:r>
            <w:r w:rsidRPr="000D42D1">
              <w:t xml:space="preserve"> </w:t>
            </w:r>
            <w:r>
              <w:t>и</w:t>
            </w:r>
            <w:r w:rsidRPr="000D42D1">
              <w:t xml:space="preserve"> </w:t>
            </w:r>
            <w:r>
              <w:t>евалуира</w:t>
            </w:r>
            <w:r w:rsidRPr="000D42D1">
              <w:t xml:space="preserve"> </w:t>
            </w:r>
            <w:r>
              <w:t>спровођење</w:t>
            </w:r>
            <w:r w:rsidRPr="000D42D1">
              <w:t xml:space="preserve"> </w:t>
            </w:r>
            <w:r>
              <w:t>здравствене</w:t>
            </w:r>
            <w:r w:rsidRPr="000D42D1">
              <w:t xml:space="preserve"> </w:t>
            </w:r>
            <w:r>
              <w:t>заштите</w:t>
            </w:r>
            <w:r w:rsidRPr="000D42D1">
              <w:t xml:space="preserve">; </w:t>
            </w:r>
            <w:r>
              <w:t>у</w:t>
            </w:r>
            <w:r w:rsidRPr="00E1142A">
              <w:rPr>
                <w:lang w:val="sr-Latn-CS"/>
              </w:rPr>
              <w:t xml:space="preserve">чествује у свакодневним визитама; </w:t>
            </w:r>
            <w:r>
              <w:t>у</w:t>
            </w:r>
            <w:r w:rsidRPr="00E1142A">
              <w:rPr>
                <w:lang w:val="sr-Latn-CS"/>
              </w:rPr>
              <w:t xml:space="preserve">зима анамнезу, врши клинички преглед, планира потребне анализе, податке из анамнезе уписује у историје болести, отпусне листе, куца заказане консултације </w:t>
            </w:r>
            <w:r>
              <w:t>п</w:t>
            </w:r>
            <w:r w:rsidRPr="00E1142A">
              <w:rPr>
                <w:lang w:val="sr-Latn-CS"/>
              </w:rPr>
              <w:t xml:space="preserve">омаже у извођењу интервенција, збрињавању ургентних стања; </w:t>
            </w:r>
            <w:r>
              <w:t>д</w:t>
            </w:r>
            <w:r w:rsidRPr="00E1142A">
              <w:rPr>
                <w:lang w:val="sr-Latn-CS"/>
              </w:rPr>
              <w:t xml:space="preserve">ужан је да прати и примењује савремене методе у дијагностици и лечењу болесника; </w:t>
            </w:r>
            <w:r>
              <w:t>з</w:t>
            </w:r>
            <w:r w:rsidRPr="00E1142A">
              <w:rPr>
                <w:lang w:val="sr-Latn-CS"/>
              </w:rPr>
              <w:t xml:space="preserve">аједно са сарадницима одговоран је за исправност и правилно коришћење медицинске опреме; </w:t>
            </w:r>
            <w:r>
              <w:t>о</w:t>
            </w:r>
            <w:r w:rsidRPr="00E1142A">
              <w:rPr>
                <w:lang w:val="sr-Latn-CS"/>
              </w:rPr>
              <w:t xml:space="preserve">дговоран је за правилно и уредно вођење медицинске документације; </w:t>
            </w:r>
            <w:r>
              <w:t>придржава</w:t>
            </w:r>
            <w:r w:rsidRPr="000D42D1">
              <w:t xml:space="preserve"> </w:t>
            </w:r>
            <w:r>
              <w:t>се</w:t>
            </w:r>
            <w:r w:rsidRPr="000D42D1">
              <w:t xml:space="preserve"> </w:t>
            </w:r>
            <w:r>
              <w:t>мера</w:t>
            </w:r>
            <w:r w:rsidRPr="000D42D1">
              <w:t xml:space="preserve"> </w:t>
            </w:r>
            <w:r>
              <w:t>заштите</w:t>
            </w:r>
            <w:r w:rsidRPr="000D42D1">
              <w:t xml:space="preserve"> </w:t>
            </w:r>
            <w:r>
              <w:t>на</w:t>
            </w:r>
            <w:r w:rsidRPr="000D42D1">
              <w:t xml:space="preserve"> </w:t>
            </w:r>
            <w:r>
              <w:t>раду</w:t>
            </w:r>
            <w:r w:rsidRPr="000D42D1">
              <w:t>.</w:t>
            </w:r>
          </w:p>
          <w:p w:rsidR="001B41E2" w:rsidRPr="00E1142A" w:rsidRDefault="001B41E2" w:rsidP="00E1142A">
            <w:pPr>
              <w:pStyle w:val="NormalStefbullets1"/>
              <w:ind w:left="0"/>
              <w:jc w:val="both"/>
              <w:rPr>
                <w:lang w:val="sr-Latn-CS"/>
              </w:rPr>
            </w:pPr>
            <w:r w:rsidRPr="00E1142A">
              <w:rPr>
                <w:lang w:val="sr-Latn-CS"/>
              </w:rPr>
              <w:t>Пружа стручну пратњу приликом транспорта пацијента у здравствену установу вишег нивоа.Распоређивање доктора медицине у оквиру сектора по службама врши помоћник директора.</w:t>
            </w:r>
          </w:p>
          <w:p w:rsidR="001B41E2" w:rsidRPr="00E1142A" w:rsidRDefault="001B41E2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1B41E2" w:rsidRPr="00E1142A" w:rsidRDefault="001B41E2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За свој рад одговоран је начелнику одељења или шефу одсека.</w:t>
            </w:r>
          </w:p>
          <w:p w:rsidR="001B41E2" w:rsidRPr="00E1142A" w:rsidRDefault="001B41E2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B41E2" w:rsidRPr="00E1142A" w:rsidTr="00E1142A">
        <w:tc>
          <w:tcPr>
            <w:tcW w:w="2183" w:type="dxa"/>
          </w:tcPr>
          <w:p w:rsidR="001B41E2" w:rsidRPr="00E1142A" w:rsidRDefault="001B4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518" w:type="dxa"/>
          </w:tcPr>
          <w:p w:rsidR="001B41E2" w:rsidRPr="00E1142A" w:rsidRDefault="001B41E2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образовање:</w:t>
            </w:r>
          </w:p>
          <w:p w:rsidR="001B41E2" w:rsidRPr="00E1142A" w:rsidRDefault="001B41E2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интегрисаним академским студијама из области медицине  по пропису који уређује високо образовање, почев од 10. септембра 2005. године;</w:t>
            </w:r>
          </w:p>
          <w:p w:rsidR="001B41E2" w:rsidRPr="00E1142A" w:rsidRDefault="001B41E2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из области медицине у трајању од најмање пет година по пропису који је уређивао високо образовање до 10. септембра 2005. године;</w:t>
            </w:r>
          </w:p>
        </w:tc>
      </w:tr>
      <w:tr w:rsidR="001B41E2" w:rsidRPr="00E1142A" w:rsidTr="00E1142A">
        <w:tc>
          <w:tcPr>
            <w:tcW w:w="2183" w:type="dxa"/>
          </w:tcPr>
          <w:p w:rsidR="001B41E2" w:rsidRPr="00E1142A" w:rsidRDefault="001B4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518" w:type="dxa"/>
          </w:tcPr>
          <w:p w:rsidR="001B41E2" w:rsidRPr="00E1142A" w:rsidRDefault="001B41E2" w:rsidP="00E1142A">
            <w:pPr>
              <w:numPr>
                <w:ilvl w:val="0"/>
                <w:numId w:val="28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1B41E2" w:rsidRPr="00E1142A" w:rsidRDefault="001B41E2" w:rsidP="00E1142A">
            <w:pPr>
              <w:numPr>
                <w:ilvl w:val="0"/>
                <w:numId w:val="29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1B41E2" w:rsidRPr="00E1142A" w:rsidRDefault="001B41E2" w:rsidP="00E1142A">
            <w:pPr>
              <w:numPr>
                <w:ilvl w:val="0"/>
                <w:numId w:val="29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шест месеци радног искуства у звању доктора медицине</w:t>
            </w:r>
          </w:p>
        </w:tc>
      </w:tr>
      <w:tr w:rsidR="001B41E2" w:rsidRPr="00E1142A" w:rsidTr="00E1142A">
        <w:tc>
          <w:tcPr>
            <w:tcW w:w="2183" w:type="dxa"/>
          </w:tcPr>
          <w:p w:rsidR="001B41E2" w:rsidRPr="00E1142A" w:rsidRDefault="001B4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518" w:type="dxa"/>
          </w:tcPr>
          <w:p w:rsidR="001B41E2" w:rsidRPr="00E1142A" w:rsidRDefault="001B4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5824E5" w:rsidRPr="00737398" w:rsidRDefault="005824E5" w:rsidP="001B41E2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1367" w:type="dxa"/>
        <w:tblInd w:w="-2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69"/>
        <w:gridCol w:w="8520"/>
        <w:gridCol w:w="678"/>
      </w:tblGrid>
      <w:tr w:rsidR="003428D7" w:rsidRPr="00E1142A" w:rsidTr="005824E5">
        <w:trPr>
          <w:trHeight w:val="526"/>
        </w:trPr>
        <w:tc>
          <w:tcPr>
            <w:tcW w:w="2169" w:type="dxa"/>
          </w:tcPr>
          <w:p w:rsidR="003428D7" w:rsidRPr="007F43B7" w:rsidRDefault="003428D7" w:rsidP="00F06FB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3428D7" w:rsidRPr="007F43B7" w:rsidRDefault="003428D7" w:rsidP="00F06FB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20" w:type="dxa"/>
            <w:tcBorders>
              <w:right w:val="double" w:sz="4" w:space="0" w:color="auto"/>
            </w:tcBorders>
          </w:tcPr>
          <w:p w:rsidR="003428D7" w:rsidRPr="00E1142A" w:rsidRDefault="003428D7" w:rsidP="00F06F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3428D7" w:rsidRPr="003428D7" w:rsidRDefault="003428D7" w:rsidP="003428D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                        -Виша медицинска сестра/техничар у дијагностици -</w:t>
            </w:r>
          </w:p>
          <w:p w:rsidR="003428D7" w:rsidRPr="00FA5296" w:rsidRDefault="003428D7" w:rsidP="00F06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                                        -Главни виши радиолошки техничар-</w:t>
            </w:r>
          </w:p>
        </w:tc>
        <w:tc>
          <w:tcPr>
            <w:tcW w:w="678" w:type="dxa"/>
            <w:vMerge w:val="restart"/>
            <w:tcBorders>
              <w:top w:val="nil"/>
              <w:left w:val="double" w:sz="4" w:space="0" w:color="auto"/>
              <w:right w:val="nil"/>
            </w:tcBorders>
          </w:tcPr>
          <w:p w:rsidR="003428D7" w:rsidRDefault="003428D7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3428D7" w:rsidRDefault="003428D7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3428D7" w:rsidRPr="00E1142A" w:rsidRDefault="003428D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428D7" w:rsidRPr="00E1142A" w:rsidRDefault="003428D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428D7" w:rsidRPr="00E1142A" w:rsidRDefault="003428D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428D7" w:rsidRPr="00E1142A" w:rsidRDefault="003428D7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3428D7" w:rsidRPr="00E1142A" w:rsidRDefault="003428D7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3428D7" w:rsidRPr="00FA5296" w:rsidRDefault="003428D7" w:rsidP="003428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3428D7" w:rsidRPr="00E1142A" w:rsidTr="005824E5">
        <w:trPr>
          <w:trHeight w:val="526"/>
        </w:trPr>
        <w:tc>
          <w:tcPr>
            <w:tcW w:w="2169" w:type="dxa"/>
          </w:tcPr>
          <w:p w:rsidR="003428D7" w:rsidRPr="00B6450F" w:rsidRDefault="003428D7" w:rsidP="00F06FB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520" w:type="dxa"/>
            <w:tcBorders>
              <w:right w:val="double" w:sz="4" w:space="0" w:color="auto"/>
            </w:tcBorders>
          </w:tcPr>
          <w:p w:rsidR="003428D7" w:rsidRPr="00E1142A" w:rsidRDefault="003428D7" w:rsidP="00F06FB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ZO31701</w:t>
            </w:r>
          </w:p>
        </w:tc>
        <w:tc>
          <w:tcPr>
            <w:tcW w:w="678" w:type="dxa"/>
            <w:vMerge/>
            <w:tcBorders>
              <w:left w:val="double" w:sz="4" w:space="0" w:color="auto"/>
              <w:right w:val="nil"/>
            </w:tcBorders>
          </w:tcPr>
          <w:p w:rsidR="003428D7" w:rsidRPr="00E1142A" w:rsidRDefault="003428D7" w:rsidP="003428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428D7" w:rsidRPr="00E1142A" w:rsidTr="005824E5">
        <w:trPr>
          <w:trHeight w:val="3563"/>
        </w:trPr>
        <w:tc>
          <w:tcPr>
            <w:tcW w:w="2169" w:type="dxa"/>
            <w:tcBorders>
              <w:top w:val="nil"/>
            </w:tcBorders>
          </w:tcPr>
          <w:p w:rsidR="003428D7" w:rsidRPr="00FA5296" w:rsidRDefault="003428D7" w:rsidP="00F06FB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3428D7" w:rsidRDefault="003428D7" w:rsidP="00F06F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428D7" w:rsidRDefault="003428D7" w:rsidP="00F06F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428D7" w:rsidRDefault="003428D7" w:rsidP="00F06F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428D7" w:rsidRDefault="003428D7" w:rsidP="00F06F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428D7" w:rsidRDefault="003428D7" w:rsidP="00F06F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428D7" w:rsidRDefault="003428D7" w:rsidP="00F06F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428D7" w:rsidRDefault="003428D7" w:rsidP="00F06F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428D7" w:rsidRDefault="003428D7" w:rsidP="00F06F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428D7" w:rsidRDefault="003428D7" w:rsidP="00F06F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428D7" w:rsidRDefault="003428D7" w:rsidP="00F06F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428D7" w:rsidRDefault="003428D7" w:rsidP="00F06F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428D7" w:rsidRPr="007F43B7" w:rsidRDefault="003428D7" w:rsidP="00F06F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3428D7" w:rsidRPr="007F43B7" w:rsidRDefault="003428D7" w:rsidP="00F06F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8520" w:type="dxa"/>
            <w:tcBorders>
              <w:top w:val="nil"/>
              <w:bottom w:val="double" w:sz="4" w:space="0" w:color="auto"/>
              <w:right w:val="double" w:sz="4" w:space="0" w:color="auto"/>
            </w:tcBorders>
          </w:tcPr>
          <w:p w:rsidR="003428D7" w:rsidRPr="00E1142A" w:rsidRDefault="003428D7" w:rsidP="00F06F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3428D7" w:rsidRPr="00E1142A" w:rsidRDefault="003428D7" w:rsidP="00F06F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-одговоран је за контролу и рад медицинских и радиолошких техничара у служби;</w:t>
            </w:r>
          </w:p>
          <w:p w:rsidR="003428D7" w:rsidRPr="003428D7" w:rsidRDefault="003428D7" w:rsidP="00F06FB6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>– обавља сложене медицинске мере</w:t>
            </w:r>
            <w:r>
              <w:rPr>
                <w:sz w:val="20"/>
                <w:szCs w:val="20"/>
              </w:rPr>
              <w:t xml:space="preserve"> код болесника у поступку </w:t>
            </w:r>
            <w:r w:rsidRPr="00582047">
              <w:rPr>
                <w:sz w:val="20"/>
                <w:szCs w:val="20"/>
              </w:rPr>
              <w:t>терапије</w:t>
            </w:r>
            <w:r>
              <w:rPr>
                <w:sz w:val="20"/>
                <w:szCs w:val="20"/>
              </w:rPr>
              <w:t xml:space="preserve">, дијагностике и </w:t>
            </w:r>
          </w:p>
          <w:p w:rsidR="003428D7" w:rsidRPr="003428D7" w:rsidRDefault="003428D7" w:rsidP="00F06FB6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>– врши припрему болесника и асистира лекару при интервенцијама које захте</w:t>
            </w:r>
            <w:r>
              <w:rPr>
                <w:sz w:val="20"/>
                <w:szCs w:val="20"/>
              </w:rPr>
              <w:t xml:space="preserve">вају већу стручност и вештину; </w:t>
            </w:r>
          </w:p>
          <w:p w:rsidR="003428D7" w:rsidRPr="00582047" w:rsidRDefault="003428D7" w:rsidP="00F06FB6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прати опште стање пацијента, мери и евидентира виталне функције и друге показатеље; </w:t>
            </w:r>
          </w:p>
          <w:p w:rsidR="003428D7" w:rsidRPr="00582047" w:rsidRDefault="003428D7" w:rsidP="00F06FB6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припрема простор, медицинску опрему, инструменте и материјал за рад; </w:t>
            </w:r>
          </w:p>
          <w:p w:rsidR="003428D7" w:rsidRPr="00582047" w:rsidRDefault="003428D7" w:rsidP="00F06FB6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спроводи мере за спречавање интрахоспиталних инфекција; </w:t>
            </w:r>
          </w:p>
          <w:p w:rsidR="003428D7" w:rsidRPr="00582047" w:rsidRDefault="003428D7" w:rsidP="00F06FB6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учествује у набавци потребног материјала; </w:t>
            </w:r>
          </w:p>
          <w:p w:rsidR="003428D7" w:rsidRPr="00E1142A" w:rsidRDefault="003428D7" w:rsidP="00F06F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нaдглeдa спрoвoђeњe прoцeсa здрaвствeнe нeгe, </w:t>
            </w:r>
          </w:p>
          <w:p w:rsidR="003428D7" w:rsidRPr="00582047" w:rsidRDefault="003428D7" w:rsidP="00F06FB6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учeствуje у eвaлуирaњу прoцeсa и нa oснoву тoгa рaзмaтрa нaрeднe кoрaкe у спрoвoђeњу истoг; </w:t>
            </w:r>
          </w:p>
          <w:p w:rsidR="003428D7" w:rsidRPr="00D474BB" w:rsidRDefault="003428D7" w:rsidP="00F06FB6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одлаже и уклања медицински отпад на прописани начин; </w:t>
            </w:r>
          </w:p>
          <w:p w:rsidR="003428D7" w:rsidRPr="00E1142A" w:rsidRDefault="003428D7" w:rsidP="00F06F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–За свој рад одговоран је главној медицинској сестри / техничару  службе и болнице/ и начелнику службе</w:t>
            </w: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78" w:type="dxa"/>
            <w:vMerge/>
            <w:tcBorders>
              <w:top w:val="nil"/>
              <w:left w:val="double" w:sz="4" w:space="0" w:color="auto"/>
              <w:right w:val="nil"/>
            </w:tcBorders>
          </w:tcPr>
          <w:p w:rsidR="003428D7" w:rsidRPr="00E1142A" w:rsidRDefault="003428D7" w:rsidP="003428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428D7" w:rsidRPr="00E1142A" w:rsidTr="005824E5">
        <w:tc>
          <w:tcPr>
            <w:tcW w:w="2169" w:type="dxa"/>
          </w:tcPr>
          <w:p w:rsidR="003428D7" w:rsidRPr="007F43B7" w:rsidRDefault="003428D7" w:rsidP="00F06FB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520" w:type="dxa"/>
            <w:tcBorders>
              <w:right w:val="double" w:sz="4" w:space="0" w:color="auto"/>
            </w:tcBorders>
          </w:tcPr>
          <w:p w:rsidR="003428D7" w:rsidRPr="00954975" w:rsidRDefault="003428D7" w:rsidP="00F06FB6">
            <w:pPr>
              <w:pStyle w:val="Default"/>
              <w:jc w:val="both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Високо образовање: </w:t>
            </w:r>
          </w:p>
          <w:p w:rsidR="003428D7" w:rsidRPr="00954975" w:rsidRDefault="003428D7" w:rsidP="00F06FB6">
            <w:pPr>
              <w:pStyle w:val="Default"/>
              <w:jc w:val="both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– на студијама првог степена (основне струковне/академске студије) по пропису који уређује високо образовање, почев од 10. септембра 2005. године; </w:t>
            </w:r>
          </w:p>
          <w:p w:rsidR="003428D7" w:rsidRPr="00E1142A" w:rsidRDefault="003428D7" w:rsidP="00F06FB6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у трајању од најмање две године, по пропису који је уређивао високо образовање до 10. септембра 2005. године.</w:t>
            </w:r>
          </w:p>
        </w:tc>
        <w:tc>
          <w:tcPr>
            <w:tcW w:w="678" w:type="dxa"/>
            <w:vMerge/>
            <w:tcBorders>
              <w:top w:val="nil"/>
              <w:left w:val="double" w:sz="4" w:space="0" w:color="auto"/>
              <w:right w:val="nil"/>
            </w:tcBorders>
          </w:tcPr>
          <w:p w:rsidR="003428D7" w:rsidRPr="00E1142A" w:rsidRDefault="003428D7" w:rsidP="003428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428D7" w:rsidRPr="00E1142A" w:rsidTr="005824E5">
        <w:tc>
          <w:tcPr>
            <w:tcW w:w="2169" w:type="dxa"/>
          </w:tcPr>
          <w:p w:rsidR="003428D7" w:rsidRPr="00FA5296" w:rsidRDefault="003428D7" w:rsidP="00F06FB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A529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520" w:type="dxa"/>
            <w:tcBorders>
              <w:right w:val="double" w:sz="4" w:space="0" w:color="auto"/>
            </w:tcBorders>
          </w:tcPr>
          <w:p w:rsidR="003428D7" w:rsidRPr="00954975" w:rsidRDefault="003428D7" w:rsidP="00F06FB6">
            <w:pPr>
              <w:pStyle w:val="Default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– стручни испит; </w:t>
            </w:r>
          </w:p>
          <w:p w:rsidR="003428D7" w:rsidRPr="00954975" w:rsidRDefault="003428D7" w:rsidP="00F06FB6">
            <w:pPr>
              <w:pStyle w:val="Default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– лиценца; </w:t>
            </w:r>
          </w:p>
          <w:p w:rsidR="003428D7" w:rsidRPr="00E1142A" w:rsidRDefault="003428D7" w:rsidP="00F06F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најмање шест месеци радног искуства у наведеном звању.</w:t>
            </w:r>
          </w:p>
        </w:tc>
        <w:tc>
          <w:tcPr>
            <w:tcW w:w="678" w:type="dxa"/>
            <w:vMerge/>
            <w:tcBorders>
              <w:top w:val="nil"/>
              <w:left w:val="double" w:sz="4" w:space="0" w:color="auto"/>
              <w:right w:val="nil"/>
            </w:tcBorders>
          </w:tcPr>
          <w:p w:rsidR="003428D7" w:rsidRPr="00E1142A" w:rsidRDefault="003428D7" w:rsidP="003428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3428D7" w:rsidRPr="00E1142A" w:rsidTr="005824E5">
        <w:tc>
          <w:tcPr>
            <w:tcW w:w="2169" w:type="dxa"/>
          </w:tcPr>
          <w:p w:rsidR="003428D7" w:rsidRPr="007F43B7" w:rsidRDefault="003428D7" w:rsidP="00F06FB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Број  извршилаца</w:t>
            </w:r>
          </w:p>
        </w:tc>
        <w:tc>
          <w:tcPr>
            <w:tcW w:w="8520" w:type="dxa"/>
            <w:tcBorders>
              <w:right w:val="double" w:sz="4" w:space="0" w:color="auto"/>
            </w:tcBorders>
          </w:tcPr>
          <w:p w:rsidR="003428D7" w:rsidRPr="005A5AEA" w:rsidRDefault="003428D7" w:rsidP="00F06FB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78" w:type="dxa"/>
            <w:vMerge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428D7" w:rsidRPr="005A5AEA" w:rsidRDefault="003428D7" w:rsidP="003428D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3428D7" w:rsidRDefault="003428D7" w:rsidP="003428D7">
      <w:pPr>
        <w:spacing w:after="0" w:line="240" w:lineRule="auto"/>
        <w:rPr>
          <w:b/>
          <w:sz w:val="24"/>
          <w:u w:val="single"/>
          <w:lang w:val="sr-Cyrl-CS"/>
        </w:rPr>
      </w:pPr>
    </w:p>
    <w:tbl>
      <w:tblPr>
        <w:tblW w:w="11385" w:type="dxa"/>
        <w:tblInd w:w="-2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87"/>
        <w:gridCol w:w="8607"/>
        <w:gridCol w:w="591"/>
      </w:tblGrid>
      <w:tr w:rsidR="003428D7" w:rsidRPr="00E1142A" w:rsidTr="005824E5">
        <w:trPr>
          <w:trHeight w:val="526"/>
        </w:trPr>
        <w:tc>
          <w:tcPr>
            <w:tcW w:w="2187" w:type="dxa"/>
          </w:tcPr>
          <w:p w:rsidR="003428D7" w:rsidRPr="007F43B7" w:rsidRDefault="003428D7" w:rsidP="00F06FB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3428D7" w:rsidRPr="007F43B7" w:rsidRDefault="003428D7" w:rsidP="00F06FB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607" w:type="dxa"/>
            <w:tcBorders>
              <w:right w:val="double" w:sz="4" w:space="0" w:color="auto"/>
            </w:tcBorders>
          </w:tcPr>
          <w:p w:rsidR="003428D7" w:rsidRPr="00E1142A" w:rsidRDefault="003428D7" w:rsidP="00F06F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3428D7" w:rsidRPr="003428D7" w:rsidRDefault="003428D7" w:rsidP="00F06F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                        -Виша медицинска сестра/техничар у дијагностици -</w:t>
            </w:r>
          </w:p>
          <w:p w:rsidR="003428D7" w:rsidRPr="00FA5296" w:rsidRDefault="003428D7" w:rsidP="00F06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                                       </w:t>
            </w:r>
            <w:r w:rsidR="000A205F">
              <w:rPr>
                <w:rFonts w:ascii="Times New Roman" w:hAnsi="Times New Roman"/>
                <w:sz w:val="20"/>
                <w:szCs w:val="20"/>
                <w:lang w:val="ru-RU"/>
              </w:rPr>
              <w:t>Виши(Струковни радиолошки техничар)</w:t>
            </w:r>
          </w:p>
        </w:tc>
        <w:tc>
          <w:tcPr>
            <w:tcW w:w="591" w:type="dxa"/>
            <w:vMerge w:val="restart"/>
            <w:tcBorders>
              <w:top w:val="nil"/>
              <w:left w:val="double" w:sz="4" w:space="0" w:color="auto"/>
              <w:right w:val="nil"/>
            </w:tcBorders>
          </w:tcPr>
          <w:p w:rsidR="003428D7" w:rsidRDefault="003428D7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3428D7" w:rsidRDefault="003428D7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3428D7" w:rsidRPr="00E1142A" w:rsidRDefault="003428D7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3428D7" w:rsidRPr="00FA5296" w:rsidRDefault="003428D7" w:rsidP="00F06F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3428D7" w:rsidRPr="00E1142A" w:rsidTr="005824E5">
        <w:trPr>
          <w:trHeight w:val="526"/>
        </w:trPr>
        <w:tc>
          <w:tcPr>
            <w:tcW w:w="2187" w:type="dxa"/>
          </w:tcPr>
          <w:p w:rsidR="003428D7" w:rsidRPr="00B6450F" w:rsidRDefault="003428D7" w:rsidP="00F06FB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607" w:type="dxa"/>
            <w:tcBorders>
              <w:right w:val="double" w:sz="4" w:space="0" w:color="auto"/>
            </w:tcBorders>
          </w:tcPr>
          <w:p w:rsidR="003428D7" w:rsidRPr="00E1142A" w:rsidRDefault="003428D7" w:rsidP="00F06FB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ZO31701</w:t>
            </w:r>
          </w:p>
        </w:tc>
        <w:tc>
          <w:tcPr>
            <w:tcW w:w="591" w:type="dxa"/>
            <w:vMerge/>
            <w:tcBorders>
              <w:left w:val="double" w:sz="4" w:space="0" w:color="auto"/>
              <w:right w:val="nil"/>
            </w:tcBorders>
          </w:tcPr>
          <w:p w:rsidR="003428D7" w:rsidRPr="00E1142A" w:rsidRDefault="003428D7" w:rsidP="00F06F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428D7" w:rsidRPr="00E1142A" w:rsidTr="005824E5">
        <w:trPr>
          <w:trHeight w:val="488"/>
        </w:trPr>
        <w:tc>
          <w:tcPr>
            <w:tcW w:w="2187" w:type="dxa"/>
            <w:tcBorders>
              <w:top w:val="nil"/>
            </w:tcBorders>
          </w:tcPr>
          <w:p w:rsidR="003428D7" w:rsidRPr="00FA5296" w:rsidRDefault="003428D7" w:rsidP="00F06FB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3428D7" w:rsidRDefault="003428D7" w:rsidP="00F06F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428D7" w:rsidRDefault="003428D7" w:rsidP="00F06F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428D7" w:rsidRDefault="003428D7" w:rsidP="00F06F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428D7" w:rsidRDefault="003428D7" w:rsidP="00F06F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428D7" w:rsidRDefault="003428D7" w:rsidP="00F06F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428D7" w:rsidRPr="007F43B7" w:rsidRDefault="008B452D" w:rsidP="008B452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      </w:t>
            </w:r>
            <w:r w:rsidR="003428D7" w:rsidRPr="007F43B7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3428D7" w:rsidRPr="007F43B7" w:rsidRDefault="003428D7" w:rsidP="00F06F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8607" w:type="dxa"/>
            <w:tcBorders>
              <w:top w:val="nil"/>
              <w:right w:val="double" w:sz="4" w:space="0" w:color="auto"/>
            </w:tcBorders>
          </w:tcPr>
          <w:p w:rsidR="003428D7" w:rsidRPr="00E1142A" w:rsidRDefault="003428D7" w:rsidP="00F06F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3428D7" w:rsidRPr="003428D7" w:rsidRDefault="003428D7" w:rsidP="00F06FB6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>– обавља сложене медицинске мере</w:t>
            </w:r>
            <w:r>
              <w:rPr>
                <w:sz w:val="20"/>
                <w:szCs w:val="20"/>
              </w:rPr>
              <w:t xml:space="preserve"> код болесника у поступку </w:t>
            </w:r>
            <w:r w:rsidRPr="00582047">
              <w:rPr>
                <w:sz w:val="20"/>
                <w:szCs w:val="20"/>
              </w:rPr>
              <w:t>терапије</w:t>
            </w:r>
            <w:r>
              <w:rPr>
                <w:sz w:val="20"/>
                <w:szCs w:val="20"/>
              </w:rPr>
              <w:t xml:space="preserve">, дијагностике и </w:t>
            </w:r>
          </w:p>
          <w:p w:rsidR="003428D7" w:rsidRPr="003428D7" w:rsidRDefault="003428D7" w:rsidP="00F06FB6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>– врши припрему болесника и асистира лекару при интервенцијама које захте</w:t>
            </w:r>
            <w:r>
              <w:rPr>
                <w:sz w:val="20"/>
                <w:szCs w:val="20"/>
              </w:rPr>
              <w:t xml:space="preserve">вају већу стручност и вештину; </w:t>
            </w:r>
          </w:p>
          <w:p w:rsidR="003428D7" w:rsidRPr="00582047" w:rsidRDefault="003428D7" w:rsidP="00F06FB6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прати опште стање пацијента, мери и евидентира виталне функције и друге показатеље; </w:t>
            </w:r>
          </w:p>
          <w:p w:rsidR="003428D7" w:rsidRPr="00582047" w:rsidRDefault="003428D7" w:rsidP="00F06FB6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припрема простор, медицинску опрему, инструменте и материјал за рад; </w:t>
            </w:r>
          </w:p>
          <w:p w:rsidR="003428D7" w:rsidRPr="00582047" w:rsidRDefault="003428D7" w:rsidP="00F06FB6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спроводи мере за спречавање интрахоспиталних инфекција; </w:t>
            </w:r>
          </w:p>
          <w:p w:rsidR="003428D7" w:rsidRPr="00582047" w:rsidRDefault="003428D7" w:rsidP="00F06FB6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учествује у набавци потребног материјала; </w:t>
            </w:r>
          </w:p>
          <w:p w:rsidR="003428D7" w:rsidRPr="00E1142A" w:rsidRDefault="003428D7" w:rsidP="00F06F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нaдглeдa спрoвoђeњe прoцeсa здрaвствeнe нeгe, </w:t>
            </w:r>
          </w:p>
          <w:p w:rsidR="003428D7" w:rsidRPr="00582047" w:rsidRDefault="003428D7" w:rsidP="00F06FB6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учeствуje у eвaлуирaњу прoцeсa и нa oснoву тoгa рaзмaтрa нaрeднe кoрaкe у спрoвoђeњу истoг; </w:t>
            </w:r>
          </w:p>
          <w:p w:rsidR="003428D7" w:rsidRPr="00D474BB" w:rsidRDefault="003428D7" w:rsidP="00F06FB6">
            <w:pPr>
              <w:pStyle w:val="Default"/>
              <w:jc w:val="both"/>
              <w:rPr>
                <w:sz w:val="20"/>
                <w:szCs w:val="20"/>
              </w:rPr>
            </w:pPr>
            <w:r w:rsidRPr="00582047">
              <w:rPr>
                <w:sz w:val="20"/>
                <w:szCs w:val="20"/>
              </w:rPr>
              <w:t xml:space="preserve">– одлаже и уклања медицински отпад на прописани начин; </w:t>
            </w:r>
          </w:p>
          <w:p w:rsidR="003428D7" w:rsidRPr="00E1142A" w:rsidRDefault="003428D7" w:rsidP="00F06F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–За свој рад одговоран је главној медицинској сестри / техничару  службе и болнице/ и начелнику службе</w:t>
            </w: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91" w:type="dxa"/>
            <w:vMerge/>
            <w:tcBorders>
              <w:top w:val="nil"/>
              <w:left w:val="double" w:sz="4" w:space="0" w:color="auto"/>
              <w:right w:val="nil"/>
            </w:tcBorders>
          </w:tcPr>
          <w:p w:rsidR="003428D7" w:rsidRPr="00E1142A" w:rsidRDefault="003428D7" w:rsidP="00F06F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428D7" w:rsidRPr="00E1142A" w:rsidTr="005824E5">
        <w:tc>
          <w:tcPr>
            <w:tcW w:w="2187" w:type="dxa"/>
          </w:tcPr>
          <w:p w:rsidR="003428D7" w:rsidRPr="007F43B7" w:rsidRDefault="003428D7" w:rsidP="00F06FB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607" w:type="dxa"/>
            <w:tcBorders>
              <w:right w:val="double" w:sz="4" w:space="0" w:color="auto"/>
            </w:tcBorders>
          </w:tcPr>
          <w:p w:rsidR="003428D7" w:rsidRPr="00954975" w:rsidRDefault="003428D7" w:rsidP="00F06FB6">
            <w:pPr>
              <w:pStyle w:val="Default"/>
              <w:jc w:val="both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Високо образовање: </w:t>
            </w:r>
          </w:p>
          <w:p w:rsidR="003428D7" w:rsidRPr="00954975" w:rsidRDefault="003428D7" w:rsidP="00F06FB6">
            <w:pPr>
              <w:pStyle w:val="Default"/>
              <w:jc w:val="both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– на студијама првог степена (основне струковне/академске студије) по пропису који уређује високо образовање, почев од 10. септембра 2005. године; </w:t>
            </w:r>
          </w:p>
          <w:p w:rsidR="003428D7" w:rsidRPr="00E1142A" w:rsidRDefault="003428D7" w:rsidP="00F06FB6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у трајању од најмање две године, по пропису који је уређивао високо образовање до 10. септембра 2005. године.</w:t>
            </w:r>
          </w:p>
        </w:tc>
        <w:tc>
          <w:tcPr>
            <w:tcW w:w="591" w:type="dxa"/>
            <w:vMerge/>
            <w:tcBorders>
              <w:top w:val="nil"/>
              <w:left w:val="double" w:sz="4" w:space="0" w:color="auto"/>
              <w:right w:val="nil"/>
            </w:tcBorders>
          </w:tcPr>
          <w:p w:rsidR="003428D7" w:rsidRPr="00E1142A" w:rsidRDefault="003428D7" w:rsidP="00F06F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428D7" w:rsidRPr="00E1142A" w:rsidTr="005824E5">
        <w:tc>
          <w:tcPr>
            <w:tcW w:w="2187" w:type="dxa"/>
          </w:tcPr>
          <w:p w:rsidR="003428D7" w:rsidRPr="00FA5296" w:rsidRDefault="003428D7" w:rsidP="00F06FB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A529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607" w:type="dxa"/>
            <w:tcBorders>
              <w:right w:val="double" w:sz="4" w:space="0" w:color="auto"/>
            </w:tcBorders>
          </w:tcPr>
          <w:p w:rsidR="003428D7" w:rsidRPr="00954975" w:rsidRDefault="003428D7" w:rsidP="00F06FB6">
            <w:pPr>
              <w:pStyle w:val="Default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– стручни испит; </w:t>
            </w:r>
          </w:p>
          <w:p w:rsidR="003428D7" w:rsidRPr="00954975" w:rsidRDefault="003428D7" w:rsidP="00F06FB6">
            <w:pPr>
              <w:pStyle w:val="Default"/>
              <w:rPr>
                <w:sz w:val="20"/>
                <w:szCs w:val="20"/>
              </w:rPr>
            </w:pPr>
            <w:r w:rsidRPr="00954975">
              <w:rPr>
                <w:sz w:val="20"/>
                <w:szCs w:val="20"/>
              </w:rPr>
              <w:t xml:space="preserve">– лиценца; </w:t>
            </w:r>
          </w:p>
          <w:p w:rsidR="003428D7" w:rsidRPr="00E1142A" w:rsidRDefault="003428D7" w:rsidP="00F06F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најмање шест месеци радног искуства у наведеном звању.</w:t>
            </w:r>
          </w:p>
        </w:tc>
        <w:tc>
          <w:tcPr>
            <w:tcW w:w="591" w:type="dxa"/>
            <w:vMerge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428D7" w:rsidRPr="00E1142A" w:rsidRDefault="003428D7" w:rsidP="00F06F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3428D7" w:rsidRPr="00E1142A" w:rsidTr="005824E5">
        <w:tc>
          <w:tcPr>
            <w:tcW w:w="2187" w:type="dxa"/>
          </w:tcPr>
          <w:p w:rsidR="003428D7" w:rsidRPr="007F43B7" w:rsidRDefault="003428D7" w:rsidP="00F06FB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Број  извршилаца</w:t>
            </w:r>
          </w:p>
        </w:tc>
        <w:tc>
          <w:tcPr>
            <w:tcW w:w="8607" w:type="dxa"/>
            <w:tcBorders>
              <w:top w:val="nil"/>
              <w:right w:val="double" w:sz="4" w:space="0" w:color="auto"/>
            </w:tcBorders>
          </w:tcPr>
          <w:p w:rsidR="003428D7" w:rsidRPr="003428D7" w:rsidRDefault="003428D7" w:rsidP="00F06FB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591" w:type="dxa"/>
            <w:tcBorders>
              <w:top w:val="nil"/>
              <w:left w:val="double" w:sz="4" w:space="0" w:color="auto"/>
              <w:bottom w:val="nil"/>
            </w:tcBorders>
          </w:tcPr>
          <w:p w:rsidR="003428D7" w:rsidRPr="003428D7" w:rsidRDefault="003428D7" w:rsidP="003428D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3428D7" w:rsidRDefault="003428D7" w:rsidP="003428D7">
      <w:pPr>
        <w:spacing w:after="0" w:line="240" w:lineRule="auto"/>
        <w:rPr>
          <w:b/>
          <w:sz w:val="24"/>
          <w:u w:val="single"/>
          <w:lang w:val="sr-Cyrl-CS"/>
        </w:rPr>
      </w:pPr>
    </w:p>
    <w:tbl>
      <w:tblPr>
        <w:tblW w:w="11376" w:type="dxa"/>
        <w:tblInd w:w="-29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14"/>
        <w:gridCol w:w="8629"/>
        <w:gridCol w:w="533"/>
      </w:tblGrid>
      <w:tr w:rsidR="003428D7" w:rsidRPr="00E1142A" w:rsidTr="005824E5">
        <w:trPr>
          <w:trHeight w:val="526"/>
        </w:trPr>
        <w:tc>
          <w:tcPr>
            <w:tcW w:w="2214" w:type="dxa"/>
          </w:tcPr>
          <w:p w:rsidR="003428D7" w:rsidRPr="000D1357" w:rsidRDefault="003428D7" w:rsidP="00F06F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Назив радног места</w:t>
            </w:r>
          </w:p>
          <w:p w:rsidR="003428D7" w:rsidRPr="000D1357" w:rsidRDefault="003428D7" w:rsidP="00F06FB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629" w:type="dxa"/>
            <w:tcBorders>
              <w:right w:val="double" w:sz="4" w:space="0" w:color="auto"/>
            </w:tcBorders>
          </w:tcPr>
          <w:p w:rsidR="003428D7" w:rsidRDefault="008B452D" w:rsidP="008B45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МЕДИЦИНСКА СЕСТРА/ТЕХНИЧАР У ДИЈАГНОСТИЦИ</w:t>
            </w:r>
          </w:p>
          <w:p w:rsidR="008B452D" w:rsidRPr="008B452D" w:rsidRDefault="008B452D" w:rsidP="008B45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-Радиолошки техничар у Служби за Радиолошку дијагностику-</w:t>
            </w:r>
          </w:p>
        </w:tc>
        <w:tc>
          <w:tcPr>
            <w:tcW w:w="533" w:type="dxa"/>
            <w:vMerge w:val="restart"/>
            <w:tcBorders>
              <w:top w:val="nil"/>
              <w:left w:val="double" w:sz="4" w:space="0" w:color="auto"/>
              <w:right w:val="nil"/>
            </w:tcBorders>
          </w:tcPr>
          <w:p w:rsidR="003428D7" w:rsidRPr="00FA5296" w:rsidRDefault="003428D7" w:rsidP="00F06F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3428D7" w:rsidRPr="00CB5429" w:rsidRDefault="003428D7" w:rsidP="003428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428D7" w:rsidRPr="00E1142A" w:rsidTr="005824E5">
        <w:trPr>
          <w:trHeight w:val="526"/>
        </w:trPr>
        <w:tc>
          <w:tcPr>
            <w:tcW w:w="2214" w:type="dxa"/>
            <w:tcBorders>
              <w:top w:val="nil"/>
            </w:tcBorders>
          </w:tcPr>
          <w:p w:rsidR="003428D7" w:rsidRPr="00041024" w:rsidRDefault="003428D7" w:rsidP="00F06FB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41024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629" w:type="dxa"/>
            <w:tcBorders>
              <w:top w:val="nil"/>
              <w:right w:val="double" w:sz="4" w:space="0" w:color="auto"/>
            </w:tcBorders>
          </w:tcPr>
          <w:p w:rsidR="003428D7" w:rsidRPr="008B452D" w:rsidRDefault="003428D7" w:rsidP="00F06FB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E5E5E3"/>
              </w:rPr>
              <w:t>Z0324</w:t>
            </w:r>
            <w:r w:rsidR="008B452D" w:rsidRPr="00E1142A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E5E5E3"/>
              </w:rPr>
              <w:t>02</w:t>
            </w:r>
          </w:p>
        </w:tc>
        <w:tc>
          <w:tcPr>
            <w:tcW w:w="533" w:type="dxa"/>
            <w:vMerge/>
            <w:tcBorders>
              <w:left w:val="double" w:sz="4" w:space="0" w:color="auto"/>
              <w:right w:val="nil"/>
            </w:tcBorders>
          </w:tcPr>
          <w:p w:rsidR="003428D7" w:rsidRPr="00CB5429" w:rsidRDefault="003428D7" w:rsidP="003428D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3428D7" w:rsidRPr="00E1142A" w:rsidTr="005824E5">
        <w:trPr>
          <w:trHeight w:val="488"/>
        </w:trPr>
        <w:tc>
          <w:tcPr>
            <w:tcW w:w="2214" w:type="dxa"/>
            <w:tcBorders>
              <w:top w:val="nil"/>
            </w:tcBorders>
          </w:tcPr>
          <w:p w:rsidR="003428D7" w:rsidRPr="003428D7" w:rsidRDefault="003428D7" w:rsidP="00F06FB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3428D7" w:rsidRPr="003428D7" w:rsidRDefault="003428D7" w:rsidP="00F06FB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3428D7" w:rsidRPr="003428D7" w:rsidRDefault="003428D7" w:rsidP="00F06FB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3428D7" w:rsidRPr="003428D7" w:rsidRDefault="003428D7" w:rsidP="00F06FB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3428D7" w:rsidRPr="003428D7" w:rsidRDefault="003428D7" w:rsidP="00F06FB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3428D7" w:rsidRPr="003428D7" w:rsidRDefault="003428D7" w:rsidP="00F06FB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3428D7" w:rsidRPr="003428D7" w:rsidRDefault="003428D7" w:rsidP="00F06FB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3428D7" w:rsidRPr="003428D7" w:rsidRDefault="003428D7" w:rsidP="00F06FB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3428D7" w:rsidRPr="003428D7" w:rsidRDefault="003428D7" w:rsidP="00F06FB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3428D7" w:rsidRPr="003428D7" w:rsidRDefault="003428D7" w:rsidP="00F06FB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3428D7" w:rsidRPr="003428D7" w:rsidRDefault="003428D7" w:rsidP="00F06FB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3428D7" w:rsidRPr="003428D7" w:rsidRDefault="003428D7" w:rsidP="00F06F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428D7">
              <w:rPr>
                <w:rFonts w:ascii="Times New Roman" w:hAnsi="Times New Roman"/>
                <w:b/>
                <w:sz w:val="18"/>
                <w:szCs w:val="18"/>
              </w:rPr>
              <w:t>Општи типични</w:t>
            </w:r>
          </w:p>
          <w:p w:rsidR="003428D7" w:rsidRPr="003428D7" w:rsidRDefault="003428D7" w:rsidP="00F06F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428D7">
              <w:rPr>
                <w:rFonts w:ascii="Times New Roman" w:hAnsi="Times New Roman"/>
                <w:b/>
                <w:sz w:val="18"/>
                <w:szCs w:val="18"/>
              </w:rPr>
              <w:t>опис посла</w:t>
            </w:r>
          </w:p>
        </w:tc>
        <w:tc>
          <w:tcPr>
            <w:tcW w:w="8629" w:type="dxa"/>
            <w:tcBorders>
              <w:top w:val="nil"/>
              <w:right w:val="double" w:sz="4" w:space="0" w:color="auto"/>
            </w:tcBorders>
          </w:tcPr>
          <w:p w:rsidR="003428D7" w:rsidRPr="00E1142A" w:rsidRDefault="003428D7" w:rsidP="00F06FB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1142A">
              <w:rPr>
                <w:rFonts w:ascii="Times New Roman" w:hAnsi="Times New Roman"/>
                <w:sz w:val="18"/>
                <w:szCs w:val="18"/>
              </w:rPr>
              <w:t>Општи/типични опис посла</w:t>
            </w:r>
          </w:p>
          <w:p w:rsidR="003428D7" w:rsidRPr="00E1142A" w:rsidRDefault="003428D7" w:rsidP="00F06FB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1142A">
              <w:rPr>
                <w:rFonts w:ascii="Times New Roman" w:hAnsi="Times New Roman"/>
                <w:sz w:val="18"/>
                <w:szCs w:val="18"/>
              </w:rPr>
              <w:t>Планира и пружа услуге процеса здравствене неге и подршке пацијентима у складу са праксом и стандардима савремене здравствене неге, о чему води прописану медицинску документацију;обав</w:t>
            </w:r>
            <w:r w:rsidR="008B452D" w:rsidRPr="00E1142A">
              <w:rPr>
                <w:rFonts w:ascii="Times New Roman" w:hAnsi="Times New Roman"/>
                <w:sz w:val="18"/>
                <w:szCs w:val="18"/>
              </w:rPr>
              <w:t xml:space="preserve">ља сложене медицинске мере дијагностике, </w:t>
            </w:r>
            <w:r w:rsidRPr="00E1142A">
              <w:rPr>
                <w:rFonts w:ascii="Times New Roman" w:hAnsi="Times New Roman"/>
                <w:sz w:val="18"/>
                <w:szCs w:val="18"/>
              </w:rPr>
              <w:t>врши припрему болесника и асистира лекару при интервенцијама;учествује у пријему болесника, визити, посматра пацијента и обавештава лекара о ст</w:t>
            </w:r>
            <w:r w:rsidR="008B452D" w:rsidRPr="00E1142A">
              <w:rPr>
                <w:rFonts w:ascii="Times New Roman" w:hAnsi="Times New Roman"/>
                <w:sz w:val="18"/>
                <w:szCs w:val="18"/>
              </w:rPr>
              <w:t>ању пацијента;</w:t>
            </w:r>
            <w:r w:rsidRPr="00E1142A">
              <w:rPr>
                <w:rFonts w:ascii="Times New Roman" w:hAnsi="Times New Roman"/>
                <w:sz w:val="18"/>
                <w:szCs w:val="18"/>
              </w:rPr>
              <w:t>;припрема простор, медицинску опрему, инструменте и материјал за рад;спроводи мере за спречавање интрахоспиталних инфекција;учествује у набавци потребног материјала;одлаже и уклања медицински отпад на прописани начин; припрема и прати пацијенте приликом специјалистичко-консултативних и других прегледа; прикупља материјал за лабораторијске и друге анализе; стара се о хигијенско-техничкој исправности просторија службе,  води бригу о исправности медицинске опреме на одељењу и стара се о стерилности инструмената; с</w:t>
            </w:r>
            <w:r w:rsidRPr="00E1142A">
              <w:rPr>
                <w:rFonts w:ascii="Times New Roman" w:hAnsi="Times New Roman"/>
                <w:sz w:val="18"/>
                <w:szCs w:val="18"/>
                <w:lang w:val="sr-Latn-CS"/>
              </w:rPr>
              <w:t>прово</w:t>
            </w:r>
            <w:r w:rsidRPr="00E1142A">
              <w:rPr>
                <w:rFonts w:ascii="Times New Roman" w:hAnsi="Times New Roman"/>
                <w:sz w:val="18"/>
                <w:szCs w:val="18"/>
              </w:rPr>
              <w:t>ди</w:t>
            </w:r>
            <w:r w:rsidRPr="00E1142A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 w:rsidRPr="00E1142A">
              <w:rPr>
                <w:rFonts w:ascii="Times New Roman" w:hAnsi="Times New Roman"/>
                <w:sz w:val="18"/>
                <w:szCs w:val="18"/>
              </w:rPr>
              <w:t>личну</w:t>
            </w:r>
            <w:r w:rsidRPr="00E1142A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и општ</w:t>
            </w:r>
            <w:r w:rsidRPr="00E1142A">
              <w:rPr>
                <w:rFonts w:ascii="Times New Roman" w:hAnsi="Times New Roman"/>
                <w:sz w:val="18"/>
                <w:szCs w:val="18"/>
              </w:rPr>
              <w:t>у</w:t>
            </w:r>
            <w:r w:rsidRPr="00E1142A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хигијен</w:t>
            </w:r>
            <w:r w:rsidRPr="00E1142A">
              <w:rPr>
                <w:rFonts w:ascii="Times New Roman" w:hAnsi="Times New Roman"/>
                <w:sz w:val="18"/>
                <w:szCs w:val="18"/>
              </w:rPr>
              <w:t>у</w:t>
            </w:r>
            <w:r w:rsidRPr="00E1142A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 w:rsidR="008B452D" w:rsidRPr="00E1142A">
              <w:rPr>
                <w:rFonts w:ascii="Times New Roman" w:hAnsi="Times New Roman"/>
                <w:sz w:val="18"/>
                <w:szCs w:val="18"/>
              </w:rPr>
              <w:t>пацијената;</w:t>
            </w:r>
            <w:r w:rsidRPr="00E1142A">
              <w:rPr>
                <w:rFonts w:ascii="Times New Roman" w:hAnsi="Times New Roman"/>
                <w:sz w:val="18"/>
                <w:szCs w:val="18"/>
              </w:rPr>
              <w:t xml:space="preserve"> п</w:t>
            </w:r>
            <w:r w:rsidRPr="00E1142A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рипрема пацијента за пријем посета и отпуста са одељења; </w:t>
            </w:r>
            <w:r w:rsidRPr="00E1142A">
              <w:rPr>
                <w:rFonts w:ascii="Times New Roman" w:hAnsi="Times New Roman"/>
                <w:sz w:val="18"/>
                <w:szCs w:val="18"/>
              </w:rPr>
              <w:t>с</w:t>
            </w:r>
            <w:r w:rsidRPr="00E1142A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тара се о спровођењу кућног реда; </w:t>
            </w:r>
            <w:r w:rsidRPr="00E1142A">
              <w:rPr>
                <w:rFonts w:ascii="Times New Roman" w:hAnsi="Times New Roman"/>
                <w:sz w:val="18"/>
                <w:szCs w:val="18"/>
              </w:rPr>
              <w:t>о</w:t>
            </w:r>
            <w:r w:rsidRPr="00E1142A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бавља послове у амбуланти, води протокол лекара, амбулантни протокол и сл; </w:t>
            </w:r>
            <w:r w:rsidRPr="00E1142A">
              <w:rPr>
                <w:rFonts w:ascii="Times New Roman" w:hAnsi="Times New Roman"/>
                <w:sz w:val="18"/>
                <w:szCs w:val="18"/>
              </w:rPr>
              <w:t>с</w:t>
            </w:r>
            <w:r w:rsidRPr="00E1142A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арађује  и координира са другим здравственим радницима, </w:t>
            </w:r>
            <w:r w:rsidRPr="00E1142A">
              <w:rPr>
                <w:rFonts w:ascii="Times New Roman" w:hAnsi="Times New Roman"/>
                <w:sz w:val="18"/>
                <w:szCs w:val="18"/>
              </w:rPr>
              <w:t>преноси искуства на младје сестре и уводи у рад приправнике и новопримљене сестре</w:t>
            </w:r>
            <w:r w:rsidRPr="00E1142A">
              <w:rPr>
                <w:rFonts w:ascii="Times New Roman" w:hAnsi="Times New Roman"/>
                <w:sz w:val="18"/>
                <w:szCs w:val="18"/>
                <w:lang w:val="sr-Latn-CS"/>
              </w:rPr>
              <w:t>; ради на свом стручном усавршавању;</w:t>
            </w:r>
            <w:r w:rsidRPr="00E1142A">
              <w:rPr>
                <w:rFonts w:ascii="Times New Roman" w:hAnsi="Times New Roman"/>
                <w:sz w:val="18"/>
                <w:szCs w:val="18"/>
              </w:rPr>
              <w:t xml:space="preserve"> ради на здравственом васпитању и подизању здравствене културе становништва, ради на унапредјењу и афирмацији одељења и запослених;</w:t>
            </w:r>
            <w:r w:rsidRPr="00E1142A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 w:rsidRPr="00E1142A">
              <w:rPr>
                <w:rFonts w:ascii="Times New Roman" w:hAnsi="Times New Roman"/>
                <w:sz w:val="18"/>
                <w:szCs w:val="18"/>
              </w:rPr>
              <w:t>о</w:t>
            </w:r>
            <w:r w:rsidRPr="00E1142A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дговоран је за средства са којима рукује, за уредност, тачност и за квалитет послова из делокруга свога рада; </w:t>
            </w:r>
            <w:r w:rsidRPr="00E1142A">
              <w:rPr>
                <w:rFonts w:ascii="Times New Roman" w:hAnsi="Times New Roman"/>
                <w:sz w:val="18"/>
                <w:szCs w:val="18"/>
              </w:rPr>
              <w:t>о</w:t>
            </w:r>
            <w:r w:rsidRPr="00E1142A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дговоран је за правилно и уредно вођење медицинске документације; </w:t>
            </w:r>
            <w:r w:rsidRPr="00E1142A">
              <w:rPr>
                <w:rFonts w:ascii="Times New Roman" w:hAnsi="Times New Roman"/>
                <w:sz w:val="18"/>
                <w:szCs w:val="18"/>
              </w:rPr>
              <w:t>о</w:t>
            </w:r>
            <w:r w:rsidRPr="00E1142A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бавља административне послове; </w:t>
            </w:r>
            <w:r w:rsidRPr="00E1142A">
              <w:rPr>
                <w:rFonts w:ascii="Times New Roman" w:hAnsi="Times New Roman"/>
                <w:sz w:val="18"/>
                <w:szCs w:val="18"/>
              </w:rPr>
              <w:t>уредно води књигу примопредаје и исту по</w:t>
            </w:r>
            <w:r w:rsidR="008B452D" w:rsidRPr="00E1142A">
              <w:rPr>
                <w:rFonts w:ascii="Times New Roman" w:hAnsi="Times New Roman"/>
                <w:sz w:val="18"/>
                <w:szCs w:val="18"/>
              </w:rPr>
              <w:t>тписује приликом примопредаје;</w:t>
            </w:r>
          </w:p>
          <w:p w:rsidR="003428D7" w:rsidRPr="00E1142A" w:rsidRDefault="003428D7" w:rsidP="00F06FB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sr-Latn-CS"/>
              </w:rPr>
            </w:pPr>
            <w:r w:rsidRPr="00E1142A">
              <w:rPr>
                <w:rFonts w:ascii="Times New Roman" w:hAnsi="Times New Roman"/>
                <w:sz w:val="18"/>
                <w:szCs w:val="18"/>
                <w:lang w:val="sr-Latn-CS"/>
              </w:rPr>
              <w:t>Обавља и друге послове који су сродни са предвиђеним пословима.</w:t>
            </w:r>
          </w:p>
          <w:p w:rsidR="003428D7" w:rsidRPr="003428D7" w:rsidRDefault="003428D7" w:rsidP="00F06FB6">
            <w:pPr>
              <w:pStyle w:val="NormalStefbullets1"/>
              <w:ind w:left="0"/>
              <w:jc w:val="both"/>
              <w:rPr>
                <w:sz w:val="18"/>
                <w:szCs w:val="18"/>
              </w:rPr>
            </w:pPr>
            <w:r w:rsidRPr="003428D7">
              <w:rPr>
                <w:sz w:val="18"/>
                <w:szCs w:val="18"/>
              </w:rPr>
              <w:t>За свој рад одговоран је главној медицинској сестри / техничару службе/ и начелнику службе.</w:t>
            </w:r>
          </w:p>
          <w:p w:rsidR="003428D7" w:rsidRPr="003428D7" w:rsidRDefault="003428D7" w:rsidP="00F06FB6">
            <w:pPr>
              <w:pStyle w:val="NoSpacing"/>
              <w:ind w:left="72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top w:val="nil"/>
              <w:left w:val="double" w:sz="4" w:space="0" w:color="auto"/>
              <w:right w:val="nil"/>
            </w:tcBorders>
          </w:tcPr>
          <w:p w:rsidR="003428D7" w:rsidRPr="003428D7" w:rsidRDefault="003428D7" w:rsidP="00F06FB6">
            <w:pPr>
              <w:pStyle w:val="NoSpacing"/>
              <w:ind w:left="72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428D7" w:rsidRPr="00E1142A" w:rsidTr="005824E5">
        <w:tc>
          <w:tcPr>
            <w:tcW w:w="2214" w:type="dxa"/>
          </w:tcPr>
          <w:p w:rsidR="003428D7" w:rsidRPr="003428D7" w:rsidRDefault="003428D7" w:rsidP="00F06FB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428D7">
              <w:rPr>
                <w:rFonts w:ascii="Times New Roman" w:hAnsi="Times New Roman"/>
                <w:b/>
                <w:sz w:val="18"/>
                <w:szCs w:val="18"/>
              </w:rPr>
              <w:t>Стручна спрема образовање</w:t>
            </w:r>
          </w:p>
        </w:tc>
        <w:tc>
          <w:tcPr>
            <w:tcW w:w="8629" w:type="dxa"/>
            <w:tcBorders>
              <w:right w:val="double" w:sz="4" w:space="0" w:color="auto"/>
            </w:tcBorders>
          </w:tcPr>
          <w:p w:rsidR="003428D7" w:rsidRPr="00E1142A" w:rsidRDefault="003428D7" w:rsidP="00F06FB6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142A">
              <w:rPr>
                <w:rFonts w:ascii="Times New Roman" w:hAnsi="Times New Roman"/>
                <w:sz w:val="18"/>
                <w:szCs w:val="18"/>
              </w:rPr>
              <w:t>средње образовање медицинске струке</w:t>
            </w:r>
          </w:p>
          <w:p w:rsidR="003428D7" w:rsidRPr="003428D7" w:rsidRDefault="003428D7" w:rsidP="00F06FB6">
            <w:pPr>
              <w:pStyle w:val="BlockText"/>
              <w:ind w:left="0" w:right="1" w:firstLine="720"/>
              <w:jc w:val="both"/>
              <w:rPr>
                <w:sz w:val="18"/>
                <w:szCs w:val="18"/>
                <w:lang w:val="sr-Cyrl-CS"/>
              </w:rPr>
            </w:pPr>
          </w:p>
        </w:tc>
        <w:tc>
          <w:tcPr>
            <w:tcW w:w="533" w:type="dxa"/>
            <w:vMerge w:val="restart"/>
            <w:tcBorders>
              <w:top w:val="nil"/>
              <w:left w:val="double" w:sz="4" w:space="0" w:color="auto"/>
              <w:right w:val="nil"/>
            </w:tcBorders>
          </w:tcPr>
          <w:p w:rsidR="003428D7" w:rsidRPr="003428D7" w:rsidRDefault="003428D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CS"/>
              </w:rPr>
            </w:pPr>
          </w:p>
          <w:p w:rsidR="003428D7" w:rsidRPr="003428D7" w:rsidRDefault="003428D7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  <w:p w:rsidR="003428D7" w:rsidRPr="003428D7" w:rsidRDefault="003428D7" w:rsidP="003428D7">
            <w:pPr>
              <w:pStyle w:val="NoSpacing"/>
              <w:jc w:val="both"/>
              <w:rPr>
                <w:sz w:val="18"/>
                <w:szCs w:val="18"/>
                <w:lang w:val="sr-Cyrl-CS"/>
              </w:rPr>
            </w:pPr>
          </w:p>
        </w:tc>
      </w:tr>
      <w:tr w:rsidR="003428D7" w:rsidRPr="00E1142A" w:rsidTr="005824E5">
        <w:trPr>
          <w:trHeight w:val="840"/>
        </w:trPr>
        <w:tc>
          <w:tcPr>
            <w:tcW w:w="2214" w:type="dxa"/>
          </w:tcPr>
          <w:p w:rsidR="003428D7" w:rsidRPr="003428D7" w:rsidRDefault="003428D7" w:rsidP="00F06FB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3428D7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Додатна знања и испити/радно искуство</w:t>
            </w:r>
          </w:p>
        </w:tc>
        <w:tc>
          <w:tcPr>
            <w:tcW w:w="8629" w:type="dxa"/>
            <w:tcBorders>
              <w:right w:val="double" w:sz="4" w:space="0" w:color="auto"/>
            </w:tcBorders>
          </w:tcPr>
          <w:p w:rsidR="003428D7" w:rsidRPr="00E1142A" w:rsidRDefault="003428D7" w:rsidP="00F06FB6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142A">
              <w:rPr>
                <w:rFonts w:ascii="Times New Roman" w:hAnsi="Times New Roman"/>
                <w:sz w:val="18"/>
                <w:szCs w:val="18"/>
              </w:rPr>
              <w:t>стручни испит;</w:t>
            </w:r>
          </w:p>
          <w:p w:rsidR="003428D7" w:rsidRPr="00E1142A" w:rsidRDefault="003428D7" w:rsidP="00F06FB6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142A">
              <w:rPr>
                <w:rFonts w:ascii="Times New Roman" w:hAnsi="Times New Roman"/>
                <w:sz w:val="18"/>
                <w:szCs w:val="18"/>
              </w:rPr>
              <w:t>лиценца;</w:t>
            </w:r>
          </w:p>
          <w:p w:rsidR="003428D7" w:rsidRPr="00E1142A" w:rsidRDefault="003428D7" w:rsidP="00F06FB6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E1142A">
              <w:rPr>
                <w:rFonts w:ascii="Times New Roman" w:hAnsi="Times New Roman"/>
                <w:sz w:val="18"/>
                <w:szCs w:val="18"/>
              </w:rPr>
              <w:t>најмање  шест месеци радног искуства у наведеном звању.</w:t>
            </w:r>
          </w:p>
          <w:p w:rsidR="003428D7" w:rsidRPr="003428D7" w:rsidRDefault="003428D7" w:rsidP="003428D7">
            <w:pPr>
              <w:pStyle w:val="NoSpacing"/>
              <w:ind w:left="360"/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533" w:type="dxa"/>
            <w:vMerge/>
            <w:tcBorders>
              <w:top w:val="nil"/>
              <w:left w:val="double" w:sz="4" w:space="0" w:color="auto"/>
              <w:right w:val="nil"/>
            </w:tcBorders>
          </w:tcPr>
          <w:p w:rsidR="003428D7" w:rsidRPr="003428D7" w:rsidRDefault="003428D7" w:rsidP="003428D7">
            <w:pPr>
              <w:pStyle w:val="NoSpacing"/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</w:tr>
      <w:tr w:rsidR="003428D7" w:rsidRPr="00E1142A" w:rsidTr="005824E5">
        <w:tc>
          <w:tcPr>
            <w:tcW w:w="2214" w:type="dxa"/>
          </w:tcPr>
          <w:p w:rsidR="003428D7" w:rsidRPr="003428D7" w:rsidRDefault="003428D7" w:rsidP="00F06FB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3428D7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Број извршилаца</w:t>
            </w:r>
          </w:p>
        </w:tc>
        <w:tc>
          <w:tcPr>
            <w:tcW w:w="8629" w:type="dxa"/>
            <w:tcBorders>
              <w:right w:val="double" w:sz="4" w:space="0" w:color="auto"/>
            </w:tcBorders>
          </w:tcPr>
          <w:p w:rsidR="003428D7" w:rsidRPr="00E1142A" w:rsidRDefault="003428D7" w:rsidP="00F06FB6">
            <w:pPr>
              <w:pStyle w:val="ListParagrap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142A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533" w:type="dxa"/>
            <w:vMerge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428D7" w:rsidRPr="00E1142A" w:rsidRDefault="003428D7" w:rsidP="003428D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8B452D" w:rsidRPr="00737398" w:rsidRDefault="008B452D" w:rsidP="001B41E2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845" w:type="dxa"/>
        <w:tblInd w:w="-29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83"/>
        <w:gridCol w:w="8662"/>
      </w:tblGrid>
      <w:tr w:rsidR="007616BD" w:rsidRPr="00E1142A" w:rsidTr="00E1142A">
        <w:trPr>
          <w:trHeight w:val="526"/>
        </w:trPr>
        <w:tc>
          <w:tcPr>
            <w:tcW w:w="2183" w:type="dxa"/>
          </w:tcPr>
          <w:p w:rsidR="007616BD" w:rsidRPr="00E1142A" w:rsidRDefault="007616B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7616BD" w:rsidRPr="00E1142A" w:rsidRDefault="007616B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662" w:type="dxa"/>
          </w:tcPr>
          <w:p w:rsidR="007616BD" w:rsidRPr="00E1142A" w:rsidRDefault="007616BD" w:rsidP="00D87331">
            <w:pPr>
              <w:pStyle w:val="Default"/>
              <w:rPr>
                <w:sz w:val="23"/>
                <w:szCs w:val="23"/>
              </w:rPr>
            </w:pPr>
            <w:r w:rsidRPr="00E1142A">
              <w:rPr>
                <w:sz w:val="23"/>
                <w:szCs w:val="23"/>
              </w:rPr>
              <w:t xml:space="preserve">                                 </w:t>
            </w:r>
            <w:r w:rsidR="00D87331" w:rsidRPr="00E1142A">
              <w:rPr>
                <w:sz w:val="23"/>
                <w:szCs w:val="23"/>
              </w:rPr>
              <w:t xml:space="preserve">                        -</w:t>
            </w:r>
            <w:r w:rsidRPr="00E1142A">
              <w:rPr>
                <w:sz w:val="23"/>
                <w:szCs w:val="23"/>
              </w:rPr>
              <w:t xml:space="preserve">ЗАПИСНИЧАР </w:t>
            </w:r>
            <w:r w:rsidR="00D87331" w:rsidRPr="00E1142A">
              <w:rPr>
                <w:sz w:val="23"/>
                <w:szCs w:val="23"/>
              </w:rPr>
              <w:t>-</w:t>
            </w:r>
          </w:p>
          <w:p w:rsidR="007616BD" w:rsidRPr="00E1142A" w:rsidRDefault="007616BD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  Служби за Радиолошку дијагностику-</w:t>
            </w:r>
          </w:p>
        </w:tc>
      </w:tr>
      <w:tr w:rsidR="007616BD" w:rsidRPr="00E1142A" w:rsidTr="00E1142A">
        <w:trPr>
          <w:trHeight w:val="526"/>
        </w:trPr>
        <w:tc>
          <w:tcPr>
            <w:tcW w:w="2183" w:type="dxa"/>
          </w:tcPr>
          <w:p w:rsidR="007616BD" w:rsidRPr="00E1142A" w:rsidRDefault="007616B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662" w:type="dxa"/>
          </w:tcPr>
          <w:p w:rsidR="007616BD" w:rsidRPr="00E1142A" w:rsidRDefault="007616BD" w:rsidP="007616BD">
            <w:pPr>
              <w:pStyle w:val="Default"/>
              <w:rPr>
                <w:sz w:val="23"/>
                <w:szCs w:val="23"/>
              </w:rPr>
            </w:pPr>
          </w:p>
        </w:tc>
      </w:tr>
      <w:tr w:rsidR="007616BD" w:rsidRPr="00E1142A" w:rsidTr="00E1142A">
        <w:trPr>
          <w:trHeight w:val="488"/>
        </w:trPr>
        <w:tc>
          <w:tcPr>
            <w:tcW w:w="2183" w:type="dxa"/>
          </w:tcPr>
          <w:p w:rsidR="007616BD" w:rsidRPr="00E1142A" w:rsidRDefault="007616B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616BD" w:rsidRPr="00E1142A" w:rsidRDefault="007616B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616BD" w:rsidRPr="00E1142A" w:rsidRDefault="007616B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616BD" w:rsidRPr="00E1142A" w:rsidRDefault="007616B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616BD" w:rsidRPr="00E1142A" w:rsidRDefault="007616B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Општи типичним опис посла</w:t>
            </w:r>
          </w:p>
        </w:tc>
        <w:tc>
          <w:tcPr>
            <w:tcW w:w="8662" w:type="dxa"/>
          </w:tcPr>
          <w:p w:rsidR="00D87331" w:rsidRPr="00E1142A" w:rsidRDefault="007616BD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-израђује документа по усменом диктату, прави стенографске записе и преноси исте у писани облик, стара се о квалитету, обликовању и штампању текста; </w:t>
            </w:r>
          </w:p>
          <w:p w:rsidR="00D87331" w:rsidRPr="00E1142A" w:rsidRDefault="00D87331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-прима упуте за снимање и заводи их у деловодни протокол;</w:t>
            </w:r>
          </w:p>
          <w:p w:rsidR="00D87331" w:rsidRPr="00E1142A" w:rsidRDefault="00D87331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-Издаје извештаје са снимцима;</w:t>
            </w:r>
          </w:p>
          <w:p w:rsidR="007616BD" w:rsidRPr="00E1142A" w:rsidRDefault="007616BD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преноси снимљене записе у писана документа; </w:t>
            </w:r>
          </w:p>
          <w:p w:rsidR="007616BD" w:rsidRPr="00E1142A" w:rsidRDefault="007616BD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ажурира податке у одговарајућим базама; </w:t>
            </w:r>
          </w:p>
          <w:p w:rsidR="007616BD" w:rsidRPr="00E1142A" w:rsidRDefault="007616BD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пружа техничку подршку и прикупља и припрема документацију из делокруга свог рада, формира списе предмета; </w:t>
            </w:r>
          </w:p>
          <w:p w:rsidR="007616BD" w:rsidRPr="00E1142A" w:rsidRDefault="007616BD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води прописане евиденције; </w:t>
            </w:r>
          </w:p>
          <w:p w:rsidR="007616BD" w:rsidRPr="00E1142A" w:rsidRDefault="007616BD" w:rsidP="00D87331">
            <w:pPr>
              <w:pStyle w:val="Default"/>
              <w:rPr>
                <w:sz w:val="23"/>
                <w:szCs w:val="23"/>
              </w:rPr>
            </w:pPr>
            <w:r w:rsidRPr="00E1142A">
              <w:rPr>
                <w:sz w:val="20"/>
                <w:szCs w:val="20"/>
              </w:rPr>
              <w:t>–</w:t>
            </w:r>
          </w:p>
        </w:tc>
      </w:tr>
      <w:tr w:rsidR="007616BD" w:rsidRPr="00E1142A" w:rsidTr="00E1142A">
        <w:tc>
          <w:tcPr>
            <w:tcW w:w="2183" w:type="dxa"/>
          </w:tcPr>
          <w:p w:rsidR="007616BD" w:rsidRPr="00E1142A" w:rsidRDefault="007616B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662" w:type="dxa"/>
          </w:tcPr>
          <w:p w:rsidR="007616BD" w:rsidRPr="00E1142A" w:rsidRDefault="00D87331" w:rsidP="007616BD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</w:t>
            </w:r>
            <w:r w:rsidR="007616BD" w:rsidRPr="00E1142A">
              <w:rPr>
                <w:sz w:val="20"/>
                <w:szCs w:val="20"/>
              </w:rPr>
              <w:t xml:space="preserve">средње образовање </w:t>
            </w:r>
          </w:p>
          <w:p w:rsidR="007616BD" w:rsidRPr="00E1142A" w:rsidRDefault="007616BD" w:rsidP="00E1142A">
            <w:pPr>
              <w:pStyle w:val="ListParagraph"/>
              <w:spacing w:after="0" w:line="240" w:lineRule="auto"/>
              <w:ind w:left="756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7616BD" w:rsidRPr="00E1142A" w:rsidTr="00E1142A">
        <w:tc>
          <w:tcPr>
            <w:tcW w:w="2183" w:type="dxa"/>
          </w:tcPr>
          <w:p w:rsidR="007616BD" w:rsidRPr="00E1142A" w:rsidRDefault="007616B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662" w:type="dxa"/>
          </w:tcPr>
          <w:p w:rsidR="007616BD" w:rsidRPr="00E1142A" w:rsidRDefault="007616BD" w:rsidP="00E1142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-знање рада на рачунару</w:t>
            </w:r>
          </w:p>
        </w:tc>
      </w:tr>
      <w:tr w:rsidR="007616BD" w:rsidRPr="00E1142A" w:rsidTr="00E1142A">
        <w:tc>
          <w:tcPr>
            <w:tcW w:w="2183" w:type="dxa"/>
          </w:tcPr>
          <w:p w:rsidR="007616BD" w:rsidRPr="00E1142A" w:rsidRDefault="007616B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662" w:type="dxa"/>
          </w:tcPr>
          <w:p w:rsidR="007616BD" w:rsidRPr="00E1142A" w:rsidRDefault="00D8733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8E524C" w:rsidRPr="00CE12EA" w:rsidRDefault="008E524C" w:rsidP="000E4D1A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962" w:type="dxa"/>
        <w:tblInd w:w="-15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6"/>
        <w:gridCol w:w="1818"/>
        <w:gridCol w:w="850"/>
        <w:gridCol w:w="1503"/>
        <w:gridCol w:w="5895"/>
      </w:tblGrid>
      <w:tr w:rsidR="003E4D41" w:rsidRPr="00E1142A" w:rsidTr="00D87331">
        <w:trPr>
          <w:trHeight w:val="250"/>
        </w:trPr>
        <w:tc>
          <w:tcPr>
            <w:tcW w:w="10962" w:type="dxa"/>
            <w:gridSpan w:val="5"/>
            <w:shd w:val="clear" w:color="000000" w:fill="FFFF00"/>
            <w:noWrap/>
            <w:vAlign w:val="center"/>
            <w:hideMark/>
          </w:tcPr>
          <w:p w:rsidR="003E4D41" w:rsidRPr="00E1142A" w:rsidRDefault="003E4D41" w:rsidP="00465374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E1142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2.</w:t>
            </w:r>
            <w:r w:rsidR="0051202F" w:rsidRPr="00E1142A">
              <w:rPr>
                <w:rFonts w:ascii="Times New Roman" w:hAnsi="Times New Roman"/>
                <w:b/>
                <w:bCs/>
                <w:sz w:val="24"/>
                <w:szCs w:val="24"/>
              </w:rPr>
              <w:t>16.</w:t>
            </w:r>
            <w:r w:rsidRPr="00E1142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Одељење</w:t>
            </w:r>
            <w:r w:rsidRPr="00E1142A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за Патологију</w:t>
            </w:r>
          </w:p>
          <w:p w:rsidR="003E4D41" w:rsidRPr="00E1142A" w:rsidRDefault="003E4D41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737398" w:rsidRPr="00E1142A" w:rsidTr="0002229D">
        <w:trPr>
          <w:trHeight w:val="250"/>
        </w:trPr>
        <w:tc>
          <w:tcPr>
            <w:tcW w:w="896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Р.бр.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Бр. изврш.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</w:t>
            </w:r>
          </w:p>
        </w:tc>
        <w:tc>
          <w:tcPr>
            <w:tcW w:w="5895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Посебни услови</w:t>
            </w:r>
          </w:p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  </w:t>
            </w:r>
          </w:p>
        </w:tc>
      </w:tr>
      <w:tr w:rsidR="00737398" w:rsidRPr="00E1142A" w:rsidTr="0002229D">
        <w:trPr>
          <w:trHeight w:val="250"/>
        </w:trPr>
        <w:tc>
          <w:tcPr>
            <w:tcW w:w="896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у патологији -Начелник одељења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7.степен - Мед.фак. </w:t>
            </w:r>
          </w:p>
        </w:tc>
        <w:tc>
          <w:tcPr>
            <w:tcW w:w="5895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патологије</w:t>
            </w:r>
          </w:p>
          <w:p w:rsidR="00737398" w:rsidRPr="00E1142A" w:rsidRDefault="00737398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737398" w:rsidRPr="00E1142A" w:rsidTr="0002229D">
        <w:trPr>
          <w:trHeight w:val="250"/>
        </w:trPr>
        <w:tc>
          <w:tcPr>
            <w:tcW w:w="896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у патологији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895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737398" w:rsidRPr="00E1142A" w:rsidRDefault="00737398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патологије</w:t>
            </w:r>
          </w:p>
        </w:tc>
      </w:tr>
      <w:tr w:rsidR="00737398" w:rsidRPr="00E1142A" w:rsidTr="0002229D">
        <w:trPr>
          <w:trHeight w:val="250"/>
        </w:trPr>
        <w:tc>
          <w:tcPr>
            <w:tcW w:w="896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Доктор медицине на специјализацији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895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737398" w:rsidRPr="00E1142A" w:rsidRDefault="00737398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</w:tc>
      </w:tr>
      <w:tr w:rsidR="00737398" w:rsidRPr="00E1142A" w:rsidTr="0002229D">
        <w:trPr>
          <w:trHeight w:val="250"/>
        </w:trPr>
        <w:tc>
          <w:tcPr>
            <w:tcW w:w="896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Медицинска сестра техничар у дијагностици/ главна медицинска сестра-техничар одељења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4  средња мед.шк.</w:t>
            </w:r>
          </w:p>
        </w:tc>
        <w:tc>
          <w:tcPr>
            <w:tcW w:w="5895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стручни испит;</w:t>
            </w:r>
          </w:p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737398" w:rsidRPr="00E1142A" w:rsidRDefault="00737398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медицинске сестре / техничара.</w:t>
            </w:r>
          </w:p>
        </w:tc>
      </w:tr>
      <w:tr w:rsidR="00737398" w:rsidRPr="00E1142A" w:rsidTr="0002229D">
        <w:trPr>
          <w:trHeight w:val="250"/>
        </w:trPr>
        <w:tc>
          <w:tcPr>
            <w:tcW w:w="896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5.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Медицинска сестра техничар у дијагностици/ медицинска сестра-техничар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4.степен -Мед.школа</w:t>
            </w:r>
          </w:p>
        </w:tc>
        <w:tc>
          <w:tcPr>
            <w:tcW w:w="5895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737398" w:rsidRPr="00E1142A" w:rsidRDefault="00737398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медицинске сестре / техничара.</w:t>
            </w:r>
          </w:p>
        </w:tc>
      </w:tr>
    </w:tbl>
    <w:p w:rsidR="008B452D" w:rsidRPr="00FA5296" w:rsidRDefault="008B452D" w:rsidP="003E4D41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0962" w:type="dxa"/>
        <w:tblInd w:w="-15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39"/>
        <w:gridCol w:w="8923"/>
      </w:tblGrid>
      <w:tr w:rsidR="003E4D41" w:rsidRPr="00E1142A" w:rsidTr="00E1142A">
        <w:trPr>
          <w:trHeight w:val="526"/>
        </w:trPr>
        <w:tc>
          <w:tcPr>
            <w:tcW w:w="2039" w:type="dxa"/>
          </w:tcPr>
          <w:p w:rsidR="003E4D41" w:rsidRPr="00E1142A" w:rsidRDefault="003E4D4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3E4D41" w:rsidRPr="00E1142A" w:rsidRDefault="003E4D4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23" w:type="dxa"/>
          </w:tcPr>
          <w:p w:rsidR="003E4D41" w:rsidRPr="00E1142A" w:rsidRDefault="003E4D41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ДОКТОР МЕДИЦИНЕ СПЕЦИЈАЛИСТА   У ПАТОЛОГИЈИ –</w:t>
            </w:r>
          </w:p>
          <w:p w:rsidR="003E4D41" w:rsidRPr="00E1142A" w:rsidRDefault="00D87331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  <w:r w:rsidR="003E4D41"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НАЧЕЛНИК  ОДЕЉЕЊА ЗА ПАТОЛОГИЈУ</w:t>
            </w: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</w:p>
        </w:tc>
      </w:tr>
      <w:tr w:rsidR="00006990" w:rsidRPr="00E1142A" w:rsidTr="00E1142A">
        <w:trPr>
          <w:trHeight w:val="526"/>
        </w:trPr>
        <w:tc>
          <w:tcPr>
            <w:tcW w:w="2039" w:type="dxa"/>
          </w:tcPr>
          <w:p w:rsidR="00006990" w:rsidRPr="00E1142A" w:rsidRDefault="0000699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923" w:type="dxa"/>
          </w:tcPr>
          <w:p w:rsidR="00006990" w:rsidRPr="00E1142A" w:rsidRDefault="00D8733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E5E5E3"/>
              </w:rPr>
              <w:t>Z030122</w:t>
            </w:r>
          </w:p>
        </w:tc>
      </w:tr>
      <w:tr w:rsidR="00006990" w:rsidRPr="00E1142A" w:rsidTr="00E1142A">
        <w:trPr>
          <w:trHeight w:val="488"/>
        </w:trPr>
        <w:tc>
          <w:tcPr>
            <w:tcW w:w="2039" w:type="dxa"/>
          </w:tcPr>
          <w:p w:rsidR="00006990" w:rsidRPr="00E1142A" w:rsidRDefault="0000699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06990" w:rsidRPr="00E1142A" w:rsidRDefault="0000699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06990" w:rsidRPr="00E1142A" w:rsidRDefault="0000699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06990" w:rsidRPr="00E1142A" w:rsidRDefault="0000699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06990" w:rsidRPr="00E1142A" w:rsidRDefault="0000699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06990" w:rsidRPr="00E1142A" w:rsidRDefault="0000699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06990" w:rsidRPr="00E1142A" w:rsidRDefault="0000699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06990" w:rsidRPr="00E1142A" w:rsidRDefault="0000699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06990" w:rsidRPr="00E1142A" w:rsidRDefault="0000699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06990" w:rsidRPr="00E1142A" w:rsidRDefault="0000699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06990" w:rsidRPr="00E1142A" w:rsidRDefault="0000699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06990" w:rsidRPr="00E1142A" w:rsidRDefault="0000699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06990" w:rsidRPr="00E1142A" w:rsidRDefault="0000699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06990" w:rsidRPr="00E1142A" w:rsidRDefault="0000699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06990" w:rsidRPr="00E1142A" w:rsidRDefault="0000699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06990" w:rsidRPr="00E1142A" w:rsidRDefault="0000699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06990" w:rsidRPr="00E1142A" w:rsidRDefault="00006990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923" w:type="dxa"/>
          </w:tcPr>
          <w:p w:rsidR="00006990" w:rsidRPr="00E1142A" w:rsidRDefault="00006990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  <w:r w:rsidR="00D87331" w:rsidRPr="00E1142A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36E39" w:rsidRPr="00E1142A" w:rsidRDefault="00336E39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06990" w:rsidRPr="00E1142A" w:rsidRDefault="00336E39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Д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ијагностикује цистолошке препарате биоптичког материјала и лешног материјала обдукованих при овом одсеку;</w:t>
            </w:r>
            <w:r w:rsidRPr="00E114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врши поделу биопсија; диктира микроскопски опис биопсија, диктира постављање дијагнозе;гледа препарате ;врши секцију и микроскопску обраду ресецираних органа и делова тела (дојке, желудац, црево, тонзиле,екстремитети и друго), анализира клиничке податке као и претходне биоптичне или цитолошке материјале код новопримљених случајева; узима одредјени број  ткивних исечака  са сумњивих и граничних места за израду парафинских биопсија ради постављања дефинитивне дијагнозе ;по потреби учествује при узимању исечака са сумњивих  места у хируршкој сали;врши се чење еx темпоре биопсија на леденом криотому;решава еx темпоре биопсије;врши консултативне прегледе;узима аспирационе биопсије, анализира и поставља дијагнозу из ћелијских узорака  добивених аспирационом биопсијом танком иглом и брисева;на захтев лекара клиничара ради клиничке обдукције,секцију,узимање ткива са свих органа и  патолошко променљивих ткива за хистолошки преглед и обраду, мери,  вага органе, узима материјал за бактериолошко, вирусолошко и токсиколошко испитивање ;диктира или пише обдукциони протокол;издаје привремену обдукциону дијагнозу;врши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клиничку обдукцију</w:t>
            </w:r>
            <w:r w:rsidRPr="00E1142A">
              <w:rPr>
                <w:rFonts w:ascii="Times New Roman" w:hAnsi="Times New Roman"/>
                <w:sz w:val="20"/>
                <w:szCs w:val="20"/>
                <w:lang w:val="pl-PL"/>
              </w:rPr>
              <w:t>;решава некропсије и даје извештај о томе у виду записника ;решава специјалне биопсије са специјалним бојењем;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обавља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друге послове из домена своје специјалности;</w:t>
            </w:r>
            <w:r w:rsidR="00006990" w:rsidRPr="00E1142A">
              <w:rPr>
                <w:rFonts w:ascii="Times New Roman" w:hAnsi="Times New Roman"/>
                <w:sz w:val="20"/>
                <w:szCs w:val="20"/>
              </w:rPr>
              <w:t xml:space="preserve">утврђује време и узрок смрти; </w:t>
            </w:r>
          </w:p>
          <w:p w:rsidR="00006990" w:rsidRPr="00E1142A" w:rsidRDefault="00006990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аједно са сарадницима одговоран је за исправност и правилно коришћење медицинске опреме;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дговоран је за правилно и уредно вођење медицинске документације;</w:t>
            </w:r>
          </w:p>
          <w:p w:rsidR="00006990" w:rsidRPr="00E1142A" w:rsidRDefault="00006990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чествује у здравственом васпитању и едукацији здравствених радника, лекара на специјализацији и приправника;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придржава се мера заштите на раду.</w:t>
            </w:r>
          </w:p>
          <w:p w:rsidR="00006990" w:rsidRPr="00E1142A" w:rsidRDefault="00006990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006990" w:rsidRPr="00E1142A" w:rsidRDefault="00006990" w:rsidP="00E1142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За свој рад одговоран је  начелнику службе/шефу одсека</w:t>
            </w:r>
          </w:p>
        </w:tc>
      </w:tr>
      <w:tr w:rsidR="00006990" w:rsidRPr="00E1142A" w:rsidTr="00E1142A">
        <w:tc>
          <w:tcPr>
            <w:tcW w:w="2039" w:type="dxa"/>
          </w:tcPr>
          <w:p w:rsidR="00006990" w:rsidRPr="00E1142A" w:rsidRDefault="00006990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923" w:type="dxa"/>
          </w:tcPr>
          <w:p w:rsidR="00006990" w:rsidRPr="00E1142A" w:rsidRDefault="00006990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Високо образовање: </w:t>
            </w:r>
          </w:p>
          <w:p w:rsidR="00006990" w:rsidRPr="00E1142A" w:rsidRDefault="00006990" w:rsidP="00E1142A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на интегрисаним академским студијама, по пропису који уређује високо образовање, почев од 10. септембра 2005.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006990" w:rsidRPr="00E1142A" w:rsidRDefault="00006990" w:rsidP="00E1142A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на основним студијама у трајању од најмање пет година по пропису који је уређивао високо образовање до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сарадника.</w:t>
            </w:r>
          </w:p>
        </w:tc>
      </w:tr>
      <w:tr w:rsidR="00006990" w:rsidRPr="00E1142A" w:rsidTr="00E1142A">
        <w:tc>
          <w:tcPr>
            <w:tcW w:w="2039" w:type="dxa"/>
          </w:tcPr>
          <w:p w:rsidR="00006990" w:rsidRPr="00E1142A" w:rsidRDefault="0000699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923" w:type="dxa"/>
          </w:tcPr>
          <w:p w:rsidR="00006990" w:rsidRPr="00E1142A" w:rsidRDefault="00006990" w:rsidP="00E1142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стручни испит; </w:t>
            </w:r>
          </w:p>
          <w:p w:rsidR="00006990" w:rsidRPr="00E1142A" w:rsidRDefault="00006990" w:rsidP="00E1142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лиценца; </w:t>
            </w:r>
          </w:p>
          <w:p w:rsidR="00006990" w:rsidRPr="00E1142A" w:rsidRDefault="00006990" w:rsidP="00E1142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специјалистички испит из патологије; </w:t>
            </w:r>
          </w:p>
          <w:p w:rsidR="00006990" w:rsidRPr="00E1142A" w:rsidRDefault="00006990" w:rsidP="00E1142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најмање четири године и шест месеци радног искуства у звању доктора медицине.</w:t>
            </w:r>
          </w:p>
        </w:tc>
      </w:tr>
      <w:tr w:rsidR="00006990" w:rsidRPr="00E1142A" w:rsidTr="00E1142A">
        <w:tc>
          <w:tcPr>
            <w:tcW w:w="2039" w:type="dxa"/>
          </w:tcPr>
          <w:p w:rsidR="00006990" w:rsidRPr="00E1142A" w:rsidRDefault="0000699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923" w:type="dxa"/>
          </w:tcPr>
          <w:p w:rsidR="00006990" w:rsidRPr="00E1142A" w:rsidRDefault="0000699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3E4D41" w:rsidRPr="00CE12EA" w:rsidRDefault="003E4D41" w:rsidP="003E4D41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998" w:type="dxa"/>
        <w:tblInd w:w="-1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66"/>
        <w:gridCol w:w="8932"/>
      </w:tblGrid>
      <w:tr w:rsidR="003E4D41" w:rsidRPr="00E1142A" w:rsidTr="00E1142A">
        <w:trPr>
          <w:trHeight w:val="526"/>
        </w:trPr>
        <w:tc>
          <w:tcPr>
            <w:tcW w:w="2066" w:type="dxa"/>
          </w:tcPr>
          <w:p w:rsidR="003E4D41" w:rsidRPr="00E1142A" w:rsidRDefault="003E4D4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3E4D41" w:rsidRPr="00E1142A" w:rsidRDefault="003E4D4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32" w:type="dxa"/>
          </w:tcPr>
          <w:p w:rsidR="003E4D41" w:rsidRPr="00E1142A" w:rsidRDefault="003E4D41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ДОКТОР МЕДИЦИНЕ СПЕЦИЈАЛИСТА   У ПАТОЛОГИЈИ</w:t>
            </w:r>
          </w:p>
          <w:p w:rsidR="003E4D41" w:rsidRPr="00E1142A" w:rsidRDefault="003E4D4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D87331" w:rsidRPr="00E1142A" w:rsidTr="00E1142A">
        <w:trPr>
          <w:trHeight w:val="526"/>
        </w:trPr>
        <w:tc>
          <w:tcPr>
            <w:tcW w:w="2066" w:type="dxa"/>
          </w:tcPr>
          <w:p w:rsidR="00D87331" w:rsidRPr="00E1142A" w:rsidRDefault="00D8733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932" w:type="dxa"/>
          </w:tcPr>
          <w:p w:rsidR="00D87331" w:rsidRPr="00E1142A" w:rsidRDefault="00D8733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E5E5E3"/>
              </w:rPr>
              <w:t>Z030122</w:t>
            </w:r>
          </w:p>
        </w:tc>
      </w:tr>
      <w:tr w:rsidR="00D87331" w:rsidRPr="00E1142A" w:rsidTr="00E1142A">
        <w:trPr>
          <w:trHeight w:val="488"/>
        </w:trPr>
        <w:tc>
          <w:tcPr>
            <w:tcW w:w="2066" w:type="dxa"/>
          </w:tcPr>
          <w:p w:rsidR="00D87331" w:rsidRPr="00E1142A" w:rsidRDefault="00D8733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87331" w:rsidRPr="00E1142A" w:rsidRDefault="00D8733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87331" w:rsidRPr="00E1142A" w:rsidRDefault="00D8733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87331" w:rsidRPr="00E1142A" w:rsidRDefault="00D8733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87331" w:rsidRPr="00E1142A" w:rsidRDefault="00D8733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87331" w:rsidRPr="00E1142A" w:rsidRDefault="00D8733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87331" w:rsidRPr="00E1142A" w:rsidRDefault="00D8733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87331" w:rsidRPr="00E1142A" w:rsidRDefault="00D8733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87331" w:rsidRPr="00E1142A" w:rsidRDefault="00D8733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87331" w:rsidRPr="00E1142A" w:rsidRDefault="00D8733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87331" w:rsidRPr="00E1142A" w:rsidRDefault="00D8733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87331" w:rsidRPr="00E1142A" w:rsidRDefault="00D8733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87331" w:rsidRPr="00E1142A" w:rsidRDefault="00D8733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87331" w:rsidRPr="00E1142A" w:rsidRDefault="00D87331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932" w:type="dxa"/>
          </w:tcPr>
          <w:p w:rsidR="00D87331" w:rsidRPr="00E1142A" w:rsidRDefault="00D8733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D87331" w:rsidRPr="00E1142A" w:rsidRDefault="00D8733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Д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ијагностикује цистолошке препарате биоптичког материјала и лешног материјала обдукованих при овом одсеку;</w:t>
            </w:r>
            <w:r w:rsidRPr="00E114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врши поделу биопсија; диктира микроскопски опис биопсија, диктира постављање дијагнозе;гледа препарате ;врши секцију и микроскопску обраду ресецираних органа и делова тела (дојке, желудац, црево, тонзиле,екстремитети и друго), анализира клиничке податке као и претходне биоптичне или цитолошке материјале код новопримљених случајева; узима одредјени број  ткивних исечака  са сумњивих и граничних места за израду парафинских биопсија ради постављања дефинитивне дијагнозе ;по потреби учествује при узимању исечака са сумњивих  места у хируршкој сали;врши се чење еx темпоре биопсија на леденом криотому;решава еx темпоре биопсије;врши консултативне прегледе;узима аспирационе биопсије, анализира и поставља дијагнозу из ћелијских узорака  добивених аспирационом биопсијом танком иглом и брисева;на захтев лекара клиничара ради клиничке обдукције,секцију,узимање ткива са свих органа и  патолошко променљивих ткива за хистолошки преглед и обраду, мери,  вага органе, узима материјал за бактериолошко, вирусолошко и токсиколошко испитивање ;диктира или пише обдукциони протокол;издаје привремену обдукциону дијагнозу;врши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клиничку обдукцију</w:t>
            </w:r>
            <w:r w:rsidRPr="00E1142A">
              <w:rPr>
                <w:rFonts w:ascii="Times New Roman" w:hAnsi="Times New Roman"/>
                <w:sz w:val="20"/>
                <w:szCs w:val="20"/>
                <w:lang w:val="pl-PL"/>
              </w:rPr>
              <w:t>;решава некропсије и даје извештај о томе у виду записника ;решава специјалне биопсије са специјалним бојењем;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обавља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друге послове из домена своје специјалности;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утврђује време и узрок смрти; </w:t>
            </w:r>
          </w:p>
          <w:p w:rsidR="00D87331" w:rsidRPr="00E1142A" w:rsidRDefault="00D8733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87331" w:rsidRPr="00E1142A" w:rsidRDefault="00D8733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D87331" w:rsidRPr="00E1142A" w:rsidRDefault="00D87331" w:rsidP="00336E3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За свој рад одговоран је  ,Управнику ОЈ Опште болнице Врање </w:t>
            </w:r>
          </w:p>
          <w:p w:rsidR="00D87331" w:rsidRPr="00E1142A" w:rsidRDefault="00D8733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D87331" w:rsidRPr="00E1142A" w:rsidTr="00E1142A">
        <w:tc>
          <w:tcPr>
            <w:tcW w:w="2066" w:type="dxa"/>
          </w:tcPr>
          <w:p w:rsidR="00D87331" w:rsidRPr="00E1142A" w:rsidRDefault="00D87331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87331" w:rsidRPr="00E1142A" w:rsidRDefault="00D87331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87331" w:rsidRPr="00E1142A" w:rsidRDefault="00D87331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87331" w:rsidRPr="00E1142A" w:rsidRDefault="00D87331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932" w:type="dxa"/>
          </w:tcPr>
          <w:p w:rsidR="00D87331" w:rsidRPr="00E1142A" w:rsidRDefault="00D87331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Високо образовање: </w:t>
            </w:r>
          </w:p>
          <w:p w:rsidR="00D87331" w:rsidRPr="00E1142A" w:rsidRDefault="00D8733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 интегрисаним академским студијама из области медицине  по пропису који уређује високо образовање, почев од 10. септембра 2005. године и завршена специјализација из патологије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D87331" w:rsidRPr="00E1142A" w:rsidRDefault="00D8733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 из области медицине у трајању од најмање пет година по пропису који је уређивао високо образовање до 10. септембра 2005. године и завршена специјализација из патологије  у складу са Правилником о специјализацијама и ужим специјализацијама здравствених радника и здравствених сарадника;</w:t>
            </w:r>
          </w:p>
        </w:tc>
      </w:tr>
      <w:tr w:rsidR="00D87331" w:rsidRPr="00E1142A" w:rsidTr="00E1142A">
        <w:tc>
          <w:tcPr>
            <w:tcW w:w="2066" w:type="dxa"/>
          </w:tcPr>
          <w:p w:rsidR="00D87331" w:rsidRPr="00E1142A" w:rsidRDefault="00D8733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932" w:type="dxa"/>
          </w:tcPr>
          <w:p w:rsidR="00D87331" w:rsidRPr="00E1142A" w:rsidRDefault="00D87331" w:rsidP="00E1142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стручни испит; </w:t>
            </w:r>
          </w:p>
          <w:p w:rsidR="00D87331" w:rsidRPr="00E1142A" w:rsidRDefault="00D87331" w:rsidP="00E1142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лиценца; </w:t>
            </w:r>
          </w:p>
          <w:p w:rsidR="00D87331" w:rsidRPr="00E1142A" w:rsidRDefault="00D87331" w:rsidP="00E1142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специјалистички испит; </w:t>
            </w:r>
          </w:p>
          <w:p w:rsidR="00D87331" w:rsidRPr="00E1142A" w:rsidRDefault="00D87331" w:rsidP="00E1142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најмање четири године и шест месеци радног искуства у звању доктора медицине.</w:t>
            </w:r>
          </w:p>
        </w:tc>
      </w:tr>
      <w:tr w:rsidR="00D87331" w:rsidRPr="00E1142A" w:rsidTr="00E1142A">
        <w:tc>
          <w:tcPr>
            <w:tcW w:w="2066" w:type="dxa"/>
          </w:tcPr>
          <w:p w:rsidR="00D87331" w:rsidRPr="00E1142A" w:rsidRDefault="00D8733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932" w:type="dxa"/>
          </w:tcPr>
          <w:p w:rsidR="00D87331" w:rsidRPr="00E1142A" w:rsidRDefault="00D8733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</w:tbl>
    <w:p w:rsidR="007616BD" w:rsidRPr="007616BD" w:rsidRDefault="007616BD" w:rsidP="003E4D41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980" w:type="dxa"/>
        <w:tblInd w:w="-16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48"/>
        <w:gridCol w:w="8932"/>
      </w:tblGrid>
      <w:tr w:rsidR="003E4D41" w:rsidRPr="00E1142A" w:rsidTr="00E1142A">
        <w:trPr>
          <w:trHeight w:val="526"/>
        </w:trPr>
        <w:tc>
          <w:tcPr>
            <w:tcW w:w="2048" w:type="dxa"/>
          </w:tcPr>
          <w:p w:rsidR="003E4D41" w:rsidRPr="00E1142A" w:rsidRDefault="003E4D4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3E4D41" w:rsidRPr="00E1142A" w:rsidRDefault="003E4D4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32" w:type="dxa"/>
          </w:tcPr>
          <w:p w:rsidR="003E4D41" w:rsidRPr="00E1142A" w:rsidRDefault="003E4D41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ДОКТОР МЕДИЦИНЕ </w:t>
            </w:r>
          </w:p>
        </w:tc>
      </w:tr>
      <w:tr w:rsidR="00336E39" w:rsidRPr="00E1142A" w:rsidTr="00E1142A">
        <w:trPr>
          <w:trHeight w:val="526"/>
        </w:trPr>
        <w:tc>
          <w:tcPr>
            <w:tcW w:w="2048" w:type="dxa"/>
          </w:tcPr>
          <w:p w:rsidR="00336E39" w:rsidRPr="00E1142A" w:rsidRDefault="00336E3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932" w:type="dxa"/>
          </w:tcPr>
          <w:p w:rsidR="00336E39" w:rsidRPr="00E1142A" w:rsidRDefault="00336E3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Z030800</w:t>
            </w:r>
          </w:p>
        </w:tc>
      </w:tr>
      <w:tr w:rsidR="003E4D41" w:rsidRPr="00E1142A" w:rsidTr="00E1142A">
        <w:trPr>
          <w:trHeight w:val="488"/>
        </w:trPr>
        <w:tc>
          <w:tcPr>
            <w:tcW w:w="2048" w:type="dxa"/>
          </w:tcPr>
          <w:p w:rsidR="003E4D41" w:rsidRPr="00E1142A" w:rsidRDefault="003E4D4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E4D41" w:rsidRPr="00E1142A" w:rsidRDefault="003E4D4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E4D41" w:rsidRPr="00E1142A" w:rsidRDefault="003E4D4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E4D41" w:rsidRPr="00E1142A" w:rsidRDefault="003E4D4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E4D41" w:rsidRPr="00E1142A" w:rsidRDefault="003E4D4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E4D41" w:rsidRPr="00E1142A" w:rsidRDefault="003E4D4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E4D41" w:rsidRPr="00E1142A" w:rsidRDefault="003E4D4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E4D41" w:rsidRPr="00E1142A" w:rsidRDefault="003E4D4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E4D41" w:rsidRPr="00E1142A" w:rsidRDefault="003E4D41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932" w:type="dxa"/>
          </w:tcPr>
          <w:p w:rsidR="003E4D41" w:rsidRPr="00E1142A" w:rsidRDefault="003E4D4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3E4D41" w:rsidRPr="000D42D1" w:rsidRDefault="003E4D41" w:rsidP="00E1142A">
            <w:pPr>
              <w:pStyle w:val="NormalStefbullets1"/>
              <w:ind w:left="0"/>
              <w:jc w:val="both"/>
            </w:pPr>
            <w:r>
              <w:t>Превенира</w:t>
            </w:r>
            <w:r w:rsidRPr="000D42D1">
              <w:t xml:space="preserve">, </w:t>
            </w:r>
            <w:r w:rsidR="00D87331">
              <w:t>дијагностикуј</w:t>
            </w:r>
            <w:r w:rsidRPr="000D42D1">
              <w:t xml:space="preserve"> </w:t>
            </w:r>
            <w:r>
              <w:t>болести</w:t>
            </w:r>
            <w:r w:rsidRPr="000D42D1">
              <w:t xml:space="preserve">, </w:t>
            </w:r>
            <w:r>
              <w:t>повреде</w:t>
            </w:r>
            <w:r w:rsidRPr="000D42D1">
              <w:t xml:space="preserve"> </w:t>
            </w:r>
            <w:r>
              <w:t>и</w:t>
            </w:r>
            <w:r w:rsidRPr="000D42D1">
              <w:t xml:space="preserve"> </w:t>
            </w:r>
            <w:r>
              <w:t>друге</w:t>
            </w:r>
            <w:r w:rsidRPr="000D42D1">
              <w:t xml:space="preserve"> </w:t>
            </w:r>
            <w:r>
              <w:t>физичке</w:t>
            </w:r>
            <w:r w:rsidRPr="000D42D1">
              <w:t xml:space="preserve"> </w:t>
            </w:r>
            <w:r>
              <w:t>и</w:t>
            </w:r>
            <w:r w:rsidRPr="000D42D1">
              <w:t xml:space="preserve"> </w:t>
            </w:r>
            <w:r>
              <w:t>менталне</w:t>
            </w:r>
            <w:r w:rsidRPr="000D42D1">
              <w:t xml:space="preserve"> </w:t>
            </w:r>
            <w:r>
              <w:t>поремећаје</w:t>
            </w:r>
            <w:r w:rsidRPr="000D42D1">
              <w:t xml:space="preserve"> </w:t>
            </w:r>
            <w:r>
              <w:t>коришћењем</w:t>
            </w:r>
            <w:r w:rsidRPr="000D42D1">
              <w:t xml:space="preserve"> </w:t>
            </w:r>
            <w:r>
              <w:t>одговарајућих</w:t>
            </w:r>
            <w:r w:rsidRPr="000D42D1">
              <w:t xml:space="preserve"> </w:t>
            </w:r>
            <w:r>
              <w:t>метода</w:t>
            </w:r>
            <w:r w:rsidRPr="000D42D1">
              <w:t xml:space="preserve"> </w:t>
            </w:r>
            <w:r>
              <w:t>и</w:t>
            </w:r>
            <w:r w:rsidRPr="000D42D1">
              <w:t xml:space="preserve"> </w:t>
            </w:r>
            <w:r>
              <w:t>техника</w:t>
            </w:r>
            <w:r w:rsidRPr="000D42D1">
              <w:t xml:space="preserve">, </w:t>
            </w:r>
            <w:r>
              <w:t>кроз</w:t>
            </w:r>
            <w:r w:rsidRPr="000D42D1">
              <w:t xml:space="preserve"> </w:t>
            </w:r>
            <w:r>
              <w:t>примену</w:t>
            </w:r>
            <w:r w:rsidRPr="000D42D1">
              <w:t xml:space="preserve"> </w:t>
            </w:r>
            <w:r>
              <w:t>принципа</w:t>
            </w:r>
            <w:r w:rsidRPr="000D42D1">
              <w:t xml:space="preserve"> </w:t>
            </w:r>
            <w:r>
              <w:t>и</w:t>
            </w:r>
            <w:r w:rsidRPr="000D42D1">
              <w:t xml:space="preserve"> </w:t>
            </w:r>
            <w:r>
              <w:t>процедура</w:t>
            </w:r>
            <w:r w:rsidRPr="000D42D1">
              <w:t xml:space="preserve"> </w:t>
            </w:r>
            <w:r>
              <w:t>савремене</w:t>
            </w:r>
            <w:r w:rsidRPr="000D42D1">
              <w:t xml:space="preserve"> </w:t>
            </w:r>
            <w:r>
              <w:t>медицине</w:t>
            </w:r>
            <w:r w:rsidRPr="000D42D1">
              <w:t xml:space="preserve">, </w:t>
            </w:r>
            <w:r>
              <w:t>о</w:t>
            </w:r>
            <w:r w:rsidRPr="000D42D1">
              <w:t xml:space="preserve"> </w:t>
            </w:r>
            <w:r>
              <w:t>чему</w:t>
            </w:r>
            <w:r w:rsidRPr="000D42D1">
              <w:t xml:space="preserve"> </w:t>
            </w:r>
            <w:r>
              <w:t>води</w:t>
            </w:r>
            <w:r w:rsidRPr="000D42D1">
              <w:t xml:space="preserve"> </w:t>
            </w:r>
            <w:r>
              <w:t>прописану</w:t>
            </w:r>
            <w:r w:rsidRPr="000D42D1">
              <w:t xml:space="preserve"> </w:t>
            </w:r>
            <w:r>
              <w:t>медицинску</w:t>
            </w:r>
            <w:r w:rsidRPr="000D42D1">
              <w:t xml:space="preserve"> </w:t>
            </w:r>
            <w:r>
              <w:t>документацију</w:t>
            </w:r>
            <w:r w:rsidRPr="000D42D1">
              <w:t xml:space="preserve">, </w:t>
            </w:r>
            <w:r>
              <w:t>односно</w:t>
            </w:r>
            <w:r w:rsidRPr="000D42D1">
              <w:t xml:space="preserve"> </w:t>
            </w:r>
            <w:r>
              <w:t>обавља</w:t>
            </w:r>
            <w:r w:rsidRPr="000D42D1">
              <w:t xml:space="preserve"> </w:t>
            </w:r>
            <w:r>
              <w:t>послове</w:t>
            </w:r>
            <w:r w:rsidRPr="000D42D1">
              <w:t xml:space="preserve"> </w:t>
            </w:r>
            <w:r>
              <w:t>у</w:t>
            </w:r>
            <w:r w:rsidRPr="000D42D1">
              <w:t xml:space="preserve"> </w:t>
            </w:r>
            <w:r>
              <w:t>оквиру</w:t>
            </w:r>
            <w:r w:rsidRPr="000D42D1">
              <w:t xml:space="preserve"> </w:t>
            </w:r>
            <w:r>
              <w:t>своје</w:t>
            </w:r>
            <w:r w:rsidRPr="000D42D1">
              <w:t xml:space="preserve"> </w:t>
            </w:r>
            <w:r>
              <w:t>стручне</w:t>
            </w:r>
            <w:r w:rsidRPr="000D42D1">
              <w:t xml:space="preserve"> </w:t>
            </w:r>
            <w:r>
              <w:t>спреме</w:t>
            </w:r>
            <w:r w:rsidRPr="000D42D1">
              <w:t xml:space="preserve"> </w:t>
            </w:r>
            <w:r>
              <w:t>под</w:t>
            </w:r>
            <w:r w:rsidRPr="000D42D1">
              <w:t xml:space="preserve"> </w:t>
            </w:r>
            <w:r>
              <w:t>надзором</w:t>
            </w:r>
            <w:r w:rsidRPr="000D42D1">
              <w:t xml:space="preserve"> </w:t>
            </w:r>
            <w:r>
              <w:t>доктора</w:t>
            </w:r>
            <w:r w:rsidRPr="000D42D1">
              <w:t xml:space="preserve"> </w:t>
            </w:r>
            <w:r>
              <w:t>медицине</w:t>
            </w:r>
            <w:r w:rsidRPr="000D42D1">
              <w:t xml:space="preserve">, </w:t>
            </w:r>
            <w:r>
              <w:t>специјалисте</w:t>
            </w:r>
            <w:r w:rsidRPr="000D42D1">
              <w:t xml:space="preserve"> </w:t>
            </w:r>
            <w:r>
              <w:t>или</w:t>
            </w:r>
            <w:r w:rsidRPr="000D42D1">
              <w:t xml:space="preserve"> </w:t>
            </w:r>
            <w:r>
              <w:t>субспецијалисте</w:t>
            </w:r>
            <w:r w:rsidRPr="000D42D1">
              <w:t>;</w:t>
            </w:r>
            <w:r w:rsidRPr="00E1142A">
              <w:rPr>
                <w:lang w:val="sr-Latn-CS"/>
              </w:rPr>
              <w:t xml:space="preserve"> отпусне листе, куца заказане консултације, уписује лабораторијске и бактериолошке налазе и обавештава надлежног специјалисту/субспецијалисту о пристиглим налазима; </w:t>
            </w:r>
            <w:r>
              <w:t>п</w:t>
            </w:r>
            <w:r w:rsidRPr="00E1142A">
              <w:rPr>
                <w:lang w:val="sr-Latn-CS"/>
              </w:rPr>
              <w:t xml:space="preserve">омаже у извођењу </w:t>
            </w:r>
            <w:r>
              <w:t>д</w:t>
            </w:r>
            <w:r w:rsidRPr="00E1142A">
              <w:rPr>
                <w:lang w:val="sr-Latn-CS"/>
              </w:rPr>
              <w:t xml:space="preserve">ужан је да прати и примењује савремене методе у дијагностици; </w:t>
            </w:r>
            <w:r>
              <w:t>з</w:t>
            </w:r>
            <w:r w:rsidRPr="00E1142A">
              <w:rPr>
                <w:lang w:val="sr-Latn-CS"/>
              </w:rPr>
              <w:t xml:space="preserve">аједно са сарадницима одговоран је за исправност и правилно коришћење медицинске опреме; </w:t>
            </w:r>
            <w:r>
              <w:t>о</w:t>
            </w:r>
            <w:r w:rsidRPr="00E1142A">
              <w:rPr>
                <w:lang w:val="sr-Latn-CS"/>
              </w:rPr>
              <w:t xml:space="preserve">дговоран је за правилно и уредно вођење медицинске документације; </w:t>
            </w:r>
            <w:r>
              <w:t>придржава</w:t>
            </w:r>
            <w:r w:rsidRPr="000D42D1">
              <w:t xml:space="preserve"> </w:t>
            </w:r>
            <w:r>
              <w:t>се</w:t>
            </w:r>
            <w:r w:rsidRPr="000D42D1">
              <w:t xml:space="preserve"> </w:t>
            </w:r>
            <w:r>
              <w:t>мера</w:t>
            </w:r>
            <w:r w:rsidRPr="000D42D1">
              <w:t xml:space="preserve"> </w:t>
            </w:r>
            <w:r>
              <w:t>заштите</w:t>
            </w:r>
            <w:r w:rsidRPr="000D42D1">
              <w:t xml:space="preserve"> </w:t>
            </w:r>
            <w:r>
              <w:t>на</w:t>
            </w:r>
            <w:r w:rsidRPr="000D42D1">
              <w:t xml:space="preserve"> </w:t>
            </w:r>
            <w:r>
              <w:t>раду</w:t>
            </w:r>
            <w:r w:rsidRPr="000D42D1">
              <w:t>.</w:t>
            </w:r>
          </w:p>
          <w:p w:rsidR="003E4D41" w:rsidRPr="00E1142A" w:rsidRDefault="003E4D4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3E4D41" w:rsidRPr="00E1142A" w:rsidRDefault="003E4D4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За свој рад одговоран је начелнику одељења или шефу одсека.</w:t>
            </w:r>
          </w:p>
          <w:p w:rsidR="003E4D41" w:rsidRPr="00E1142A" w:rsidRDefault="003E4D41" w:rsidP="00E1142A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E4D41" w:rsidRPr="00E1142A" w:rsidTr="00E1142A">
        <w:tc>
          <w:tcPr>
            <w:tcW w:w="2048" w:type="dxa"/>
          </w:tcPr>
          <w:p w:rsidR="003E4D41" w:rsidRPr="00E1142A" w:rsidRDefault="003E4D4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932" w:type="dxa"/>
          </w:tcPr>
          <w:p w:rsidR="003E4D41" w:rsidRPr="00E1142A" w:rsidRDefault="003E4D4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образовање:</w:t>
            </w:r>
          </w:p>
          <w:p w:rsidR="003E4D41" w:rsidRPr="00E1142A" w:rsidRDefault="003E4D4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интегрисаним академским студијама из области медицине  по пропису који уређује високо образовање, почев од 10. септембра 2005. године;</w:t>
            </w:r>
          </w:p>
          <w:p w:rsidR="003E4D41" w:rsidRPr="00E1142A" w:rsidRDefault="003E4D41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из области медицине у трајању од најмање пет година по пропису који је уређивао високо образовање до 10. септембра 2005. године;</w:t>
            </w:r>
          </w:p>
          <w:p w:rsidR="003E4D41" w:rsidRPr="00E1142A" w:rsidRDefault="003E4D41" w:rsidP="00E1142A">
            <w:pPr>
              <w:pStyle w:val="ListParagraph"/>
              <w:spacing w:after="0" w:line="240" w:lineRule="auto"/>
              <w:ind w:left="756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3E4D41" w:rsidRPr="00E1142A" w:rsidTr="00E1142A">
        <w:tc>
          <w:tcPr>
            <w:tcW w:w="2048" w:type="dxa"/>
          </w:tcPr>
          <w:p w:rsidR="003E4D41" w:rsidRPr="00E1142A" w:rsidRDefault="003E4D4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932" w:type="dxa"/>
          </w:tcPr>
          <w:p w:rsidR="003E4D41" w:rsidRPr="00E1142A" w:rsidRDefault="003E4D41" w:rsidP="00E1142A">
            <w:pPr>
              <w:numPr>
                <w:ilvl w:val="0"/>
                <w:numId w:val="28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3E4D41" w:rsidRPr="00E1142A" w:rsidRDefault="003E4D41" w:rsidP="00E1142A">
            <w:pPr>
              <w:numPr>
                <w:ilvl w:val="0"/>
                <w:numId w:val="29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3E4D41" w:rsidRPr="00E1142A" w:rsidRDefault="003E4D41" w:rsidP="00E1142A">
            <w:pPr>
              <w:numPr>
                <w:ilvl w:val="0"/>
                <w:numId w:val="29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шест месеци радног искуства у звању доктора медицине</w:t>
            </w:r>
          </w:p>
        </w:tc>
      </w:tr>
      <w:tr w:rsidR="003E4D41" w:rsidRPr="00E1142A" w:rsidTr="00E1142A">
        <w:tc>
          <w:tcPr>
            <w:tcW w:w="2048" w:type="dxa"/>
          </w:tcPr>
          <w:p w:rsidR="003E4D41" w:rsidRPr="00E1142A" w:rsidRDefault="003E4D4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932" w:type="dxa"/>
          </w:tcPr>
          <w:p w:rsidR="003E4D41" w:rsidRPr="00E1142A" w:rsidRDefault="003E4D4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3E4D41" w:rsidRPr="00CE12EA" w:rsidRDefault="003E4D41" w:rsidP="003E4D41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980" w:type="dxa"/>
        <w:tblInd w:w="-16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70"/>
        <w:gridCol w:w="8910"/>
      </w:tblGrid>
      <w:tr w:rsidR="003E4D41" w:rsidRPr="00E1142A" w:rsidTr="00CE12EA">
        <w:trPr>
          <w:trHeight w:val="526"/>
        </w:trPr>
        <w:tc>
          <w:tcPr>
            <w:tcW w:w="2070" w:type="dxa"/>
          </w:tcPr>
          <w:p w:rsidR="003E4D41" w:rsidRPr="007F43B7" w:rsidRDefault="003E4D41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3E4D41" w:rsidRPr="007F43B7" w:rsidRDefault="003E4D41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10" w:type="dxa"/>
          </w:tcPr>
          <w:p w:rsidR="003E4D41" w:rsidRPr="00FA5296" w:rsidRDefault="003E4D41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A529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МЕДИЦИНСКА СЕСТРА - ТЕХНИЧАР 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 ДИЈАГНОСТИЦИ</w:t>
            </w:r>
          </w:p>
          <w:p w:rsidR="003E4D41" w:rsidRPr="006B2BA0" w:rsidRDefault="003E4D41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Г</w:t>
            </w:r>
            <w:r w:rsidRPr="00FA529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лава сестра Одељења Патологиј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</w:t>
            </w:r>
          </w:p>
        </w:tc>
      </w:tr>
      <w:tr w:rsidR="00336E39" w:rsidRPr="00E1142A" w:rsidTr="00CE12EA">
        <w:trPr>
          <w:trHeight w:val="526"/>
        </w:trPr>
        <w:tc>
          <w:tcPr>
            <w:tcW w:w="2070" w:type="dxa"/>
          </w:tcPr>
          <w:p w:rsidR="00336E39" w:rsidRPr="00336E39" w:rsidRDefault="00336E39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910" w:type="dxa"/>
          </w:tcPr>
          <w:p w:rsidR="00336E39" w:rsidRPr="00D87331" w:rsidRDefault="00D87331" w:rsidP="00336E3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E5E5E3"/>
              </w:rPr>
              <w:t>Z032402</w:t>
            </w:r>
          </w:p>
        </w:tc>
      </w:tr>
      <w:tr w:rsidR="003E4D41" w:rsidRPr="00E1142A" w:rsidTr="00CE12EA">
        <w:trPr>
          <w:trHeight w:val="488"/>
        </w:trPr>
        <w:tc>
          <w:tcPr>
            <w:tcW w:w="2070" w:type="dxa"/>
          </w:tcPr>
          <w:p w:rsidR="003E4D41" w:rsidRPr="00FA5296" w:rsidRDefault="003E4D41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3E4D41" w:rsidRDefault="003E4D41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E4D41" w:rsidRDefault="003E4D41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E4D41" w:rsidRDefault="003E4D41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E4D41" w:rsidRDefault="003E4D41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E4D41" w:rsidRDefault="003E4D41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E4D41" w:rsidRDefault="003E4D41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E4D41" w:rsidRDefault="003E4D41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E4D41" w:rsidRPr="007F43B7" w:rsidRDefault="003E4D41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3E4D41" w:rsidRPr="007F43B7" w:rsidRDefault="003E4D41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8910" w:type="dxa"/>
          </w:tcPr>
          <w:p w:rsidR="003E4D41" w:rsidRPr="00E1142A" w:rsidRDefault="003E4D41" w:rsidP="00465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Организује и координира рад медицинских сестара/ техничара; врши требовање лекова, санитетског материјала и другог материјала потребног за рад службе; води дневну евиденцију о доласку запослених на посао и дневну евиденцију о прековременом раду запослених; координира рад са начелником одељења, главном сестром болнице и главним сестрама других служби и одељења; преноси искуства на младје сестре и уводи у рад приправнике и новопримљене сестре; 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ради на свом стручном усавршавању;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ради на здравственом васпитању и подизању здравствене културе становништва, ради на унапредјењу и афирмацији одељења и запослених;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стара се да запослени у процесу рада примењују прописане мере за безбедан и здрав рад, да наменски користе средства за рад, да користе прописана средства и опрему за личну заштиту на раду и да са њима пажљиво рукују; 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уредност, тачност и за квалитет послова из делокруга свога рада;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правилно и уредно вођење и чување медицинске документације; стара се о уредном вођењу администартивних послова,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планира и пружа услуге процеса здравствене неге и подршке пацијентима у складу са праксом и стандардима савремене здравствене неге, о чему води прописану медицинску документацију;припрема простор, медицинску опрему, инструменте и материјал за рад; спроводи мере за спречавање интрахоспиталних инфекција; одлаже и уклања медицински отпад на прописани начин;</w:t>
            </w:r>
            <w:r w:rsidRPr="00E1142A">
              <w:rPr>
                <w:rFonts w:ascii="Times New Roman" w:hAnsi="Times New Roman"/>
                <w:sz w:val="20"/>
                <w:szCs w:val="20"/>
                <w:lang w:val="sv-SE"/>
              </w:rPr>
              <w:t xml:space="preserve">припрема реагенсе и растворе за лабораторијске анализе ; ради на лабораторијским анализама из делокруга  одсека патоанатомије; учествује у подели биоптичког материјала; врши обележавање биопсија и израђује макроскопски опис препарата; заводи приспеле материјале и медицинску документацију (захтеве за обдукцију и потврде о смрти) у одговарајуће протоколе; свакодневно врши комплетну обраду биоптичког материјала (ткивних исечака) ; калупи дехидриране препарате у течни парафин; обележава парафинске калупе и сече на клизном микротому ; боји и обележава препарате за микробиолошко постављање дијагнозе; врши израду серијских биопсија; врши израду некроптичног материјала са обдукција; боји еx темпоре биопсије, цитолошке препарате и аспирационе биопсије; врши специјална бојења по налогу лекара;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обавља и друге послове који су сродни са предвиђеним пословима;</w:t>
            </w:r>
          </w:p>
          <w:p w:rsidR="003E4D41" w:rsidRPr="007F43B7" w:rsidRDefault="003E4D41" w:rsidP="00465374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7F43B7">
              <w:rPr>
                <w:rFonts w:ascii="Times New Roman" w:hAnsi="Times New Roman"/>
                <w:sz w:val="20"/>
                <w:szCs w:val="20"/>
              </w:rPr>
              <w:t>За свој р</w:t>
            </w:r>
            <w:r>
              <w:rPr>
                <w:rFonts w:ascii="Times New Roman" w:hAnsi="Times New Roman"/>
                <w:sz w:val="20"/>
                <w:szCs w:val="20"/>
              </w:rPr>
              <w:t>ад одговоран је начелнику одељења</w:t>
            </w:r>
            <w:r w:rsidRPr="007F43B7">
              <w:rPr>
                <w:rFonts w:ascii="Times New Roman" w:hAnsi="Times New Roman"/>
                <w:sz w:val="20"/>
                <w:szCs w:val="20"/>
              </w:rPr>
              <w:t xml:space="preserve"> и главној сестри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87331">
              <w:rPr>
                <w:rFonts w:ascii="Times New Roman" w:hAnsi="Times New Roman"/>
                <w:sz w:val="20"/>
                <w:szCs w:val="20"/>
              </w:rPr>
              <w:t>ОЈ Оп</w:t>
            </w:r>
            <w:r w:rsidRPr="007F43B7">
              <w:rPr>
                <w:rFonts w:ascii="Times New Roman" w:hAnsi="Times New Roman"/>
                <w:sz w:val="20"/>
                <w:szCs w:val="20"/>
              </w:rPr>
              <w:t>ште болнице Врање и главном сестри ЗЦ Врање.</w:t>
            </w:r>
          </w:p>
          <w:p w:rsidR="003E4D41" w:rsidRPr="007F43B7" w:rsidRDefault="003E4D41" w:rsidP="00465374">
            <w:pPr>
              <w:pStyle w:val="NoSpacing"/>
              <w:ind w:left="72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E4D41" w:rsidRPr="00E1142A" w:rsidTr="00CE12EA">
        <w:tc>
          <w:tcPr>
            <w:tcW w:w="2070" w:type="dxa"/>
          </w:tcPr>
          <w:p w:rsidR="003E4D41" w:rsidRPr="007F43B7" w:rsidRDefault="003E4D41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910" w:type="dxa"/>
          </w:tcPr>
          <w:p w:rsidR="003E4D41" w:rsidRPr="00E1142A" w:rsidRDefault="003E4D41" w:rsidP="00465374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средње образовање медицинске струке</w:t>
            </w:r>
          </w:p>
          <w:p w:rsidR="003E4D41" w:rsidRPr="001072B3" w:rsidRDefault="003E4D41" w:rsidP="00465374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D41" w:rsidRPr="00E1142A" w:rsidTr="00CE12EA">
        <w:tc>
          <w:tcPr>
            <w:tcW w:w="2070" w:type="dxa"/>
          </w:tcPr>
          <w:p w:rsidR="003E4D41" w:rsidRPr="00FA5296" w:rsidRDefault="003E4D41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A529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910" w:type="dxa"/>
          </w:tcPr>
          <w:p w:rsidR="003E4D41" w:rsidRPr="007F43B7" w:rsidRDefault="003E4D41" w:rsidP="00FE3C5F">
            <w:pPr>
              <w:pStyle w:val="NoSpacing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43B7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3E4D41" w:rsidRPr="007F43B7" w:rsidRDefault="003E4D41" w:rsidP="00FE3C5F">
            <w:pPr>
              <w:pStyle w:val="NoSpacing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F43B7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3E4D41" w:rsidRPr="007F43B7" w:rsidRDefault="003E4D41" w:rsidP="00FE3C5F">
            <w:pPr>
              <w:pStyle w:val="NoSpacing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F43B7">
              <w:rPr>
                <w:rFonts w:ascii="Times New Roman" w:hAnsi="Times New Roman"/>
                <w:sz w:val="20"/>
                <w:szCs w:val="20"/>
              </w:rPr>
              <w:t>најмање  шест месеци радног искуства у звању  медицинске сестре/техничара</w:t>
            </w:r>
          </w:p>
        </w:tc>
      </w:tr>
      <w:tr w:rsidR="003E4D41" w:rsidRPr="00E1142A" w:rsidTr="00CE12EA">
        <w:tc>
          <w:tcPr>
            <w:tcW w:w="2070" w:type="dxa"/>
          </w:tcPr>
          <w:p w:rsidR="003E4D41" w:rsidRPr="007F43B7" w:rsidRDefault="003E4D41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Број  извршилаца</w:t>
            </w:r>
          </w:p>
        </w:tc>
        <w:tc>
          <w:tcPr>
            <w:tcW w:w="8910" w:type="dxa"/>
          </w:tcPr>
          <w:p w:rsidR="003E4D41" w:rsidRPr="007F43B7" w:rsidRDefault="003E4D41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481484" w:rsidRPr="00481484" w:rsidRDefault="00481484" w:rsidP="003E4D41">
      <w:pPr>
        <w:spacing w:after="0" w:line="240" w:lineRule="auto"/>
        <w:rPr>
          <w:b/>
          <w:sz w:val="24"/>
          <w:u w:val="single"/>
        </w:rPr>
      </w:pPr>
    </w:p>
    <w:tbl>
      <w:tblPr>
        <w:tblW w:w="11286" w:type="dxa"/>
        <w:tblInd w:w="-1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7"/>
        <w:gridCol w:w="8869"/>
      </w:tblGrid>
      <w:tr w:rsidR="003E4D41" w:rsidRPr="00E1142A" w:rsidTr="00481484">
        <w:trPr>
          <w:trHeight w:val="526"/>
        </w:trPr>
        <w:tc>
          <w:tcPr>
            <w:tcW w:w="2417" w:type="dxa"/>
          </w:tcPr>
          <w:p w:rsidR="003E4D41" w:rsidRPr="00737398" w:rsidRDefault="003E4D41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37398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3E4D41" w:rsidRPr="00737398" w:rsidRDefault="003E4D41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69" w:type="dxa"/>
          </w:tcPr>
          <w:p w:rsidR="003E4D41" w:rsidRDefault="003E4D41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FA5296">
              <w:rPr>
                <w:rFonts w:ascii="Times New Roman" w:hAnsi="Times New Roman"/>
                <w:b/>
                <w:lang w:val="ru-RU"/>
              </w:rPr>
              <w:t xml:space="preserve">МЕДИЦИНСКА СЕСТРА - ТЕХНИЧАР </w:t>
            </w:r>
            <w:r>
              <w:rPr>
                <w:rFonts w:ascii="Times New Roman" w:hAnsi="Times New Roman"/>
                <w:b/>
                <w:lang w:val="ru-RU"/>
              </w:rPr>
              <w:t xml:space="preserve"> У ДИЈАГНОСТИЦИ</w:t>
            </w:r>
          </w:p>
          <w:p w:rsidR="003E4D41" w:rsidRPr="00FA5296" w:rsidRDefault="003E4D41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FA5296">
              <w:rPr>
                <w:rFonts w:ascii="Times New Roman" w:hAnsi="Times New Roman"/>
                <w:b/>
                <w:lang w:val="ru-RU"/>
              </w:rPr>
              <w:t>НА ОДЕЉЕЊУ ПАТОЛОГИЈЕ</w:t>
            </w:r>
          </w:p>
        </w:tc>
      </w:tr>
      <w:tr w:rsidR="00336E39" w:rsidRPr="00E1142A" w:rsidTr="00481484">
        <w:trPr>
          <w:trHeight w:val="526"/>
        </w:trPr>
        <w:tc>
          <w:tcPr>
            <w:tcW w:w="2417" w:type="dxa"/>
          </w:tcPr>
          <w:p w:rsidR="00336E39" w:rsidRPr="00737398" w:rsidRDefault="00336E39" w:rsidP="0046648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37398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69" w:type="dxa"/>
          </w:tcPr>
          <w:p w:rsidR="00336E39" w:rsidRPr="00336E39" w:rsidRDefault="00336E39" w:rsidP="0046648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Z032402</w:t>
            </w:r>
          </w:p>
        </w:tc>
      </w:tr>
      <w:tr w:rsidR="003E4D41" w:rsidRPr="00E1142A" w:rsidTr="00481484">
        <w:trPr>
          <w:trHeight w:val="488"/>
        </w:trPr>
        <w:tc>
          <w:tcPr>
            <w:tcW w:w="2417" w:type="dxa"/>
          </w:tcPr>
          <w:p w:rsidR="003E4D41" w:rsidRPr="00737398" w:rsidRDefault="003E4D41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3E4D41" w:rsidRPr="00737398" w:rsidRDefault="003E4D41" w:rsidP="0046537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37398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3E4D41" w:rsidRPr="00737398" w:rsidRDefault="003E4D41" w:rsidP="00465374">
            <w:pPr>
              <w:pStyle w:val="NoSpacing"/>
              <w:jc w:val="center"/>
              <w:rPr>
                <w:sz w:val="20"/>
                <w:szCs w:val="20"/>
              </w:rPr>
            </w:pPr>
            <w:r w:rsidRPr="00737398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8869" w:type="dxa"/>
          </w:tcPr>
          <w:p w:rsidR="003E4D41" w:rsidRPr="00E1142A" w:rsidRDefault="003E4D41" w:rsidP="004653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Планира и пружа услуге процеса здравствене неге и подршке пацијентима у складу са праксом и стандардима савремене здравствене неге, о чему води прописану медицинску документацију;припрема простор, медицинску опрему, инструменте и материјал за рад; спроводи мере за спречавање интрахоспиталних инфекција; учествује у набавци потребног материјала; одлаже и уклања медицински отпад на прописани начин;</w:t>
            </w:r>
            <w:r w:rsidRPr="00E1142A">
              <w:rPr>
                <w:rFonts w:ascii="Times New Roman" w:hAnsi="Times New Roman"/>
                <w:sz w:val="20"/>
                <w:szCs w:val="20"/>
                <w:lang w:val="sv-SE"/>
              </w:rPr>
              <w:t>припрема реагенсе и растворе за лабораторијске анализе ; ради на лабораторијским анализама из делокруга  одсека патоанатомије; учествује у подели биоптичког материјала; врши обележавање биопсија и израђује макроскопски опис препарата; заводи приспеле материјале и медицинску документацију (захтеве за обдукцију и потврде о смрти) у одговарајуће протоколе; свакодневно врши комплетну обраду биоптичког материјала (ткивних исечака) ; калупи дехидриране препарате у течни парафин; обележава парафинске калупе и сече на клизном микротому ; боји и обележава препарате за микробиолошко постављање дијагнозе;врши израду серијских биопсија ; врши израду некроптичног материјала са обдукција; боји еx темпоре биопсије, цитолошке препарате и аспирационе биопсије ; врши специјална бојења по налогу лекара; дезинфикује инструменте и радне површине ;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обавља и друге послове који су сродни са предвиђеним пословима; ради на унапредјењу и афирмацији одељења и запослених;о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средства са којима рукује, за уредност, тачност и за квалитет послова из делокруга свога рада;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дговоран је за правилно и уредно вођење медицинске документације;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контролише и врши унос здравствено – статистичких извештаја; прати и врши унос показатеља квалитета здравствене заштите;о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бавља административне послове;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придржава се мера заштите на раду;</w:t>
            </w:r>
          </w:p>
          <w:p w:rsidR="003E4D41" w:rsidRPr="00E1142A" w:rsidRDefault="003E4D41" w:rsidP="004653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Обавља и друге послове који су сродни са предвиђеним пословима. </w:t>
            </w:r>
          </w:p>
          <w:p w:rsidR="003E4D41" w:rsidRPr="00737398" w:rsidRDefault="003E4D41" w:rsidP="00737398">
            <w:pPr>
              <w:pStyle w:val="NormalStefbullets1"/>
              <w:ind w:left="0"/>
              <w:jc w:val="both"/>
            </w:pPr>
            <w:r>
              <w:t>За</w:t>
            </w:r>
            <w:r w:rsidRPr="000D42D1">
              <w:t xml:space="preserve"> </w:t>
            </w:r>
            <w:r>
              <w:t>свој</w:t>
            </w:r>
            <w:r w:rsidRPr="000D42D1">
              <w:t xml:space="preserve"> </w:t>
            </w:r>
            <w:r>
              <w:t>рад</w:t>
            </w:r>
            <w:r w:rsidRPr="000D42D1">
              <w:t xml:space="preserve"> </w:t>
            </w:r>
            <w:r>
              <w:t>одговоран</w:t>
            </w:r>
            <w:r w:rsidRPr="000D42D1">
              <w:t xml:space="preserve"> </w:t>
            </w:r>
            <w:r>
              <w:t>је</w:t>
            </w:r>
            <w:r w:rsidRPr="000D42D1">
              <w:t xml:space="preserve"> </w:t>
            </w:r>
            <w:r>
              <w:t>главној</w:t>
            </w:r>
            <w:r w:rsidRPr="000D42D1">
              <w:t xml:space="preserve"> </w:t>
            </w:r>
            <w:r>
              <w:t>медицинској</w:t>
            </w:r>
            <w:r w:rsidRPr="000D42D1">
              <w:t xml:space="preserve"> </w:t>
            </w:r>
            <w:r>
              <w:t>сестри</w:t>
            </w:r>
            <w:r w:rsidRPr="000D42D1">
              <w:t xml:space="preserve"> / </w:t>
            </w:r>
            <w:r>
              <w:t>техничару</w:t>
            </w:r>
            <w:r w:rsidRPr="000D42D1">
              <w:t xml:space="preserve"> </w:t>
            </w:r>
            <w:r>
              <w:t>одсека</w:t>
            </w:r>
            <w:r w:rsidRPr="000D42D1">
              <w:t xml:space="preserve">/ </w:t>
            </w:r>
            <w:r>
              <w:t>и</w:t>
            </w:r>
            <w:r w:rsidRPr="000D42D1">
              <w:t xml:space="preserve"> </w:t>
            </w:r>
            <w:r>
              <w:t>шефу</w:t>
            </w:r>
            <w:r w:rsidRPr="000D42D1">
              <w:t xml:space="preserve"> </w:t>
            </w:r>
            <w:r>
              <w:t>одсека</w:t>
            </w:r>
            <w:r w:rsidRPr="000D42D1">
              <w:t>.</w:t>
            </w:r>
          </w:p>
        </w:tc>
      </w:tr>
      <w:tr w:rsidR="003E4D41" w:rsidRPr="00E1142A" w:rsidTr="00481484">
        <w:tc>
          <w:tcPr>
            <w:tcW w:w="2417" w:type="dxa"/>
          </w:tcPr>
          <w:p w:rsidR="003E4D41" w:rsidRPr="00737398" w:rsidRDefault="003E4D41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37398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69" w:type="dxa"/>
          </w:tcPr>
          <w:p w:rsidR="003E4D41" w:rsidRPr="00E1142A" w:rsidRDefault="003E4D41" w:rsidP="00737398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средње образовање медицинске струке</w:t>
            </w:r>
          </w:p>
        </w:tc>
      </w:tr>
      <w:tr w:rsidR="003E4D41" w:rsidRPr="00E1142A" w:rsidTr="00481484">
        <w:tc>
          <w:tcPr>
            <w:tcW w:w="2417" w:type="dxa"/>
          </w:tcPr>
          <w:p w:rsidR="003E4D41" w:rsidRPr="00737398" w:rsidRDefault="003E4D41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3739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69" w:type="dxa"/>
          </w:tcPr>
          <w:p w:rsidR="003E4D41" w:rsidRPr="000D1357" w:rsidRDefault="003E4D41" w:rsidP="00FE3C5F">
            <w:pPr>
              <w:pStyle w:val="NoSpacing"/>
              <w:numPr>
                <w:ilvl w:val="0"/>
                <w:numId w:val="22"/>
              </w:numPr>
              <w:jc w:val="both"/>
              <w:rPr>
                <w:rFonts w:ascii="Times New Roman" w:hAnsi="Times New Roman"/>
              </w:rPr>
            </w:pPr>
            <w:r w:rsidRPr="000D1357">
              <w:rPr>
                <w:rFonts w:ascii="Times New Roman" w:hAnsi="Times New Roman"/>
              </w:rPr>
              <w:t>стручни испит;</w:t>
            </w:r>
          </w:p>
          <w:p w:rsidR="003E4D41" w:rsidRPr="000D1357" w:rsidRDefault="003E4D41" w:rsidP="00FE3C5F">
            <w:pPr>
              <w:pStyle w:val="NoSpacing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lang w:val="sr-Cyrl-CS"/>
              </w:rPr>
            </w:pPr>
            <w:r w:rsidRPr="000D1357">
              <w:rPr>
                <w:rFonts w:ascii="Times New Roman" w:hAnsi="Times New Roman"/>
              </w:rPr>
              <w:t>лиценца;</w:t>
            </w:r>
          </w:p>
          <w:p w:rsidR="003E4D41" w:rsidRPr="000D1357" w:rsidRDefault="003E4D41" w:rsidP="00FE3C5F">
            <w:pPr>
              <w:pStyle w:val="NoSpacing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lang w:val="sr-Cyrl-CS"/>
              </w:rPr>
            </w:pPr>
            <w:r w:rsidRPr="000D1357">
              <w:rPr>
                <w:rFonts w:ascii="Times New Roman" w:hAnsi="Times New Roman"/>
              </w:rPr>
              <w:t>најмање  шест месеци радног искуства у звању  медицинске сестре/техничара</w:t>
            </w:r>
          </w:p>
        </w:tc>
      </w:tr>
      <w:tr w:rsidR="003E4D41" w:rsidRPr="00E1142A" w:rsidTr="00481484">
        <w:tc>
          <w:tcPr>
            <w:tcW w:w="2417" w:type="dxa"/>
          </w:tcPr>
          <w:p w:rsidR="003E4D41" w:rsidRPr="000D1357" w:rsidRDefault="003E4D41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Број  извршилаца</w:t>
            </w:r>
          </w:p>
        </w:tc>
        <w:tc>
          <w:tcPr>
            <w:tcW w:w="8869" w:type="dxa"/>
          </w:tcPr>
          <w:p w:rsidR="003E4D41" w:rsidRPr="000D1357" w:rsidRDefault="003E4D41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</w:tr>
    </w:tbl>
    <w:p w:rsidR="00E02CD6" w:rsidRPr="00481484" w:rsidRDefault="00E02CD6" w:rsidP="000E4D1A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1285" w:type="dxa"/>
        <w:tblCellSpacing w:w="7" w:type="dxa"/>
        <w:tblInd w:w="-163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015"/>
        <w:gridCol w:w="3510"/>
        <w:gridCol w:w="897"/>
        <w:gridCol w:w="1983"/>
        <w:gridCol w:w="3854"/>
        <w:gridCol w:w="26"/>
      </w:tblGrid>
      <w:tr w:rsidR="00481484" w:rsidRPr="00E1142A" w:rsidTr="00481484">
        <w:trPr>
          <w:trHeight w:val="105"/>
          <w:tblCellSpacing w:w="7" w:type="dxa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outset" w:sz="6" w:space="0" w:color="000000"/>
              <w:right w:val="outset" w:sz="6" w:space="0" w:color="000000"/>
            </w:tcBorders>
            <w:shd w:val="clear" w:color="auto" w:fill="FFFF00"/>
          </w:tcPr>
          <w:p w:rsidR="00481484" w:rsidRPr="00481484" w:rsidRDefault="00481484" w:rsidP="008204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r-Latn-CS"/>
              </w:rPr>
              <w:t>Р.бр.</w:t>
            </w:r>
          </w:p>
        </w:tc>
        <w:tc>
          <w:tcPr>
            <w:tcW w:w="10249" w:type="dxa"/>
            <w:gridSpan w:val="5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81484" w:rsidRPr="00E02CD6" w:rsidRDefault="00481484" w:rsidP="008204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r-Latn-CS"/>
              </w:rPr>
              <w:t>2.17.</w:t>
            </w: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 xml:space="preserve"> СЛУЖБА З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r-Latn-CS"/>
              </w:rPr>
              <w:t>А КЛИНИЧКО БИОХЕМИЈСКО ЛАБОРАТОРИЈСКУ ДИЈАГНОСТИКУ</w:t>
            </w:r>
          </w:p>
        </w:tc>
      </w:tr>
      <w:tr w:rsidR="00481484" w:rsidRPr="00E1142A" w:rsidTr="00CE12EA">
        <w:trPr>
          <w:trHeight w:val="135"/>
          <w:tblCellSpacing w:w="7" w:type="dxa"/>
        </w:trPr>
        <w:tc>
          <w:tcPr>
            <w:tcW w:w="994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481484" w:rsidRPr="00481484" w:rsidRDefault="00481484" w:rsidP="008204F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r-Latn-CS"/>
              </w:rPr>
              <w:t>Редни број</w:t>
            </w:r>
          </w:p>
        </w:tc>
        <w:tc>
          <w:tcPr>
            <w:tcW w:w="34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81484" w:rsidRPr="0089309E" w:rsidRDefault="00CE12EA" w:rsidP="008204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r-Latn-CS"/>
              </w:rPr>
              <w:t xml:space="preserve">        </w:t>
            </w:r>
            <w:r w:rsidR="00481484"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Назив радног места</w:t>
            </w:r>
          </w:p>
        </w:tc>
        <w:tc>
          <w:tcPr>
            <w:tcW w:w="8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81484" w:rsidRPr="0089309E" w:rsidRDefault="00481484" w:rsidP="008204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Бр. изврш.</w:t>
            </w:r>
          </w:p>
        </w:tc>
        <w:tc>
          <w:tcPr>
            <w:tcW w:w="19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81484" w:rsidRPr="0089309E" w:rsidRDefault="00481484" w:rsidP="008204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Стручна спрема</w:t>
            </w:r>
          </w:p>
        </w:tc>
        <w:tc>
          <w:tcPr>
            <w:tcW w:w="385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:rsidR="00481484" w:rsidRPr="00481484" w:rsidRDefault="00481484" w:rsidP="008204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r-Latn-CS"/>
              </w:rPr>
              <w:t xml:space="preserve">                         </w:t>
            </w:r>
            <w:r w:rsidRPr="0089309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Latn-CS" w:eastAsia="sr-Latn-CS"/>
              </w:rPr>
              <w:t>Посебни услови</w:t>
            </w:r>
          </w:p>
        </w:tc>
      </w:tr>
      <w:tr w:rsidR="00481484" w:rsidRPr="00E1142A" w:rsidTr="00CE12EA">
        <w:trPr>
          <w:trHeight w:val="135"/>
          <w:tblCellSpacing w:w="7" w:type="dxa"/>
        </w:trPr>
        <w:tc>
          <w:tcPr>
            <w:tcW w:w="994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481484" w:rsidRPr="00481484" w:rsidRDefault="00481484" w:rsidP="00082B3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4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81484" w:rsidRPr="00082B3B" w:rsidRDefault="00481484" w:rsidP="00082B3B">
            <w:pPr>
              <w:pStyle w:val="Default"/>
              <w:rPr>
                <w:sz w:val="20"/>
                <w:szCs w:val="20"/>
              </w:rPr>
            </w:pPr>
            <w:r w:rsidRPr="00082B3B">
              <w:rPr>
                <w:sz w:val="20"/>
                <w:szCs w:val="20"/>
              </w:rPr>
              <w:t xml:space="preserve">Доктор медицине специјалиста у клиничко – биохемијској, хематолошкој дијагностици и имунолошкој дијагностици </w:t>
            </w:r>
            <w:r>
              <w:rPr>
                <w:sz w:val="20"/>
                <w:szCs w:val="20"/>
              </w:rPr>
              <w:t>–Начелник службе</w:t>
            </w:r>
          </w:p>
          <w:p w:rsidR="00481484" w:rsidRPr="00082B3B" w:rsidRDefault="00481484" w:rsidP="008204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</w:p>
          <w:p w:rsidR="00481484" w:rsidRPr="00CE12EA" w:rsidRDefault="00481484" w:rsidP="008204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</w:tc>
        <w:tc>
          <w:tcPr>
            <w:tcW w:w="8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81484" w:rsidRPr="0089309E" w:rsidRDefault="00481484" w:rsidP="008204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19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81484" w:rsidRPr="0089309E" w:rsidRDefault="00481484" w:rsidP="008204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Мед.фак.</w:t>
            </w:r>
          </w:p>
        </w:tc>
        <w:tc>
          <w:tcPr>
            <w:tcW w:w="385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:rsidR="00481484" w:rsidRPr="004C294E" w:rsidRDefault="00481484" w:rsidP="00082B3B">
            <w:pPr>
              <w:pStyle w:val="Default"/>
              <w:rPr>
                <w:sz w:val="20"/>
                <w:szCs w:val="20"/>
              </w:rPr>
            </w:pPr>
            <w:r w:rsidRPr="004C294E">
              <w:rPr>
                <w:sz w:val="20"/>
                <w:szCs w:val="20"/>
              </w:rPr>
              <w:t xml:space="preserve">- стручни испит; </w:t>
            </w:r>
          </w:p>
          <w:p w:rsidR="00481484" w:rsidRPr="004C294E" w:rsidRDefault="00481484" w:rsidP="00082B3B">
            <w:pPr>
              <w:pStyle w:val="Default"/>
              <w:rPr>
                <w:sz w:val="20"/>
                <w:szCs w:val="20"/>
              </w:rPr>
            </w:pPr>
            <w:r w:rsidRPr="004C294E">
              <w:rPr>
                <w:sz w:val="20"/>
                <w:szCs w:val="20"/>
              </w:rPr>
              <w:t xml:space="preserve">– лиценца; </w:t>
            </w:r>
          </w:p>
          <w:p w:rsidR="00481484" w:rsidRPr="004C294E" w:rsidRDefault="00481484" w:rsidP="00082B3B">
            <w:pPr>
              <w:pStyle w:val="Default"/>
              <w:rPr>
                <w:sz w:val="20"/>
                <w:szCs w:val="20"/>
              </w:rPr>
            </w:pPr>
            <w:r w:rsidRPr="004C294E">
              <w:rPr>
                <w:sz w:val="20"/>
                <w:szCs w:val="20"/>
              </w:rPr>
              <w:t xml:space="preserve">– специјалистички испит; </w:t>
            </w:r>
          </w:p>
          <w:p w:rsidR="00481484" w:rsidRPr="0089309E" w:rsidRDefault="00481484" w:rsidP="008204F5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24"/>
                <w:lang w:val="sr-Latn-CS" w:eastAsia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најмање три године и шест месеци радног искуства у звању доктора медицине.</w:t>
            </w:r>
            <w:r w:rsidRPr="00E1142A">
              <w:rPr>
                <w:sz w:val="20"/>
                <w:szCs w:val="20"/>
              </w:rPr>
              <w:t xml:space="preserve"> </w:t>
            </w:r>
          </w:p>
        </w:tc>
      </w:tr>
      <w:tr w:rsidR="00481484" w:rsidRPr="00E1142A" w:rsidTr="00CE12EA">
        <w:trPr>
          <w:trHeight w:val="525"/>
          <w:tblCellSpacing w:w="7" w:type="dxa"/>
        </w:trPr>
        <w:tc>
          <w:tcPr>
            <w:tcW w:w="994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481484" w:rsidRPr="00E1142A" w:rsidRDefault="00481484" w:rsidP="008204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4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81484" w:rsidRPr="00082B3B" w:rsidRDefault="00481484" w:rsidP="008204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Доктор медицине специјалиста у клиничко – биохемијској, хематолошкој дијагностици и имунолошкој дијагностици –шеф одсека биохемије</w:t>
            </w:r>
          </w:p>
        </w:tc>
        <w:tc>
          <w:tcPr>
            <w:tcW w:w="8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81484" w:rsidRPr="00082B3B" w:rsidRDefault="00481484" w:rsidP="008204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9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81484" w:rsidRPr="0089309E" w:rsidRDefault="00481484" w:rsidP="008204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Мед.фак</w:t>
            </w:r>
          </w:p>
        </w:tc>
        <w:tc>
          <w:tcPr>
            <w:tcW w:w="385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:rsidR="00481484" w:rsidRPr="004C294E" w:rsidRDefault="00481484" w:rsidP="00082B3B">
            <w:pPr>
              <w:pStyle w:val="Default"/>
              <w:rPr>
                <w:sz w:val="20"/>
                <w:szCs w:val="20"/>
              </w:rPr>
            </w:pPr>
            <w:r w:rsidRPr="004C294E">
              <w:rPr>
                <w:sz w:val="20"/>
                <w:szCs w:val="20"/>
              </w:rPr>
              <w:t xml:space="preserve">- стручни испит; </w:t>
            </w:r>
          </w:p>
          <w:p w:rsidR="00481484" w:rsidRPr="004C294E" w:rsidRDefault="00481484" w:rsidP="00082B3B">
            <w:pPr>
              <w:pStyle w:val="Default"/>
              <w:rPr>
                <w:sz w:val="20"/>
                <w:szCs w:val="20"/>
              </w:rPr>
            </w:pPr>
            <w:r w:rsidRPr="004C294E">
              <w:rPr>
                <w:sz w:val="20"/>
                <w:szCs w:val="20"/>
              </w:rPr>
              <w:t xml:space="preserve">– лиценца; </w:t>
            </w:r>
          </w:p>
          <w:p w:rsidR="00481484" w:rsidRPr="004C294E" w:rsidRDefault="00481484" w:rsidP="00082B3B">
            <w:pPr>
              <w:pStyle w:val="Default"/>
              <w:rPr>
                <w:sz w:val="20"/>
                <w:szCs w:val="20"/>
              </w:rPr>
            </w:pPr>
            <w:r w:rsidRPr="004C294E">
              <w:rPr>
                <w:sz w:val="20"/>
                <w:szCs w:val="20"/>
              </w:rPr>
              <w:t xml:space="preserve">– специјалистички испит; </w:t>
            </w:r>
          </w:p>
          <w:p w:rsidR="00481484" w:rsidRPr="0089309E" w:rsidRDefault="00481484" w:rsidP="008204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најмање три године и шест месеци радног искуства у звању доктора медицине.</w:t>
            </w:r>
          </w:p>
        </w:tc>
      </w:tr>
      <w:tr w:rsidR="00481484" w:rsidRPr="00E1142A" w:rsidTr="00CE12EA">
        <w:trPr>
          <w:gridAfter w:val="1"/>
          <w:wAfter w:w="5" w:type="dxa"/>
          <w:trHeight w:val="525"/>
          <w:tblCellSpacing w:w="7" w:type="dxa"/>
        </w:trPr>
        <w:tc>
          <w:tcPr>
            <w:tcW w:w="994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481484" w:rsidRPr="00E1142A" w:rsidRDefault="00481484" w:rsidP="008204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4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81484" w:rsidRPr="0089309E" w:rsidRDefault="00481484" w:rsidP="008204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Доктор медицине специјалиста у клиничко – биохемијској, хематолошкој дијагностици и имунолошкој дијагностици –шеф одсека хематологије</w:t>
            </w:r>
          </w:p>
        </w:tc>
        <w:tc>
          <w:tcPr>
            <w:tcW w:w="8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81484" w:rsidRPr="00082B3B" w:rsidRDefault="00481484" w:rsidP="008204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9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81484" w:rsidRPr="0089309E" w:rsidRDefault="00481484" w:rsidP="008204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7.степен - Мед.фак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:rsidR="00481484" w:rsidRPr="004C294E" w:rsidRDefault="00481484" w:rsidP="008204F5">
            <w:pPr>
              <w:pStyle w:val="Default"/>
              <w:rPr>
                <w:sz w:val="20"/>
                <w:szCs w:val="20"/>
              </w:rPr>
            </w:pPr>
            <w:r w:rsidRPr="004C294E">
              <w:rPr>
                <w:sz w:val="20"/>
                <w:szCs w:val="20"/>
              </w:rPr>
              <w:t xml:space="preserve">-  стручни испит; </w:t>
            </w:r>
          </w:p>
          <w:p w:rsidR="00481484" w:rsidRPr="004C294E" w:rsidRDefault="00481484" w:rsidP="008204F5">
            <w:pPr>
              <w:pStyle w:val="Default"/>
              <w:rPr>
                <w:sz w:val="20"/>
                <w:szCs w:val="20"/>
              </w:rPr>
            </w:pPr>
            <w:r w:rsidRPr="004C294E">
              <w:rPr>
                <w:sz w:val="20"/>
                <w:szCs w:val="20"/>
              </w:rPr>
              <w:t xml:space="preserve">– лиценца; </w:t>
            </w:r>
          </w:p>
          <w:p w:rsidR="00481484" w:rsidRPr="004C294E" w:rsidRDefault="00481484" w:rsidP="008204F5">
            <w:pPr>
              <w:pStyle w:val="Default"/>
              <w:rPr>
                <w:sz w:val="20"/>
                <w:szCs w:val="20"/>
              </w:rPr>
            </w:pPr>
            <w:r w:rsidRPr="004C294E">
              <w:rPr>
                <w:sz w:val="20"/>
                <w:szCs w:val="20"/>
              </w:rPr>
              <w:t xml:space="preserve">– специјалистички испит; </w:t>
            </w:r>
          </w:p>
          <w:p w:rsidR="00481484" w:rsidRPr="0089309E" w:rsidRDefault="00481484" w:rsidP="008204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најмање три године и шест месеци радног искуства у звању доктора медицине.</w:t>
            </w:r>
          </w:p>
        </w:tc>
      </w:tr>
      <w:tr w:rsidR="00481484" w:rsidRPr="00E1142A" w:rsidTr="00CE12EA">
        <w:trPr>
          <w:gridAfter w:val="1"/>
          <w:wAfter w:w="5" w:type="dxa"/>
          <w:trHeight w:val="525"/>
          <w:tblCellSpacing w:w="7" w:type="dxa"/>
        </w:trPr>
        <w:tc>
          <w:tcPr>
            <w:tcW w:w="994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481484" w:rsidRPr="00E1142A" w:rsidRDefault="00481484" w:rsidP="0082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4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81484" w:rsidRPr="00E1142A" w:rsidRDefault="00481484" w:rsidP="0082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Здравствени сарадник у биохемијској лабораторији-</w:t>
            </w:r>
          </w:p>
        </w:tc>
        <w:tc>
          <w:tcPr>
            <w:tcW w:w="8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81484" w:rsidRPr="00082B3B" w:rsidRDefault="00481484" w:rsidP="008204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3</w:t>
            </w:r>
          </w:p>
        </w:tc>
        <w:tc>
          <w:tcPr>
            <w:tcW w:w="19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81484" w:rsidRPr="008204F5" w:rsidRDefault="00481484" w:rsidP="008204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7.степен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с.с.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:rsidR="00481484" w:rsidRPr="0089309E" w:rsidRDefault="00481484" w:rsidP="008204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стручни испит, у складу са законом</w:t>
            </w:r>
          </w:p>
        </w:tc>
      </w:tr>
      <w:tr w:rsidR="00481484" w:rsidRPr="00E1142A" w:rsidTr="00CE12EA">
        <w:trPr>
          <w:gridAfter w:val="1"/>
          <w:wAfter w:w="5" w:type="dxa"/>
          <w:trHeight w:val="525"/>
          <w:tblCellSpacing w:w="7" w:type="dxa"/>
        </w:trPr>
        <w:tc>
          <w:tcPr>
            <w:tcW w:w="994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481484" w:rsidRPr="00481484" w:rsidRDefault="00481484" w:rsidP="008204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5.</w:t>
            </w:r>
          </w:p>
        </w:tc>
        <w:tc>
          <w:tcPr>
            <w:tcW w:w="34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81484" w:rsidRPr="0089309E" w:rsidRDefault="00481484" w:rsidP="008204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Лабораторијски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 xml:space="preserve"> техничар-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Главни техничар</w:t>
            </w:r>
          </w:p>
        </w:tc>
        <w:tc>
          <w:tcPr>
            <w:tcW w:w="8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81484" w:rsidRPr="00082B3B" w:rsidRDefault="00481484" w:rsidP="008204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9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81484" w:rsidRPr="0089309E" w:rsidRDefault="00481484" w:rsidP="008204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4 степен средња мед.шк.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:rsidR="00481484" w:rsidRPr="004C294E" w:rsidRDefault="00481484" w:rsidP="008204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4C294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481484" w:rsidRPr="004C294E" w:rsidRDefault="00481484" w:rsidP="008204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4C294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481484" w:rsidRPr="0089309E" w:rsidRDefault="00481484" w:rsidP="008204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4C294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шест месеци радног искуства у звању лабораторијског техничара</w:t>
            </w:r>
          </w:p>
        </w:tc>
      </w:tr>
      <w:tr w:rsidR="00481484" w:rsidRPr="00E1142A" w:rsidTr="00CE12EA">
        <w:trPr>
          <w:gridAfter w:val="1"/>
          <w:wAfter w:w="5" w:type="dxa"/>
          <w:trHeight w:val="525"/>
          <w:tblCellSpacing w:w="7" w:type="dxa"/>
        </w:trPr>
        <w:tc>
          <w:tcPr>
            <w:tcW w:w="994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481484" w:rsidRPr="00481484" w:rsidRDefault="00481484" w:rsidP="008204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6.</w:t>
            </w:r>
          </w:p>
        </w:tc>
        <w:tc>
          <w:tcPr>
            <w:tcW w:w="34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81484" w:rsidRPr="0089309E" w:rsidRDefault="00481484" w:rsidP="008204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Лабораторијски </w:t>
            </w: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 техничар</w:t>
            </w:r>
          </w:p>
        </w:tc>
        <w:tc>
          <w:tcPr>
            <w:tcW w:w="8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81484" w:rsidRPr="00082B3B" w:rsidRDefault="00481484" w:rsidP="008204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082B3B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23</w:t>
            </w:r>
          </w:p>
        </w:tc>
        <w:tc>
          <w:tcPr>
            <w:tcW w:w="19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81484" w:rsidRPr="0089309E" w:rsidRDefault="00481484" w:rsidP="008204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4 степен средња мед.шк.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:rsidR="00481484" w:rsidRPr="004C294E" w:rsidRDefault="00481484" w:rsidP="008204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4C294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стручни испит;</w:t>
            </w:r>
          </w:p>
          <w:p w:rsidR="00481484" w:rsidRPr="004C294E" w:rsidRDefault="00481484" w:rsidP="008204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4C294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лиценца;</w:t>
            </w:r>
          </w:p>
          <w:p w:rsidR="00481484" w:rsidRPr="0089309E" w:rsidRDefault="00481484" w:rsidP="008204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4C294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- најмање шест месеци радног искуства у звању лабораторијског техничара</w:t>
            </w:r>
          </w:p>
        </w:tc>
      </w:tr>
      <w:tr w:rsidR="00481484" w:rsidRPr="00E1142A" w:rsidTr="00CE12EA">
        <w:trPr>
          <w:gridAfter w:val="1"/>
          <w:wAfter w:w="5" w:type="dxa"/>
          <w:trHeight w:val="525"/>
          <w:tblCellSpacing w:w="7" w:type="dxa"/>
        </w:trPr>
        <w:tc>
          <w:tcPr>
            <w:tcW w:w="994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481484" w:rsidRPr="00E1142A" w:rsidRDefault="00481484" w:rsidP="008204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34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81484" w:rsidRPr="00B230DD" w:rsidRDefault="00481484" w:rsidP="008204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Биохемијски/физичко хемијски техничар</w:t>
            </w:r>
          </w:p>
        </w:tc>
        <w:tc>
          <w:tcPr>
            <w:tcW w:w="8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81484" w:rsidRPr="00E152F0" w:rsidRDefault="0044688B" w:rsidP="008204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5</w:t>
            </w:r>
          </w:p>
        </w:tc>
        <w:tc>
          <w:tcPr>
            <w:tcW w:w="19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81484" w:rsidRPr="004C294E" w:rsidRDefault="00481484" w:rsidP="008204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4C29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r-Latn-CS"/>
              </w:rPr>
              <w:t>средње образовање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:rsidR="00481484" w:rsidRPr="0089309E" w:rsidRDefault="00481484" w:rsidP="008204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испит, у складу са законом.</w:t>
            </w:r>
          </w:p>
        </w:tc>
      </w:tr>
      <w:tr w:rsidR="00E152F0" w:rsidRPr="00E1142A" w:rsidTr="00CE12EA">
        <w:trPr>
          <w:gridAfter w:val="1"/>
          <w:wAfter w:w="5" w:type="dxa"/>
          <w:trHeight w:val="525"/>
          <w:tblCellSpacing w:w="7" w:type="dxa"/>
        </w:trPr>
        <w:tc>
          <w:tcPr>
            <w:tcW w:w="994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E152F0" w:rsidRPr="00E1142A" w:rsidRDefault="00E152F0" w:rsidP="004C2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34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52F0" w:rsidRPr="00E1142A" w:rsidRDefault="00E152F0" w:rsidP="004C2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Санитарно еколошки техничар</w:t>
            </w:r>
          </w:p>
        </w:tc>
        <w:tc>
          <w:tcPr>
            <w:tcW w:w="8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52F0" w:rsidRPr="00E152F0" w:rsidRDefault="00E152F0" w:rsidP="008204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>1</w:t>
            </w:r>
          </w:p>
        </w:tc>
        <w:tc>
          <w:tcPr>
            <w:tcW w:w="19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52F0" w:rsidRPr="0089309E" w:rsidRDefault="00E152F0" w:rsidP="001637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4 степен средња мед.шк.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:rsidR="00E152F0" w:rsidRPr="00E152F0" w:rsidRDefault="00E152F0" w:rsidP="00E152F0">
            <w:pPr>
              <w:pStyle w:val="Default"/>
              <w:rPr>
                <w:sz w:val="18"/>
                <w:szCs w:val="18"/>
              </w:rPr>
            </w:pPr>
            <w:r w:rsidRPr="00E152F0">
              <w:rPr>
                <w:sz w:val="18"/>
                <w:szCs w:val="18"/>
              </w:rPr>
              <w:t xml:space="preserve">стручни испит; </w:t>
            </w:r>
          </w:p>
          <w:p w:rsidR="00E152F0" w:rsidRPr="00E152F0" w:rsidRDefault="00E152F0" w:rsidP="00E152F0">
            <w:pPr>
              <w:pStyle w:val="Default"/>
              <w:rPr>
                <w:sz w:val="18"/>
                <w:szCs w:val="18"/>
              </w:rPr>
            </w:pPr>
            <w:r w:rsidRPr="00E152F0">
              <w:rPr>
                <w:sz w:val="18"/>
                <w:szCs w:val="18"/>
              </w:rPr>
              <w:t xml:space="preserve">– лиценца; </w:t>
            </w:r>
          </w:p>
          <w:p w:rsidR="00E152F0" w:rsidRPr="0089309E" w:rsidRDefault="00E152F0" w:rsidP="00E152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E1142A">
              <w:rPr>
                <w:rFonts w:ascii="Times New Roman" w:hAnsi="Times New Roman"/>
                <w:sz w:val="18"/>
                <w:szCs w:val="18"/>
              </w:rPr>
              <w:t>– најмање шест месеци радног искуства у звању санитарни / санитарно - еколошки техничар.</w:t>
            </w:r>
            <w:r w:rsidRPr="00E1142A">
              <w:rPr>
                <w:sz w:val="23"/>
                <w:szCs w:val="23"/>
              </w:rPr>
              <w:t xml:space="preserve"> </w:t>
            </w:r>
          </w:p>
        </w:tc>
      </w:tr>
      <w:tr w:rsidR="00481484" w:rsidRPr="00E1142A" w:rsidTr="00CE12EA">
        <w:trPr>
          <w:gridAfter w:val="1"/>
          <w:wAfter w:w="5" w:type="dxa"/>
          <w:trHeight w:val="525"/>
          <w:tblCellSpacing w:w="7" w:type="dxa"/>
        </w:trPr>
        <w:tc>
          <w:tcPr>
            <w:tcW w:w="994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481484" w:rsidRPr="00481484" w:rsidRDefault="00481484" w:rsidP="008204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>9.</w:t>
            </w:r>
          </w:p>
        </w:tc>
        <w:tc>
          <w:tcPr>
            <w:tcW w:w="34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81484" w:rsidRPr="0044688B" w:rsidRDefault="0044688B" w:rsidP="0044688B">
            <w:pPr>
              <w:pStyle w:val="Default"/>
              <w:rPr>
                <w:sz w:val="18"/>
                <w:szCs w:val="18"/>
              </w:rPr>
            </w:pPr>
            <w:r w:rsidRPr="0044688B">
              <w:rPr>
                <w:sz w:val="18"/>
                <w:szCs w:val="18"/>
              </w:rPr>
              <w:t>Здравствени сарадник у лабораторији -</w:t>
            </w:r>
            <w:r w:rsidRPr="0044688B">
              <w:rPr>
                <w:sz w:val="18"/>
                <w:szCs w:val="18"/>
                <w:lang w:eastAsia="sr-Latn-CS"/>
              </w:rPr>
              <w:t>Биолог</w:t>
            </w:r>
          </w:p>
        </w:tc>
        <w:tc>
          <w:tcPr>
            <w:tcW w:w="8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81484" w:rsidRPr="0044688B" w:rsidRDefault="0044688B" w:rsidP="008204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sr-Latn-CS"/>
              </w:rPr>
            </w:pPr>
            <w:r w:rsidRPr="0044688B">
              <w:rPr>
                <w:rFonts w:ascii="Times New Roman" w:eastAsia="Times New Roman" w:hAnsi="Times New Roman"/>
                <w:sz w:val="18"/>
                <w:szCs w:val="18"/>
                <w:lang w:eastAsia="sr-Latn-CS"/>
              </w:rPr>
              <w:t>3</w:t>
            </w:r>
          </w:p>
        </w:tc>
        <w:tc>
          <w:tcPr>
            <w:tcW w:w="19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4688B" w:rsidRPr="0044688B" w:rsidRDefault="0044688B" w:rsidP="0044688B">
            <w:pPr>
              <w:pStyle w:val="Default"/>
              <w:rPr>
                <w:sz w:val="18"/>
                <w:szCs w:val="18"/>
              </w:rPr>
            </w:pPr>
            <w:r w:rsidRPr="0044688B">
              <w:rPr>
                <w:sz w:val="18"/>
                <w:szCs w:val="18"/>
              </w:rPr>
              <w:t xml:space="preserve">Високо образовање: </w:t>
            </w:r>
          </w:p>
          <w:p w:rsidR="0044688B" w:rsidRPr="0044688B" w:rsidRDefault="0044688B" w:rsidP="004468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E1142A">
              <w:rPr>
                <w:rFonts w:ascii="Times New Roman" w:hAnsi="Times New Roman"/>
                <w:sz w:val="18"/>
                <w:szCs w:val="18"/>
              </w:rPr>
              <w:t xml:space="preserve">– на студијама другог степена (мастер академске студије) по пропису који уређује високо образовање, </w:t>
            </w:r>
          </w:p>
          <w:p w:rsidR="0044688B" w:rsidRPr="0044688B" w:rsidRDefault="0044688B" w:rsidP="0044688B">
            <w:pPr>
              <w:pStyle w:val="Default"/>
              <w:rPr>
                <w:sz w:val="18"/>
                <w:szCs w:val="18"/>
              </w:rPr>
            </w:pPr>
            <w:r w:rsidRPr="0044688B">
              <w:rPr>
                <w:sz w:val="18"/>
                <w:szCs w:val="18"/>
              </w:rPr>
              <w:t xml:space="preserve">почев од 10. септембра 2005. године; </w:t>
            </w:r>
          </w:p>
          <w:p w:rsidR="00481484" w:rsidRPr="0044688B" w:rsidRDefault="0044688B" w:rsidP="004468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E1142A">
              <w:rPr>
                <w:rFonts w:ascii="Times New Roman" w:hAnsi="Times New Roman"/>
                <w:sz w:val="18"/>
                <w:szCs w:val="18"/>
              </w:rPr>
              <w:t xml:space="preserve">– на основним студијама у трајању од најмање четири године, по пропису који је уређивао високо образовање до 10. септембра 2005. године. 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:rsidR="0044688B" w:rsidRPr="0044688B" w:rsidRDefault="0044688B" w:rsidP="0044688B">
            <w:pPr>
              <w:pStyle w:val="Default"/>
              <w:rPr>
                <w:sz w:val="18"/>
                <w:szCs w:val="18"/>
              </w:rPr>
            </w:pPr>
            <w:r w:rsidRPr="0044688B">
              <w:rPr>
                <w:sz w:val="18"/>
                <w:szCs w:val="18"/>
              </w:rPr>
              <w:t xml:space="preserve">стручни испит, у складу са законом. </w:t>
            </w:r>
          </w:p>
          <w:p w:rsidR="00481484" w:rsidRPr="0044688B" w:rsidRDefault="00481484" w:rsidP="008204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</w:tc>
      </w:tr>
      <w:tr w:rsidR="00481484" w:rsidRPr="00E1142A" w:rsidTr="00B649FF">
        <w:trPr>
          <w:gridAfter w:val="1"/>
          <w:wAfter w:w="5" w:type="dxa"/>
          <w:trHeight w:val="525"/>
          <w:tblCellSpacing w:w="7" w:type="dxa"/>
        </w:trPr>
        <w:tc>
          <w:tcPr>
            <w:tcW w:w="994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481484" w:rsidRPr="00481484" w:rsidRDefault="00481484" w:rsidP="008204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>10.</w:t>
            </w:r>
          </w:p>
        </w:tc>
        <w:tc>
          <w:tcPr>
            <w:tcW w:w="34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81484" w:rsidRPr="0044688B" w:rsidRDefault="0044688B" w:rsidP="008204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44688B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Перач лабораторијског посуђа</w:t>
            </w:r>
          </w:p>
        </w:tc>
        <w:tc>
          <w:tcPr>
            <w:tcW w:w="8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81484" w:rsidRPr="0089309E" w:rsidRDefault="00481484" w:rsidP="008204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9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81484" w:rsidRPr="0089309E" w:rsidRDefault="00481484" w:rsidP="008204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:rsidR="00481484" w:rsidRPr="0089309E" w:rsidRDefault="00481484" w:rsidP="008204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</w:tr>
    </w:tbl>
    <w:p w:rsidR="005824E5" w:rsidRPr="008B452D" w:rsidRDefault="005824E5" w:rsidP="00E02C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1268" w:type="dxa"/>
        <w:tblCellSpacing w:w="7" w:type="dxa"/>
        <w:tblInd w:w="-163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803"/>
        <w:gridCol w:w="9465"/>
      </w:tblGrid>
      <w:tr w:rsidR="00E02CD6" w:rsidRPr="00E1142A" w:rsidTr="003428D7">
        <w:trPr>
          <w:trHeight w:val="270"/>
          <w:tblCellSpacing w:w="7" w:type="dxa"/>
        </w:trPr>
        <w:tc>
          <w:tcPr>
            <w:tcW w:w="17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CD6" w:rsidRPr="008B452D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sr-Latn-CS" w:eastAsia="sr-Latn-CS"/>
              </w:rPr>
            </w:pPr>
            <w:r w:rsidRPr="008B45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Latn-CS" w:eastAsia="sr-Latn-CS"/>
              </w:rPr>
              <w:t>Назив радног места</w:t>
            </w:r>
          </w:p>
          <w:p w:rsidR="00E02CD6" w:rsidRPr="008B452D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sr-Latn-CS" w:eastAsia="sr-Latn-CS"/>
              </w:rPr>
            </w:pPr>
          </w:p>
        </w:tc>
        <w:tc>
          <w:tcPr>
            <w:tcW w:w="94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28D7" w:rsidRPr="003428D7" w:rsidRDefault="003428D7" w:rsidP="003428D7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3428D7">
              <w:rPr>
                <w:b/>
                <w:sz w:val="20"/>
                <w:szCs w:val="20"/>
              </w:rPr>
              <w:t xml:space="preserve">Доктор медицине специјалиста у клиничко – биохемијској, хематолошкој дијагностици и имунолошкој дијагностици </w:t>
            </w:r>
          </w:p>
          <w:p w:rsidR="00E02CD6" w:rsidRPr="003428D7" w:rsidRDefault="003428D7" w:rsidP="003428D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sr-Latn-CS"/>
              </w:rPr>
            </w:pPr>
            <w:r w:rsidRPr="003428D7"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  <w:t xml:space="preserve">                                                                     </w:t>
            </w:r>
            <w:r w:rsidR="00E02CD6" w:rsidRPr="003428D7">
              <w:rPr>
                <w:rFonts w:ascii="Times New Roman" w:eastAsia="Times New Roman" w:hAnsi="Times New Roman"/>
                <w:b/>
                <w:sz w:val="20"/>
                <w:szCs w:val="20"/>
                <w:lang w:val="sr-Latn-CS" w:eastAsia="sr-Latn-CS"/>
              </w:rPr>
              <w:t>-Начелник Службе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  <w:t>-</w:t>
            </w:r>
          </w:p>
        </w:tc>
      </w:tr>
      <w:tr w:rsidR="00E02CD6" w:rsidRPr="00E1142A" w:rsidTr="003428D7">
        <w:trPr>
          <w:trHeight w:val="600"/>
          <w:tblCellSpacing w:w="7" w:type="dxa"/>
        </w:trPr>
        <w:tc>
          <w:tcPr>
            <w:tcW w:w="1782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hideMark/>
          </w:tcPr>
          <w:p w:rsidR="00E02CD6" w:rsidRPr="00E1142A" w:rsidRDefault="00E02CD6" w:rsidP="008204F5">
            <w:pPr>
              <w:rPr>
                <w:sz w:val="16"/>
                <w:szCs w:val="16"/>
              </w:rPr>
            </w:pPr>
            <w:r w:rsidRPr="008B45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sr-Latn-CS"/>
              </w:rPr>
              <w:t>Шифра радног места</w:t>
            </w:r>
          </w:p>
        </w:tc>
        <w:tc>
          <w:tcPr>
            <w:tcW w:w="9444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hideMark/>
          </w:tcPr>
          <w:p w:rsidR="00E02CD6" w:rsidRPr="00E1142A" w:rsidRDefault="003428D7" w:rsidP="008204F5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E1142A">
              <w:rPr>
                <w:rFonts w:ascii="Times New Roman" w:hAnsi="Times New Roman"/>
                <w:b/>
                <w:color w:val="000000"/>
                <w:sz w:val="18"/>
                <w:szCs w:val="18"/>
                <w:shd w:val="clear" w:color="auto" w:fill="E5E5E3"/>
              </w:rPr>
              <w:t>Z030323</w:t>
            </w:r>
          </w:p>
        </w:tc>
      </w:tr>
      <w:tr w:rsidR="00E02CD6" w:rsidRPr="00E1142A" w:rsidTr="003428D7">
        <w:trPr>
          <w:trHeight w:val="270"/>
          <w:tblCellSpacing w:w="7" w:type="dxa"/>
        </w:trPr>
        <w:tc>
          <w:tcPr>
            <w:tcW w:w="17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CD6" w:rsidRPr="003428D7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E02CD6" w:rsidRPr="003428D7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E02CD6" w:rsidRPr="003428D7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E02CD6" w:rsidRPr="003428D7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E02CD6" w:rsidRPr="003428D7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E02CD6" w:rsidRPr="003428D7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E02CD6" w:rsidRPr="003428D7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E02CD6" w:rsidRPr="003428D7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E02CD6" w:rsidRPr="003428D7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E02CD6" w:rsidRPr="003428D7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E02CD6" w:rsidRPr="003428D7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E02CD6" w:rsidRPr="003428D7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E02CD6" w:rsidRPr="003428D7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E02CD6" w:rsidRPr="003428D7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E02CD6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sr-Latn-CS"/>
              </w:rPr>
            </w:pPr>
          </w:p>
          <w:p w:rsidR="003428D7" w:rsidRDefault="003428D7" w:rsidP="008204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sr-Latn-CS"/>
              </w:rPr>
            </w:pPr>
          </w:p>
          <w:p w:rsidR="003428D7" w:rsidRDefault="003428D7" w:rsidP="008204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sr-Latn-CS"/>
              </w:rPr>
            </w:pPr>
          </w:p>
          <w:p w:rsidR="003428D7" w:rsidRDefault="003428D7" w:rsidP="008204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sr-Latn-CS"/>
              </w:rPr>
            </w:pPr>
          </w:p>
          <w:p w:rsidR="003428D7" w:rsidRDefault="003428D7" w:rsidP="008204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sr-Latn-CS"/>
              </w:rPr>
            </w:pPr>
          </w:p>
          <w:p w:rsidR="003428D7" w:rsidRPr="003428D7" w:rsidRDefault="003428D7" w:rsidP="008204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sr-Latn-CS"/>
              </w:rPr>
            </w:pPr>
          </w:p>
          <w:p w:rsidR="00E02CD6" w:rsidRPr="003428D7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E02CD6" w:rsidRPr="003428D7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E02CD6" w:rsidRPr="003428D7" w:rsidRDefault="00E02CD6" w:rsidP="008204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CS" w:eastAsia="sr-Latn-CS"/>
              </w:rPr>
              <w:t>Општи типичним опис посла</w:t>
            </w:r>
          </w:p>
        </w:tc>
        <w:tc>
          <w:tcPr>
            <w:tcW w:w="94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CD6" w:rsidRPr="003428D7" w:rsidRDefault="00E02CD6" w:rsidP="00FE3C5F">
            <w:pPr>
              <w:numPr>
                <w:ilvl w:val="0"/>
                <w:numId w:val="98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sr-Latn-CS"/>
              </w:rPr>
              <w:t>Руководи стручним и организационим пословима службе, односно организује и координира рад службе и стара се о извршењу послова и задатака у оквиру службе.</w:t>
            </w:r>
          </w:p>
          <w:p w:rsidR="00E02CD6" w:rsidRPr="003428D7" w:rsidRDefault="00E02CD6" w:rsidP="00FE3C5F">
            <w:pPr>
              <w:numPr>
                <w:ilvl w:val="0"/>
                <w:numId w:val="98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sr-Latn-CS"/>
              </w:rPr>
              <w:t xml:space="preserve">Организује стручно методолошки рад службе. </w:t>
            </w:r>
          </w:p>
          <w:p w:rsidR="00E02CD6" w:rsidRPr="003428D7" w:rsidRDefault="00E02CD6" w:rsidP="00FE3C5F">
            <w:pPr>
              <w:numPr>
                <w:ilvl w:val="0"/>
                <w:numId w:val="98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 xml:space="preserve">Обавезан је да стручним радом доприноси афирмацији службе и радника. </w:t>
            </w:r>
          </w:p>
          <w:p w:rsidR="00E02CD6" w:rsidRPr="003428D7" w:rsidRDefault="00E02CD6" w:rsidP="00FE3C5F">
            <w:pPr>
              <w:numPr>
                <w:ilvl w:val="0"/>
                <w:numId w:val="98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 xml:space="preserve">Одговоран је за економично и рационално пословање службе. </w:t>
            </w:r>
          </w:p>
          <w:p w:rsidR="00E02CD6" w:rsidRPr="003428D7" w:rsidRDefault="00E02CD6" w:rsidP="00FE3C5F">
            <w:pPr>
              <w:numPr>
                <w:ilvl w:val="0"/>
                <w:numId w:val="98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 xml:space="preserve">Одговоран је за спроводјење хигијенско техничке заштите, санитарно хигијенских и других прописа који се односе на службу. </w:t>
            </w:r>
          </w:p>
          <w:p w:rsidR="00E02CD6" w:rsidRPr="003428D7" w:rsidRDefault="00E02CD6" w:rsidP="00FE3C5F">
            <w:pPr>
              <w:numPr>
                <w:ilvl w:val="0"/>
                <w:numId w:val="98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sr-Latn-CS"/>
              </w:rPr>
              <w:t xml:space="preserve">Одговоран је за спроводјење мера из области послова од интереса за стручно усавршавање кадрова. </w:t>
            </w:r>
          </w:p>
          <w:p w:rsidR="00E02CD6" w:rsidRPr="003428D7" w:rsidRDefault="00E02CD6" w:rsidP="00FE3C5F">
            <w:pPr>
              <w:numPr>
                <w:ilvl w:val="0"/>
                <w:numId w:val="98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 xml:space="preserve">Одговоран је за стање инвентара и опреме и предлаже набавку нове опреме у циљу савременије дијагностике и лечење болесника. </w:t>
            </w:r>
          </w:p>
          <w:p w:rsidR="00E02CD6" w:rsidRPr="003428D7" w:rsidRDefault="00E02CD6" w:rsidP="00FE3C5F">
            <w:pPr>
              <w:numPr>
                <w:ilvl w:val="0"/>
                <w:numId w:val="98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sr-Latn-CS"/>
              </w:rPr>
              <w:t>Обавезан је да учествује у пословима од заједничког интереса у својој служби као и заједничког интереса за организациону јединицу,</w:t>
            </w:r>
          </w:p>
          <w:p w:rsidR="00E02CD6" w:rsidRPr="003428D7" w:rsidRDefault="00E02CD6" w:rsidP="00FE3C5F">
            <w:pPr>
              <w:numPr>
                <w:ilvl w:val="0"/>
                <w:numId w:val="98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sr-Latn-CS"/>
              </w:rPr>
              <w:t xml:space="preserve">Стара се о перманентној едукацији запослених. </w:t>
            </w:r>
          </w:p>
          <w:p w:rsidR="00E02CD6" w:rsidRPr="003428D7" w:rsidRDefault="00E02CD6" w:rsidP="00FE3C5F">
            <w:pPr>
              <w:numPr>
                <w:ilvl w:val="0"/>
                <w:numId w:val="98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sr-Latn-CS"/>
              </w:rPr>
              <w:t>- обавља послове лабораторијске и друге дијагностике за коју је специјализован, о чему сачињава специјалистички извештај;</w:t>
            </w:r>
          </w:p>
          <w:p w:rsidR="00E02CD6" w:rsidRPr="003428D7" w:rsidRDefault="00E02CD6" w:rsidP="00FE3C5F">
            <w:pPr>
              <w:numPr>
                <w:ilvl w:val="0"/>
                <w:numId w:val="98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sr-Latn-CS"/>
              </w:rPr>
              <w:t>- обавља послове лабораторијске дијагностике за коју је специјализован, о чему сачињава специјалистички извештај;</w:t>
            </w:r>
          </w:p>
          <w:p w:rsidR="00E02CD6" w:rsidRPr="003428D7" w:rsidRDefault="00E02CD6" w:rsidP="00FE3C5F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 xml:space="preserve">организује стручно, континуирано и благовремено одвијање процеса рада у лабораторији, </w:t>
            </w:r>
          </w:p>
          <w:p w:rsidR="00E02CD6" w:rsidRPr="003428D7" w:rsidRDefault="00E02CD6" w:rsidP="00FE3C5F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 xml:space="preserve">организује рад службе према потребама и захтевима установе у складу са могућностима, </w:t>
            </w:r>
          </w:p>
          <w:p w:rsidR="00E02CD6" w:rsidRPr="003428D7" w:rsidRDefault="00E02CD6" w:rsidP="00FE3C5F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одобрава предлог распореда послова и задатака свих запослених у лабораторији,</w:t>
            </w:r>
          </w:p>
          <w:p w:rsidR="00E02CD6" w:rsidRPr="003428D7" w:rsidRDefault="00E02CD6" w:rsidP="00FE3C5F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одобрава предлог плана годишњих одмора, организације рада у случају одсуства запосленог,</w:t>
            </w:r>
          </w:p>
          <w:p w:rsidR="00E02CD6" w:rsidRPr="003428D7" w:rsidRDefault="00E02CD6" w:rsidP="00FE3C5F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одобрава предлог плана рада, кадрова и стручног усавршавања, плана набавке реагенаса, хемикалија, опреме и другог потребног материјала,</w:t>
            </w:r>
          </w:p>
          <w:p w:rsidR="00E02CD6" w:rsidRPr="003428D7" w:rsidRDefault="00E02CD6" w:rsidP="00FE3C5F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одговоран је за документацију која настаје у току извршавања послова,</w:t>
            </w:r>
          </w:p>
          <w:p w:rsidR="00E02CD6" w:rsidRPr="003428D7" w:rsidRDefault="00E02CD6" w:rsidP="00FE3C5F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 xml:space="preserve">планира и спроводи поступке за контролу квалитета рада у лабораторији, </w:t>
            </w:r>
          </w:p>
          <w:p w:rsidR="00E02CD6" w:rsidRPr="003428D7" w:rsidRDefault="00E02CD6" w:rsidP="00FE3C5F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одговоран је за спровођење мера из области безбедности и здравља на раду,</w:t>
            </w:r>
          </w:p>
          <w:p w:rsidR="00E02CD6" w:rsidRPr="003428D7" w:rsidRDefault="00E02CD6" w:rsidP="00FE3C5F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стара с еза поштовање рада, реда и дисциплине запослених,</w:t>
            </w:r>
          </w:p>
          <w:p w:rsidR="00E02CD6" w:rsidRPr="003428D7" w:rsidRDefault="00E02CD6" w:rsidP="00FE3C5F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 xml:space="preserve">сачињава годишње и периодичне извештаје, </w:t>
            </w:r>
          </w:p>
          <w:p w:rsidR="00E02CD6" w:rsidRPr="003428D7" w:rsidRDefault="00E02CD6" w:rsidP="00FE3C5F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 PSMT" w:eastAsia="Times New Roman" w:hAnsi="Times New Roman PSMT"/>
                <w:sz w:val="18"/>
                <w:szCs w:val="18"/>
                <w:lang w:val="sr-Latn-CS" w:eastAsia="sr-Latn-CS"/>
              </w:rPr>
              <w:t xml:space="preserve">обавља специјалистичке послове из области медицинске биохемије, о чему води прописану медицинску документацију; </w:t>
            </w:r>
          </w:p>
          <w:p w:rsidR="00E02CD6" w:rsidRPr="003428D7" w:rsidRDefault="00E02CD6" w:rsidP="00FE3C5F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 PSMT" w:eastAsia="Times New Roman" w:hAnsi="Times New Roman PSMT"/>
                <w:sz w:val="18"/>
                <w:szCs w:val="18"/>
                <w:lang w:val="sr-Latn-CS" w:eastAsia="sr-Latn-CS"/>
              </w:rPr>
              <w:t xml:space="preserve">изводи биохемијске и хематолошке анализе у складу са номенклатуром на секундарном и терцијарном нивоу, прати новине у области лабораторијске дијагностике и стара се о њиховој примени; </w:t>
            </w:r>
          </w:p>
          <w:p w:rsidR="00E02CD6" w:rsidRPr="003428D7" w:rsidRDefault="00E02CD6" w:rsidP="00FE3C5F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 PSMT" w:eastAsia="Times New Roman" w:hAnsi="Times New Roman PSMT"/>
                <w:sz w:val="18"/>
                <w:szCs w:val="18"/>
                <w:lang w:val="sr-Latn-CS" w:eastAsia="sr-Latn-CS"/>
              </w:rPr>
              <w:t xml:space="preserve">процењује адекватност биолошког материјала узетог / донетог за рад у односу на врсту испитивања; </w:t>
            </w:r>
          </w:p>
          <w:p w:rsidR="00E02CD6" w:rsidRPr="003428D7" w:rsidRDefault="00E02CD6" w:rsidP="00FE3C5F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 PSMT" w:eastAsia="Times New Roman" w:hAnsi="Times New Roman PSMT"/>
                <w:sz w:val="18"/>
                <w:szCs w:val="18"/>
                <w:lang w:val="sr-Latn-CS" w:eastAsia="sr-Latn-CS"/>
              </w:rPr>
              <w:t xml:space="preserve">учествује у процесу високо специјализованих испитивања и одговорни су за контролисање и испитивање пре почетка рада и тачност испитивања; </w:t>
            </w:r>
          </w:p>
          <w:p w:rsidR="00E02CD6" w:rsidRPr="003428D7" w:rsidRDefault="00E02CD6" w:rsidP="00FE3C5F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 PSMT" w:eastAsia="Times New Roman" w:hAnsi="Times New Roman PSMT"/>
                <w:sz w:val="18"/>
                <w:szCs w:val="18"/>
                <w:lang w:val="sr-Latn-CS" w:eastAsia="sr-Latn-CS"/>
              </w:rPr>
              <w:t xml:space="preserve">валидује лабораторијски извештај о испитивању процењујући међусобну усклађеност добијених података, извештај верификују својим потписом уз уношење стручног мишљења и интерпретативног коментара; </w:t>
            </w:r>
          </w:p>
          <w:p w:rsidR="00E02CD6" w:rsidRPr="003428D7" w:rsidRDefault="00E02CD6" w:rsidP="00FE3C5F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 PSMT" w:eastAsia="Times New Roman" w:hAnsi="Times New Roman PSMT"/>
                <w:sz w:val="18"/>
                <w:szCs w:val="18"/>
                <w:lang w:val="sr-Latn-CS" w:eastAsia="sr-Latn-CS"/>
              </w:rPr>
              <w:t xml:space="preserve">обавља контролу над реагенсима и одговорни су за подешавање и правилно руковање опремом која се користи у поступку испитивања; </w:t>
            </w:r>
          </w:p>
          <w:p w:rsidR="00E02CD6" w:rsidRPr="003428D7" w:rsidRDefault="00E02CD6" w:rsidP="00FE3C5F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 PSMT" w:eastAsia="Times New Roman" w:hAnsi="Times New Roman PSMT"/>
                <w:sz w:val="18"/>
                <w:szCs w:val="18"/>
                <w:lang w:val="sr-Latn-CS" w:eastAsia="sr-Latn-CS"/>
              </w:rPr>
              <w:t xml:space="preserve">припрема реагенсе и друге растворе потребне за рад; </w:t>
            </w:r>
          </w:p>
          <w:p w:rsidR="00E02CD6" w:rsidRPr="003428D7" w:rsidRDefault="00E02CD6" w:rsidP="00FE3C5F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 PSMT" w:eastAsia="Times New Roman" w:hAnsi="Times New Roman PSMT"/>
                <w:sz w:val="18"/>
                <w:szCs w:val="18"/>
                <w:lang w:val="sr-Latn-CS" w:eastAsia="sr-Latn-CS"/>
              </w:rPr>
              <w:t xml:space="preserve">спроводи унутрашњу проверу квалитета рада у лабораторијској дијагностици; </w:t>
            </w:r>
          </w:p>
          <w:p w:rsidR="00E02CD6" w:rsidRPr="003428D7" w:rsidRDefault="00E02CD6" w:rsidP="00FE3C5F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 PSMT" w:eastAsia="Times New Roman" w:hAnsi="Times New Roman PSMT"/>
                <w:sz w:val="18"/>
                <w:szCs w:val="18"/>
                <w:lang w:val="sr-Latn-CS" w:eastAsia="sr-Latn-CS"/>
              </w:rPr>
              <w:t xml:space="preserve">врши контролу и калибрацију лабораторијских апарата; </w:t>
            </w:r>
          </w:p>
          <w:p w:rsidR="00E02CD6" w:rsidRPr="003428D7" w:rsidRDefault="00E02CD6" w:rsidP="00FE3C5F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 PSMT" w:eastAsia="Times New Roman" w:hAnsi="Times New Roman PSMT"/>
                <w:sz w:val="18"/>
                <w:szCs w:val="18"/>
                <w:lang w:val="sr-Latn-CS" w:eastAsia="sr-Latn-CS"/>
              </w:rPr>
              <w:t xml:space="preserve">даје стручна упутства и врши стручну контролу рада. </w:t>
            </w:r>
          </w:p>
          <w:p w:rsidR="00E02CD6" w:rsidRPr="003428D7" w:rsidRDefault="00E02CD6" w:rsidP="00FE3C5F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дужан је да се придржава процедура и упутстава предвиђених системом квалитета,</w:t>
            </w:r>
          </w:p>
          <w:p w:rsidR="00E02CD6" w:rsidRPr="003428D7" w:rsidRDefault="00E02CD6" w:rsidP="00FE3C5F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обавља и друге послове по налогу дирекотра</w:t>
            </w:r>
          </w:p>
          <w:p w:rsidR="00E02CD6" w:rsidRPr="003428D7" w:rsidRDefault="00E02CD6" w:rsidP="00FE3C5F">
            <w:pPr>
              <w:numPr>
                <w:ilvl w:val="0"/>
                <w:numId w:val="100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sr-Latn-CS"/>
              </w:rPr>
              <w:t>- обавља консултације са другим здравственим радницима и здравственим сарадницима</w:t>
            </w:r>
          </w:p>
          <w:p w:rsidR="00E02CD6" w:rsidRPr="003428D7" w:rsidRDefault="00E02CD6" w:rsidP="00FE3C5F">
            <w:pPr>
              <w:numPr>
                <w:ilvl w:val="0"/>
                <w:numId w:val="101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За свој рад одговоран је Управник ОЈ дома здрваља Врање</w:t>
            </w:r>
            <w:r w:rsidRPr="003428D7">
              <w:rPr>
                <w:rFonts w:eastAsia="Times New Roman"/>
                <w:color w:val="000000"/>
                <w:sz w:val="18"/>
                <w:szCs w:val="18"/>
                <w:lang w:val="sr-Latn-CS" w:eastAsia="sr-Latn-CS"/>
              </w:rPr>
              <w:t>.</w:t>
            </w:r>
          </w:p>
        </w:tc>
      </w:tr>
      <w:tr w:rsidR="00E02CD6" w:rsidRPr="00E1142A" w:rsidTr="003428D7">
        <w:trPr>
          <w:tblCellSpacing w:w="7" w:type="dxa"/>
        </w:trPr>
        <w:tc>
          <w:tcPr>
            <w:tcW w:w="17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CD6" w:rsidRPr="003428D7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94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CD6" w:rsidRPr="003428D7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  <w:t xml:space="preserve">Високо образовање: </w:t>
            </w:r>
          </w:p>
          <w:p w:rsidR="00E02CD6" w:rsidRPr="003428D7" w:rsidRDefault="00E02CD6" w:rsidP="00FE3C5F">
            <w:pPr>
              <w:numPr>
                <w:ilvl w:val="0"/>
                <w:numId w:val="102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на интегрисаним академским студијама, по пропису који уређује високо образовање, почев од 10. септембра 2005.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E02CD6" w:rsidRPr="003428D7" w:rsidRDefault="00E02CD6" w:rsidP="00FE3C5F">
            <w:pPr>
              <w:numPr>
                <w:ilvl w:val="0"/>
                <w:numId w:val="102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на основним студијама у трајању од најмање пет година по пропису који је уређивао високо образовање до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сарадника.</w:t>
            </w:r>
          </w:p>
        </w:tc>
      </w:tr>
      <w:tr w:rsidR="00E02CD6" w:rsidRPr="00E1142A" w:rsidTr="003428D7">
        <w:trPr>
          <w:tblCellSpacing w:w="7" w:type="dxa"/>
        </w:trPr>
        <w:tc>
          <w:tcPr>
            <w:tcW w:w="17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CD6" w:rsidRPr="0089309E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94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CD6" w:rsidRPr="0089309E" w:rsidRDefault="00E02CD6" w:rsidP="00FE3C5F">
            <w:pPr>
              <w:numPr>
                <w:ilvl w:val="0"/>
                <w:numId w:val="10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стручни испит; </w:t>
            </w:r>
          </w:p>
          <w:p w:rsidR="00E02CD6" w:rsidRPr="0089309E" w:rsidRDefault="00E02CD6" w:rsidP="00FE3C5F">
            <w:pPr>
              <w:numPr>
                <w:ilvl w:val="0"/>
                <w:numId w:val="10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лиценца; </w:t>
            </w:r>
          </w:p>
          <w:p w:rsidR="00E02CD6" w:rsidRPr="0089309E" w:rsidRDefault="00E02CD6" w:rsidP="00FE3C5F">
            <w:pPr>
              <w:numPr>
                <w:ilvl w:val="0"/>
                <w:numId w:val="10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специјалистички испит; </w:t>
            </w:r>
          </w:p>
          <w:p w:rsidR="00E02CD6" w:rsidRPr="0089309E" w:rsidRDefault="00E02CD6" w:rsidP="00FE3C5F">
            <w:pPr>
              <w:numPr>
                <w:ilvl w:val="0"/>
                <w:numId w:val="10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најмање три године и шест месеци радног искуства у звању доктора медицине.</w:t>
            </w:r>
          </w:p>
        </w:tc>
      </w:tr>
      <w:tr w:rsidR="00E02CD6" w:rsidRPr="00E1142A" w:rsidTr="003428D7">
        <w:trPr>
          <w:tblCellSpacing w:w="7" w:type="dxa"/>
        </w:trPr>
        <w:tc>
          <w:tcPr>
            <w:tcW w:w="17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CD6" w:rsidRPr="0089309E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Постојећи број извршилаца</w:t>
            </w:r>
          </w:p>
        </w:tc>
        <w:tc>
          <w:tcPr>
            <w:tcW w:w="94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CD6" w:rsidRPr="0089309E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1</w:t>
            </w:r>
          </w:p>
        </w:tc>
      </w:tr>
    </w:tbl>
    <w:p w:rsidR="00E02CD6" w:rsidRPr="0089309E" w:rsidRDefault="00E02CD6" w:rsidP="00E02C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Latn-CS" w:eastAsia="sr-Latn-CS"/>
        </w:rPr>
      </w:pPr>
    </w:p>
    <w:tbl>
      <w:tblPr>
        <w:tblW w:w="10827" w:type="dxa"/>
        <w:tblCellSpacing w:w="7" w:type="dxa"/>
        <w:tblInd w:w="-163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803"/>
        <w:gridCol w:w="9024"/>
      </w:tblGrid>
      <w:tr w:rsidR="003428D7" w:rsidRPr="00E1142A" w:rsidTr="003428D7">
        <w:trPr>
          <w:trHeight w:val="270"/>
          <w:tblCellSpacing w:w="7" w:type="dxa"/>
        </w:trPr>
        <w:tc>
          <w:tcPr>
            <w:tcW w:w="17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28D7" w:rsidRPr="003428D7" w:rsidRDefault="003428D7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CS" w:eastAsia="sr-Latn-CS"/>
              </w:rPr>
              <w:t>Назив радног места</w:t>
            </w:r>
          </w:p>
          <w:p w:rsidR="003428D7" w:rsidRPr="003428D7" w:rsidRDefault="003428D7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</w:tc>
        <w:tc>
          <w:tcPr>
            <w:tcW w:w="90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28D7" w:rsidRPr="003428D7" w:rsidRDefault="003428D7" w:rsidP="00F06FB6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3428D7">
              <w:rPr>
                <w:b/>
                <w:sz w:val="20"/>
                <w:szCs w:val="20"/>
              </w:rPr>
              <w:t xml:space="preserve">Доктор медицине специјалиста у клиничко – биохемијској, хематолошкој дијагностици и имунолошкој дијагностици </w:t>
            </w:r>
          </w:p>
          <w:p w:rsidR="003428D7" w:rsidRDefault="003428D7" w:rsidP="00F06FB6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</w:pPr>
            <w:r w:rsidRPr="003428D7"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  <w:t xml:space="preserve">                                                                     </w:t>
            </w:r>
            <w:r w:rsidRPr="003428D7">
              <w:rPr>
                <w:rFonts w:ascii="Times New Roman" w:eastAsia="Times New Roman" w:hAnsi="Times New Roman"/>
                <w:b/>
                <w:sz w:val="20"/>
                <w:szCs w:val="20"/>
                <w:lang w:val="sr-Latn-CS" w:eastAsia="sr-Latn-CS"/>
              </w:rPr>
              <w:t>-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  <w:t>Шеф одсека биохемије;</w:t>
            </w:r>
          </w:p>
          <w:p w:rsidR="003428D7" w:rsidRDefault="003428D7" w:rsidP="00F06FB6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  <w:t xml:space="preserve">                                                                  -Шеф одсека хематологије;</w:t>
            </w:r>
          </w:p>
          <w:p w:rsidR="003428D7" w:rsidRPr="003428D7" w:rsidRDefault="003428D7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  <w:t xml:space="preserve">                                                                </w:t>
            </w:r>
          </w:p>
        </w:tc>
      </w:tr>
      <w:tr w:rsidR="003428D7" w:rsidRPr="00E1142A" w:rsidTr="003428D7">
        <w:trPr>
          <w:trHeight w:val="600"/>
          <w:tblCellSpacing w:w="7" w:type="dxa"/>
        </w:trPr>
        <w:tc>
          <w:tcPr>
            <w:tcW w:w="1782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hideMark/>
          </w:tcPr>
          <w:p w:rsidR="003428D7" w:rsidRPr="00E1142A" w:rsidRDefault="003428D7" w:rsidP="00F06FB6">
            <w:pPr>
              <w:rPr>
                <w:sz w:val="18"/>
                <w:szCs w:val="18"/>
              </w:rPr>
            </w:pPr>
            <w:r w:rsidRPr="003428D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sr-Latn-CS"/>
              </w:rPr>
              <w:t>Шифра радног места</w:t>
            </w:r>
          </w:p>
        </w:tc>
        <w:tc>
          <w:tcPr>
            <w:tcW w:w="9003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hideMark/>
          </w:tcPr>
          <w:p w:rsidR="003428D7" w:rsidRPr="00E1142A" w:rsidRDefault="003428D7" w:rsidP="00F06FB6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E1142A">
              <w:rPr>
                <w:rFonts w:ascii="Times New Roman" w:hAnsi="Times New Roman"/>
                <w:b/>
                <w:color w:val="000000"/>
                <w:sz w:val="18"/>
                <w:szCs w:val="18"/>
                <w:shd w:val="clear" w:color="auto" w:fill="E5E5E3"/>
              </w:rPr>
              <w:t>Z030323</w:t>
            </w:r>
          </w:p>
        </w:tc>
      </w:tr>
      <w:tr w:rsidR="003428D7" w:rsidRPr="00E1142A" w:rsidTr="003428D7">
        <w:trPr>
          <w:trHeight w:val="270"/>
          <w:tblCellSpacing w:w="7" w:type="dxa"/>
        </w:trPr>
        <w:tc>
          <w:tcPr>
            <w:tcW w:w="17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28D7" w:rsidRPr="003428D7" w:rsidRDefault="003428D7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3428D7" w:rsidRPr="003428D7" w:rsidRDefault="003428D7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3428D7" w:rsidRPr="003428D7" w:rsidRDefault="003428D7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3428D7" w:rsidRPr="003428D7" w:rsidRDefault="003428D7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3428D7" w:rsidRPr="003428D7" w:rsidRDefault="003428D7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3428D7" w:rsidRPr="003428D7" w:rsidRDefault="003428D7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3428D7" w:rsidRPr="003428D7" w:rsidRDefault="003428D7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3428D7" w:rsidRPr="003428D7" w:rsidRDefault="003428D7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3428D7" w:rsidRPr="003428D7" w:rsidRDefault="003428D7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3428D7" w:rsidRPr="003428D7" w:rsidRDefault="003428D7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3428D7" w:rsidRPr="003428D7" w:rsidRDefault="003428D7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3428D7" w:rsidRPr="003428D7" w:rsidRDefault="003428D7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3428D7" w:rsidRPr="003428D7" w:rsidRDefault="003428D7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3428D7" w:rsidRPr="003428D7" w:rsidRDefault="003428D7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3428D7" w:rsidRDefault="003428D7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sr-Latn-CS"/>
              </w:rPr>
            </w:pPr>
          </w:p>
          <w:p w:rsidR="003428D7" w:rsidRDefault="003428D7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sr-Latn-CS"/>
              </w:rPr>
            </w:pPr>
          </w:p>
          <w:p w:rsidR="003428D7" w:rsidRDefault="003428D7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sr-Latn-CS"/>
              </w:rPr>
            </w:pPr>
          </w:p>
          <w:p w:rsidR="003428D7" w:rsidRDefault="003428D7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sr-Latn-CS"/>
              </w:rPr>
            </w:pPr>
          </w:p>
          <w:p w:rsidR="003428D7" w:rsidRDefault="003428D7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sr-Latn-CS"/>
              </w:rPr>
            </w:pPr>
          </w:p>
          <w:p w:rsidR="003428D7" w:rsidRPr="003428D7" w:rsidRDefault="003428D7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sr-Latn-CS"/>
              </w:rPr>
            </w:pPr>
          </w:p>
          <w:p w:rsidR="003428D7" w:rsidRPr="003428D7" w:rsidRDefault="003428D7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3428D7" w:rsidRPr="003428D7" w:rsidRDefault="003428D7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3428D7" w:rsidRPr="003428D7" w:rsidRDefault="003428D7" w:rsidP="00F06F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CS" w:eastAsia="sr-Latn-CS"/>
              </w:rPr>
              <w:t>Општи типичним опис посла</w:t>
            </w:r>
          </w:p>
        </w:tc>
        <w:tc>
          <w:tcPr>
            <w:tcW w:w="90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28D7" w:rsidRPr="003428D7" w:rsidRDefault="003428D7" w:rsidP="00F06FB6">
            <w:pPr>
              <w:numPr>
                <w:ilvl w:val="0"/>
                <w:numId w:val="98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sr-Latn-CS"/>
              </w:rPr>
              <w:t>Руководи стручним и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sr-Latn-CS"/>
              </w:rPr>
              <w:t xml:space="preserve"> организационим пословима одсека</w:t>
            </w: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sr-Latn-CS"/>
              </w:rPr>
              <w:t>, односно ор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sr-Latn-CS"/>
              </w:rPr>
              <w:t>ганизује и координира рад одсека</w:t>
            </w: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sr-Latn-CS"/>
              </w:rPr>
              <w:t xml:space="preserve"> и стара се о извршењу по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sr-Latn-CS"/>
              </w:rPr>
              <w:t>слова и задатака у оквиру одсека</w:t>
            </w: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sr-Latn-CS"/>
              </w:rPr>
              <w:t>.</w:t>
            </w:r>
          </w:p>
          <w:p w:rsidR="003428D7" w:rsidRPr="003428D7" w:rsidRDefault="003428D7" w:rsidP="00F06FB6">
            <w:pPr>
              <w:numPr>
                <w:ilvl w:val="0"/>
                <w:numId w:val="98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sr-Latn-CS"/>
              </w:rPr>
              <w:t>Организуј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sr-Latn-CS"/>
              </w:rPr>
              <w:t>е стручно методолошки рад одсека</w:t>
            </w: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sr-Latn-CS"/>
              </w:rPr>
              <w:t xml:space="preserve">. </w:t>
            </w:r>
          </w:p>
          <w:p w:rsidR="003428D7" w:rsidRPr="003428D7" w:rsidRDefault="003428D7" w:rsidP="00F06FB6">
            <w:pPr>
              <w:numPr>
                <w:ilvl w:val="0"/>
                <w:numId w:val="98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 xml:space="preserve">Обавезан је да стручним радом доприноси афирмацији службе и радника. </w:t>
            </w:r>
          </w:p>
          <w:p w:rsidR="003428D7" w:rsidRPr="003428D7" w:rsidRDefault="003428D7" w:rsidP="00F06FB6">
            <w:pPr>
              <w:numPr>
                <w:ilvl w:val="0"/>
                <w:numId w:val="98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sr-Latn-CS"/>
              </w:rPr>
              <w:t xml:space="preserve">Стара се о перманентној едукацији запослених. </w:t>
            </w:r>
          </w:p>
          <w:p w:rsidR="003428D7" w:rsidRPr="003428D7" w:rsidRDefault="003428D7" w:rsidP="00F06FB6">
            <w:pPr>
              <w:numPr>
                <w:ilvl w:val="0"/>
                <w:numId w:val="98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sr-Latn-CS"/>
              </w:rPr>
              <w:t>- обавља послове лабораторијске и друге дијагностике за коју је специјализован, о чему сачињава специјалистички извештај;</w:t>
            </w:r>
          </w:p>
          <w:p w:rsidR="003428D7" w:rsidRPr="003428D7" w:rsidRDefault="003428D7" w:rsidP="00F06FB6">
            <w:pPr>
              <w:numPr>
                <w:ilvl w:val="0"/>
                <w:numId w:val="98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sr-Latn-CS"/>
              </w:rPr>
              <w:t>- обавља послове лабораторијске дијагностике за коју је специјализован, о чему сачињава специјалистички извештај;</w:t>
            </w:r>
          </w:p>
          <w:p w:rsidR="003428D7" w:rsidRPr="003428D7" w:rsidRDefault="003428D7" w:rsidP="00F06FB6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 xml:space="preserve">организује стручно, континуирано и благовремено одвијање процеса рада у лабораторији, </w:t>
            </w:r>
          </w:p>
          <w:p w:rsidR="003428D7" w:rsidRPr="003428D7" w:rsidRDefault="003428D7" w:rsidP="00F06FB6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 xml:space="preserve">организује рад службе према потребама и захтевима установе у складу са могућностима, </w:t>
            </w:r>
          </w:p>
          <w:p w:rsidR="003428D7" w:rsidRPr="003428D7" w:rsidRDefault="003428D7" w:rsidP="00F06FB6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одобрава предлог распореда послова и задатака свих запослених у лабораторији,</w:t>
            </w:r>
          </w:p>
          <w:p w:rsidR="003428D7" w:rsidRPr="003428D7" w:rsidRDefault="003428D7" w:rsidP="00F06FB6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одобрава предлог плана годишњих одмора, организације рада у случају одсуства запосленог,</w:t>
            </w:r>
          </w:p>
          <w:p w:rsidR="003428D7" w:rsidRPr="003428D7" w:rsidRDefault="003428D7" w:rsidP="00F06FB6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одобрава предлог плана рада, кадрова и стручног усавршавања, плана набавке реагенаса, хемикалија, опреме и другог потребног материјала,</w:t>
            </w:r>
          </w:p>
          <w:p w:rsidR="003428D7" w:rsidRPr="003428D7" w:rsidRDefault="003428D7" w:rsidP="00F06FB6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одговоран је за документацију која настаје у току извршавања послова,</w:t>
            </w:r>
          </w:p>
          <w:p w:rsidR="003428D7" w:rsidRPr="003428D7" w:rsidRDefault="003428D7" w:rsidP="00F06FB6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 xml:space="preserve">планира и спроводи поступке за контролу квалитета рада у лабораторији, </w:t>
            </w:r>
          </w:p>
          <w:p w:rsidR="003428D7" w:rsidRPr="003428D7" w:rsidRDefault="003428D7" w:rsidP="00F06FB6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одговоран је за спровођење мера из области безбедности и здравља на раду,</w:t>
            </w:r>
          </w:p>
          <w:p w:rsidR="003428D7" w:rsidRPr="003428D7" w:rsidRDefault="003428D7" w:rsidP="00F06FB6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стара с еза поштовање рада, реда и дисциплине запослених,</w:t>
            </w:r>
          </w:p>
          <w:p w:rsidR="003428D7" w:rsidRPr="003428D7" w:rsidRDefault="003428D7" w:rsidP="00F06FB6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 xml:space="preserve">сачињава годишње и периодичне извештаје, </w:t>
            </w:r>
          </w:p>
          <w:p w:rsidR="003428D7" w:rsidRPr="003428D7" w:rsidRDefault="003428D7" w:rsidP="00F06FB6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 PSMT" w:eastAsia="Times New Roman" w:hAnsi="Times New Roman PSMT"/>
                <w:sz w:val="18"/>
                <w:szCs w:val="18"/>
                <w:lang w:val="sr-Latn-CS" w:eastAsia="sr-Latn-CS"/>
              </w:rPr>
              <w:t xml:space="preserve">обавља специјалистичке послове из области медицинске биохемије, о чему води прописану медицинску документацију; </w:t>
            </w:r>
          </w:p>
          <w:p w:rsidR="003428D7" w:rsidRPr="003428D7" w:rsidRDefault="003428D7" w:rsidP="00F06FB6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 PSMT" w:eastAsia="Times New Roman" w:hAnsi="Times New Roman PSMT"/>
                <w:sz w:val="18"/>
                <w:szCs w:val="18"/>
                <w:lang w:val="sr-Latn-CS" w:eastAsia="sr-Latn-CS"/>
              </w:rPr>
              <w:t xml:space="preserve">изводи биохемијске и хематолошке анализе у складу са номенклатуром на секундарном и терцијарном нивоу, прати новине у области лабораторијске дијагностике и стара се о њиховој примени; </w:t>
            </w:r>
          </w:p>
          <w:p w:rsidR="003428D7" w:rsidRPr="003428D7" w:rsidRDefault="003428D7" w:rsidP="00F06FB6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 PSMT" w:eastAsia="Times New Roman" w:hAnsi="Times New Roman PSMT"/>
                <w:sz w:val="18"/>
                <w:szCs w:val="18"/>
                <w:lang w:val="sr-Latn-CS" w:eastAsia="sr-Latn-CS"/>
              </w:rPr>
              <w:t xml:space="preserve">процењује адекватност биолошког материјала узетог / донетог за рад у односу на врсту испитивања; </w:t>
            </w:r>
          </w:p>
          <w:p w:rsidR="003428D7" w:rsidRPr="003428D7" w:rsidRDefault="003428D7" w:rsidP="00F06FB6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 PSMT" w:eastAsia="Times New Roman" w:hAnsi="Times New Roman PSMT"/>
                <w:sz w:val="18"/>
                <w:szCs w:val="18"/>
                <w:lang w:val="sr-Latn-CS" w:eastAsia="sr-Latn-CS"/>
              </w:rPr>
              <w:t xml:space="preserve">учествује у процесу високо специјализованих испитивања и одговорни су за контролисање и испитивање пре почетка рада и тачност испитивања; </w:t>
            </w:r>
          </w:p>
          <w:p w:rsidR="003428D7" w:rsidRPr="003428D7" w:rsidRDefault="003428D7" w:rsidP="00F06FB6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 PSMT" w:eastAsia="Times New Roman" w:hAnsi="Times New Roman PSMT"/>
                <w:sz w:val="18"/>
                <w:szCs w:val="18"/>
                <w:lang w:val="sr-Latn-CS" w:eastAsia="sr-Latn-CS"/>
              </w:rPr>
              <w:t xml:space="preserve">валидује лабораторијски извештај о испитивању процењујући међусобну усклађеност добијених података, извештај верификују својим потписом уз уношење стручног мишљења и интерпретативног коментара; </w:t>
            </w:r>
          </w:p>
          <w:p w:rsidR="003428D7" w:rsidRPr="003428D7" w:rsidRDefault="003428D7" w:rsidP="00F06FB6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 PSMT" w:eastAsia="Times New Roman" w:hAnsi="Times New Roman PSMT"/>
                <w:sz w:val="18"/>
                <w:szCs w:val="18"/>
                <w:lang w:val="sr-Latn-CS" w:eastAsia="sr-Latn-CS"/>
              </w:rPr>
              <w:t xml:space="preserve">обавља контролу над реагенсима и одговорни су за подешавање и правилно руковање опремом која се користи у поступку испитивања; </w:t>
            </w:r>
          </w:p>
          <w:p w:rsidR="003428D7" w:rsidRPr="003428D7" w:rsidRDefault="003428D7" w:rsidP="00F06FB6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 PSMT" w:eastAsia="Times New Roman" w:hAnsi="Times New Roman PSMT"/>
                <w:sz w:val="18"/>
                <w:szCs w:val="18"/>
                <w:lang w:val="sr-Latn-CS" w:eastAsia="sr-Latn-CS"/>
              </w:rPr>
              <w:t xml:space="preserve">припрема реагенсе и друге растворе потребне за рад; </w:t>
            </w:r>
          </w:p>
          <w:p w:rsidR="003428D7" w:rsidRPr="003428D7" w:rsidRDefault="003428D7" w:rsidP="00F06FB6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 PSMT" w:eastAsia="Times New Roman" w:hAnsi="Times New Roman PSMT"/>
                <w:sz w:val="18"/>
                <w:szCs w:val="18"/>
                <w:lang w:val="sr-Latn-CS" w:eastAsia="sr-Latn-CS"/>
              </w:rPr>
              <w:t xml:space="preserve">спроводи унутрашњу проверу квалитета рада у лабораторијској дијагностици; </w:t>
            </w:r>
          </w:p>
          <w:p w:rsidR="003428D7" w:rsidRPr="003428D7" w:rsidRDefault="003428D7" w:rsidP="00F06FB6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 PSMT" w:eastAsia="Times New Roman" w:hAnsi="Times New Roman PSMT"/>
                <w:sz w:val="18"/>
                <w:szCs w:val="18"/>
                <w:lang w:val="sr-Latn-CS" w:eastAsia="sr-Latn-CS"/>
              </w:rPr>
              <w:t xml:space="preserve">врши контролу и калибрацију лабораторијских апарата; </w:t>
            </w:r>
          </w:p>
          <w:p w:rsidR="003428D7" w:rsidRPr="003428D7" w:rsidRDefault="003428D7" w:rsidP="00F06FB6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 PSMT" w:eastAsia="Times New Roman" w:hAnsi="Times New Roman PSMT"/>
                <w:sz w:val="18"/>
                <w:szCs w:val="18"/>
                <w:lang w:val="sr-Latn-CS" w:eastAsia="sr-Latn-CS"/>
              </w:rPr>
              <w:t xml:space="preserve">даје стручна упутства и врши стручну контролу рада. </w:t>
            </w:r>
          </w:p>
          <w:p w:rsidR="003428D7" w:rsidRPr="003428D7" w:rsidRDefault="003428D7" w:rsidP="00F06FB6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дужан је да се придржава процедура и упутстава предвиђених системом квалитета,</w:t>
            </w:r>
          </w:p>
          <w:p w:rsidR="003428D7" w:rsidRPr="003428D7" w:rsidRDefault="003428D7" w:rsidP="00F06FB6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обавља и друге послове по налогу дирекотра</w:t>
            </w:r>
          </w:p>
          <w:p w:rsidR="003428D7" w:rsidRPr="003428D7" w:rsidRDefault="003428D7" w:rsidP="00F06FB6">
            <w:pPr>
              <w:numPr>
                <w:ilvl w:val="0"/>
                <w:numId w:val="100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sr-Latn-CS"/>
              </w:rPr>
              <w:t>- обавља консултације са другим здравственим радницима и здравственим сарадницима</w:t>
            </w:r>
          </w:p>
          <w:p w:rsidR="003428D7" w:rsidRPr="003428D7" w:rsidRDefault="003428D7" w:rsidP="00F06FB6">
            <w:pPr>
              <w:numPr>
                <w:ilvl w:val="0"/>
                <w:numId w:val="101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За свој рад одговоран је Управник ОЈ дома здрваља Врање</w:t>
            </w:r>
            <w:r w:rsidRPr="003428D7">
              <w:rPr>
                <w:rFonts w:eastAsia="Times New Roman"/>
                <w:color w:val="000000"/>
                <w:sz w:val="18"/>
                <w:szCs w:val="18"/>
                <w:lang w:val="sr-Latn-CS" w:eastAsia="sr-Latn-CS"/>
              </w:rPr>
              <w:t>.</w:t>
            </w:r>
          </w:p>
        </w:tc>
      </w:tr>
      <w:tr w:rsidR="003428D7" w:rsidRPr="00E1142A" w:rsidTr="003428D7">
        <w:trPr>
          <w:tblCellSpacing w:w="7" w:type="dxa"/>
        </w:trPr>
        <w:tc>
          <w:tcPr>
            <w:tcW w:w="17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28D7" w:rsidRPr="003428D7" w:rsidRDefault="003428D7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90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28D7" w:rsidRPr="003428D7" w:rsidRDefault="003428D7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  <w:t xml:space="preserve">Високо образовање: </w:t>
            </w:r>
          </w:p>
          <w:p w:rsidR="003428D7" w:rsidRPr="003428D7" w:rsidRDefault="003428D7" w:rsidP="00F06FB6">
            <w:pPr>
              <w:numPr>
                <w:ilvl w:val="0"/>
                <w:numId w:val="102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на интегрисаним академским студијама, по пропису који уређује високо образовање, почев од 10. септембра 2005.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3428D7" w:rsidRPr="003428D7" w:rsidRDefault="003428D7" w:rsidP="00F06FB6">
            <w:pPr>
              <w:numPr>
                <w:ilvl w:val="0"/>
                <w:numId w:val="102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на основним студијама у трајању од најмање пет година по пропису који је уређивао високо образовање до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сарадника.</w:t>
            </w:r>
          </w:p>
        </w:tc>
      </w:tr>
      <w:tr w:rsidR="003428D7" w:rsidRPr="00E1142A" w:rsidTr="003428D7">
        <w:trPr>
          <w:tblCellSpacing w:w="7" w:type="dxa"/>
        </w:trPr>
        <w:tc>
          <w:tcPr>
            <w:tcW w:w="17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28D7" w:rsidRPr="0089309E" w:rsidRDefault="003428D7" w:rsidP="00F06F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90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28D7" w:rsidRPr="0089309E" w:rsidRDefault="003428D7" w:rsidP="00F06FB6">
            <w:pPr>
              <w:numPr>
                <w:ilvl w:val="0"/>
                <w:numId w:val="10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стручни испит; </w:t>
            </w:r>
          </w:p>
          <w:p w:rsidR="003428D7" w:rsidRPr="0089309E" w:rsidRDefault="003428D7" w:rsidP="00F06FB6">
            <w:pPr>
              <w:numPr>
                <w:ilvl w:val="0"/>
                <w:numId w:val="10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лиценца; </w:t>
            </w:r>
          </w:p>
          <w:p w:rsidR="003428D7" w:rsidRPr="0089309E" w:rsidRDefault="003428D7" w:rsidP="00F06FB6">
            <w:pPr>
              <w:numPr>
                <w:ilvl w:val="0"/>
                <w:numId w:val="10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специјалистички испит; </w:t>
            </w:r>
          </w:p>
          <w:p w:rsidR="003428D7" w:rsidRPr="0089309E" w:rsidRDefault="003428D7" w:rsidP="00F06FB6">
            <w:pPr>
              <w:numPr>
                <w:ilvl w:val="0"/>
                <w:numId w:val="10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>најмање три године и шест месеци радног искуства у звању доктора медицине.</w:t>
            </w:r>
          </w:p>
        </w:tc>
      </w:tr>
      <w:tr w:rsidR="003428D7" w:rsidRPr="00E1142A" w:rsidTr="003428D7">
        <w:trPr>
          <w:tblCellSpacing w:w="7" w:type="dxa"/>
        </w:trPr>
        <w:tc>
          <w:tcPr>
            <w:tcW w:w="17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28D7" w:rsidRPr="0089309E" w:rsidRDefault="003428D7" w:rsidP="00F06F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Постојећи број извршилаца</w:t>
            </w:r>
          </w:p>
        </w:tc>
        <w:tc>
          <w:tcPr>
            <w:tcW w:w="90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28D7" w:rsidRPr="003428D7" w:rsidRDefault="003428D7" w:rsidP="00F06F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2</w:t>
            </w:r>
          </w:p>
        </w:tc>
      </w:tr>
    </w:tbl>
    <w:p w:rsidR="00E02CD6" w:rsidRDefault="00E02CD6" w:rsidP="00E02C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737398" w:rsidRDefault="00737398" w:rsidP="00E02C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737398" w:rsidRDefault="00737398" w:rsidP="00E02C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737398" w:rsidRDefault="00737398" w:rsidP="00E02C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737398" w:rsidRDefault="00737398" w:rsidP="00E02C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737398" w:rsidRDefault="00737398" w:rsidP="00E02C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737398" w:rsidRPr="00737398" w:rsidRDefault="00737398" w:rsidP="00E02C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818" w:type="dxa"/>
        <w:tblCellSpacing w:w="7" w:type="dxa"/>
        <w:tblInd w:w="-154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818"/>
        <w:gridCol w:w="9000"/>
      </w:tblGrid>
      <w:tr w:rsidR="00E02CD6" w:rsidRPr="00E1142A" w:rsidTr="003428D7">
        <w:trPr>
          <w:trHeight w:val="270"/>
          <w:tblCellSpacing w:w="7" w:type="dxa"/>
        </w:trPr>
        <w:tc>
          <w:tcPr>
            <w:tcW w:w="17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CD6" w:rsidRPr="003428D7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CS" w:eastAsia="sr-Latn-CS"/>
              </w:rPr>
              <w:t>Назив радног места</w:t>
            </w:r>
          </w:p>
          <w:p w:rsidR="00E02CD6" w:rsidRPr="003428D7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</w:tc>
        <w:tc>
          <w:tcPr>
            <w:tcW w:w="89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CD6" w:rsidRPr="003428D7" w:rsidRDefault="00E02CD6" w:rsidP="008204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sr-Latn-CS" w:eastAsia="sr-Latn-CS"/>
              </w:rPr>
              <w:t>ЛАБОРАТОРИЈСКИ ТЕХНИЧАР –</w:t>
            </w:r>
          </w:p>
          <w:p w:rsidR="00E02CD6" w:rsidRPr="003428D7" w:rsidRDefault="00E02CD6" w:rsidP="008204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sr-Latn-CS" w:eastAsia="sr-Latn-CS"/>
              </w:rPr>
              <w:t>ГЛАВНИ ЛАБОРАТОРИЈСКИ ТЕХНИЧАР</w:t>
            </w:r>
          </w:p>
        </w:tc>
      </w:tr>
      <w:tr w:rsidR="00E02CD6" w:rsidRPr="00E1142A" w:rsidTr="003428D7">
        <w:trPr>
          <w:trHeight w:val="270"/>
          <w:tblCellSpacing w:w="7" w:type="dxa"/>
        </w:trPr>
        <w:tc>
          <w:tcPr>
            <w:tcW w:w="17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CD6" w:rsidRPr="00E1142A" w:rsidRDefault="00E02CD6" w:rsidP="008204F5">
            <w:pPr>
              <w:ind w:left="-90"/>
              <w:rPr>
                <w:rFonts w:ascii="Times New Roman" w:hAnsi="Times New Roman"/>
                <w:sz w:val="18"/>
                <w:szCs w:val="18"/>
              </w:rPr>
            </w:pPr>
            <w:r w:rsidRPr="003428D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sr-Latn-CS"/>
              </w:rPr>
              <w:t>Шифра радног</w:t>
            </w:r>
            <w:r w:rsidR="003428D7" w:rsidRPr="003428D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sr-Latn-CS"/>
              </w:rPr>
              <w:t xml:space="preserve"> </w:t>
            </w:r>
            <w:r w:rsidRPr="003428D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sr-Latn-CS"/>
              </w:rPr>
              <w:t>места</w:t>
            </w:r>
          </w:p>
        </w:tc>
        <w:tc>
          <w:tcPr>
            <w:tcW w:w="89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CD6" w:rsidRPr="00E1142A" w:rsidRDefault="003428D7" w:rsidP="008204F5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E1142A">
              <w:rPr>
                <w:rFonts w:ascii="Times New Roman" w:hAnsi="Times New Roman"/>
                <w:b/>
                <w:color w:val="000000"/>
                <w:sz w:val="18"/>
                <w:szCs w:val="18"/>
                <w:shd w:val="clear" w:color="auto" w:fill="E5E5E3"/>
              </w:rPr>
              <w:t>Z032801</w:t>
            </w:r>
          </w:p>
        </w:tc>
      </w:tr>
      <w:tr w:rsidR="00E02CD6" w:rsidRPr="00E1142A" w:rsidTr="003428D7">
        <w:trPr>
          <w:trHeight w:val="270"/>
          <w:tblCellSpacing w:w="7" w:type="dxa"/>
        </w:trPr>
        <w:tc>
          <w:tcPr>
            <w:tcW w:w="17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CD6" w:rsidRPr="003428D7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E02CD6" w:rsidRPr="003428D7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E02CD6" w:rsidRPr="003428D7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E02CD6" w:rsidRPr="003428D7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E02CD6" w:rsidRPr="003428D7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E02CD6" w:rsidRPr="003428D7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E02CD6" w:rsidRPr="003428D7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E02CD6" w:rsidRPr="003428D7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E02CD6" w:rsidRPr="003428D7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E02CD6" w:rsidRPr="003428D7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E02CD6" w:rsidRPr="003428D7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E02CD6" w:rsidRPr="003428D7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E02CD6" w:rsidRPr="003428D7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E02CD6" w:rsidRPr="003428D7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E02CD6" w:rsidRPr="003428D7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E02CD6" w:rsidRPr="003428D7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E02CD6" w:rsidRPr="003428D7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E02CD6" w:rsidRPr="003428D7" w:rsidRDefault="00E02CD6" w:rsidP="008204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CS" w:eastAsia="sr-Latn-CS"/>
              </w:rPr>
              <w:t>Општи типичним опис посла</w:t>
            </w:r>
          </w:p>
        </w:tc>
        <w:tc>
          <w:tcPr>
            <w:tcW w:w="89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CD6" w:rsidRPr="00737398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 xml:space="preserve">Опис посла: </w:t>
            </w:r>
          </w:p>
          <w:p w:rsidR="00E02CD6" w:rsidRPr="003428D7" w:rsidRDefault="00E02CD6" w:rsidP="00FE3C5F">
            <w:pPr>
              <w:numPr>
                <w:ilvl w:val="0"/>
                <w:numId w:val="104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Организује и координира рад</w:t>
            </w:r>
            <w:r w:rsid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sr-Latn-CS"/>
              </w:rPr>
              <w:t xml:space="preserve"> лабораторијских техничара и </w:t>
            </w: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 xml:space="preserve"> особља у служби.</w:t>
            </w:r>
          </w:p>
          <w:p w:rsidR="00E02CD6" w:rsidRPr="003428D7" w:rsidRDefault="00E02CD6" w:rsidP="00FE3C5F">
            <w:pPr>
              <w:numPr>
                <w:ilvl w:val="0"/>
                <w:numId w:val="104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 xml:space="preserve">Врши јутарњи обилазак свих просторија службе и стара се о њиховој хигијенско техничкој исправности. </w:t>
            </w:r>
          </w:p>
          <w:p w:rsidR="00E02CD6" w:rsidRPr="003428D7" w:rsidRDefault="00E02CD6" w:rsidP="00FE3C5F">
            <w:pPr>
              <w:numPr>
                <w:ilvl w:val="0"/>
                <w:numId w:val="104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 xml:space="preserve">Прави распоред рада здравствених радника и осталог особља службе. </w:t>
            </w:r>
          </w:p>
          <w:p w:rsidR="00E02CD6" w:rsidRPr="003428D7" w:rsidRDefault="00E02CD6" w:rsidP="00FE3C5F">
            <w:pPr>
              <w:numPr>
                <w:ilvl w:val="0"/>
                <w:numId w:val="104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 xml:space="preserve">Контролише рационалност и благовременост у давању терапије као и контролу стерилизације инструмената, материјала и апарата. </w:t>
            </w:r>
          </w:p>
          <w:p w:rsidR="00E02CD6" w:rsidRPr="003428D7" w:rsidRDefault="00E02CD6" w:rsidP="00FE3C5F">
            <w:pPr>
              <w:numPr>
                <w:ilvl w:val="0"/>
                <w:numId w:val="104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 xml:space="preserve">Врши требовање лекова, санитетског материјала и другог материјала потребног за рад службе. </w:t>
            </w:r>
          </w:p>
          <w:p w:rsidR="00E02CD6" w:rsidRPr="003428D7" w:rsidRDefault="003428D7" w:rsidP="00FE3C5F">
            <w:pPr>
              <w:numPr>
                <w:ilvl w:val="0"/>
                <w:numId w:val="104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Води</w:t>
            </w:r>
            <w:r w:rsidR="00E02CD6"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 xml:space="preserve"> статистичку и медицинску документацију службе као и дневну евиденцију о доласку на посао. </w:t>
            </w:r>
          </w:p>
          <w:p w:rsidR="00E02CD6" w:rsidRPr="003428D7" w:rsidRDefault="00E02CD6" w:rsidP="00FE3C5F">
            <w:pPr>
              <w:numPr>
                <w:ilvl w:val="0"/>
                <w:numId w:val="105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 xml:space="preserve">самостално и у тиму обавља послове лабораторијског техничара за које је оспособљен, </w:t>
            </w:r>
          </w:p>
          <w:p w:rsidR="00E02CD6" w:rsidRPr="003428D7" w:rsidRDefault="00E02CD6" w:rsidP="00FE3C5F">
            <w:pPr>
              <w:numPr>
                <w:ilvl w:val="0"/>
                <w:numId w:val="105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ради на радним местима везаним за пријем и тријажу лабораторисјког материјала, пријем, протоколисање, проверу исправности примљених захтева и биолошких узорака као и љихову тријажу и центрифугирање,</w:t>
            </w:r>
          </w:p>
          <w:p w:rsidR="00E02CD6" w:rsidRPr="003428D7" w:rsidRDefault="00E02CD6" w:rsidP="00FE3C5F">
            <w:pPr>
              <w:numPr>
                <w:ilvl w:val="0"/>
                <w:numId w:val="105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 xml:space="preserve">самостално ради на апаратима за које је обучен и дневно и периодично одржава апарат на свом радном месту, </w:t>
            </w:r>
          </w:p>
          <w:p w:rsidR="00E02CD6" w:rsidRPr="003428D7" w:rsidRDefault="00E02CD6" w:rsidP="00FE3C5F">
            <w:pPr>
              <w:numPr>
                <w:ilvl w:val="0"/>
                <w:numId w:val="105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 xml:space="preserve">учествује по потреби у изради научно-истраживачких радова и ради на личном усавршавању, </w:t>
            </w:r>
          </w:p>
          <w:p w:rsidR="00E02CD6" w:rsidRPr="003428D7" w:rsidRDefault="00E02CD6" w:rsidP="00FE3C5F">
            <w:pPr>
              <w:numPr>
                <w:ilvl w:val="0"/>
                <w:numId w:val="105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одговоран је за документацију о извршаваеу пословас и дужан је да се у свом раду придржава процедура и упутстава предвиђених системом квалитета, као и да примењује мере хигијенско – техничке заштите,</w:t>
            </w:r>
          </w:p>
          <w:p w:rsidR="00E02CD6" w:rsidRPr="003428D7" w:rsidRDefault="00E02CD6" w:rsidP="00FE3C5F">
            <w:pPr>
              <w:numPr>
                <w:ilvl w:val="0"/>
                <w:numId w:val="105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дужан је да у свим акцидентним ситуацијама о томе обавести главног лаборанта и начелника службе,</w:t>
            </w:r>
          </w:p>
          <w:p w:rsidR="00E02CD6" w:rsidRPr="003428D7" w:rsidRDefault="00E02CD6" w:rsidP="00FE3C5F">
            <w:pPr>
              <w:numPr>
                <w:ilvl w:val="0"/>
                <w:numId w:val="105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обавља и друге послове по налогу главног лаборанта и начелника службе</w:t>
            </w:r>
          </w:p>
          <w:p w:rsidR="00E02CD6" w:rsidRPr="003428D7" w:rsidRDefault="00E02CD6" w:rsidP="00FE3C5F">
            <w:pPr>
              <w:numPr>
                <w:ilvl w:val="0"/>
                <w:numId w:val="106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врши узорковање биолошког материјала, припрема узорке, реагенсе, подлоге и опрему за микробиолошка и биохемијска испитивања;</w:t>
            </w:r>
          </w:p>
          <w:p w:rsidR="00E02CD6" w:rsidRPr="003428D7" w:rsidRDefault="00E02CD6" w:rsidP="00FE3C5F">
            <w:pPr>
              <w:numPr>
                <w:ilvl w:val="0"/>
                <w:numId w:val="106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обавља анализу узорака за мерење;</w:t>
            </w:r>
          </w:p>
          <w:p w:rsidR="00E02CD6" w:rsidRPr="003428D7" w:rsidRDefault="00E02CD6" w:rsidP="00FE3C5F">
            <w:pPr>
              <w:numPr>
                <w:ilvl w:val="0"/>
                <w:numId w:val="106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врши узорковање, мерење амбијенталног еквивалента дозе гама зрачења на терену;</w:t>
            </w:r>
          </w:p>
          <w:p w:rsidR="00E02CD6" w:rsidRPr="003428D7" w:rsidRDefault="00E02CD6" w:rsidP="00FE3C5F">
            <w:pPr>
              <w:numPr>
                <w:ilvl w:val="0"/>
                <w:numId w:val="106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обавља послове узимања узорака и мерења биолошких, хемијских и физичких штетности на терену у вези испитивања услова радне околине и обавља технички део послове испитивања и анализе у лабораторији за испитивање радне средине;</w:t>
            </w:r>
          </w:p>
          <w:p w:rsidR="00E02CD6" w:rsidRPr="003428D7" w:rsidRDefault="00E02CD6" w:rsidP="00FE3C5F">
            <w:pPr>
              <w:numPr>
                <w:ilvl w:val="0"/>
                <w:numId w:val="106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припрема, одржава и врши контролу исправности лабораторијске опреме;</w:t>
            </w:r>
          </w:p>
          <w:p w:rsidR="00E02CD6" w:rsidRPr="003428D7" w:rsidRDefault="00E02CD6" w:rsidP="00FE3C5F">
            <w:pPr>
              <w:numPr>
                <w:ilvl w:val="0"/>
                <w:numId w:val="106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одржава културе микроорганизама;</w:t>
            </w:r>
          </w:p>
          <w:p w:rsidR="00E02CD6" w:rsidRPr="003428D7" w:rsidRDefault="00E02CD6" w:rsidP="00FE3C5F">
            <w:pPr>
              <w:numPr>
                <w:ilvl w:val="0"/>
                <w:numId w:val="106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ради на биохемијским и другим анализаторима;</w:t>
            </w:r>
          </w:p>
          <w:p w:rsidR="00E02CD6" w:rsidRPr="003428D7" w:rsidRDefault="00E02CD6" w:rsidP="00FE3C5F">
            <w:pPr>
              <w:numPr>
                <w:ilvl w:val="0"/>
                <w:numId w:val="106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изводи лабораторијске анализе биолошког материјала, у складу са номенклатуром услуга на секундарном и терцијарном нивоу здравствене заштите и установама на више нивоа здравствене заштите;</w:t>
            </w:r>
          </w:p>
          <w:p w:rsidR="00E02CD6" w:rsidRPr="003428D7" w:rsidRDefault="00E02CD6" w:rsidP="00FE3C5F">
            <w:pPr>
              <w:numPr>
                <w:ilvl w:val="0"/>
                <w:numId w:val="106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врши прикупљање крви, компонената класичним и аферентним процедурама, тестирање крви, прераду, чување и дистрибуцију крви;</w:t>
            </w:r>
          </w:p>
          <w:p w:rsidR="00E02CD6" w:rsidRPr="00737398" w:rsidRDefault="00E02CD6" w:rsidP="005824E5">
            <w:pPr>
              <w:numPr>
                <w:ilvl w:val="0"/>
                <w:numId w:val="106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правилно одлаже медицински отпад;</w:t>
            </w:r>
          </w:p>
          <w:p w:rsidR="00E02CD6" w:rsidRPr="003428D7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Непосредно одгвооран главном техничару и начелнику службе.</w:t>
            </w:r>
          </w:p>
        </w:tc>
      </w:tr>
      <w:tr w:rsidR="00E02CD6" w:rsidRPr="00E1142A" w:rsidTr="003428D7">
        <w:trPr>
          <w:tblCellSpacing w:w="7" w:type="dxa"/>
        </w:trPr>
        <w:tc>
          <w:tcPr>
            <w:tcW w:w="17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CD6" w:rsidRPr="003428D7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9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CD6" w:rsidRPr="00737398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Стручна спрема: средње образовањ</w:t>
            </w:r>
            <w:r w:rsidR="0073739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sr-Latn-CS"/>
              </w:rPr>
              <w:t>Е</w:t>
            </w:r>
          </w:p>
        </w:tc>
      </w:tr>
      <w:tr w:rsidR="00E02CD6" w:rsidRPr="00E1142A" w:rsidTr="003428D7">
        <w:trPr>
          <w:tblCellSpacing w:w="7" w:type="dxa"/>
        </w:trPr>
        <w:tc>
          <w:tcPr>
            <w:tcW w:w="17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CD6" w:rsidRPr="003428D7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9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CD6" w:rsidRPr="003428D7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Медицинска школа – лабораторијски техничар;</w:t>
            </w:r>
          </w:p>
          <w:p w:rsidR="00E02CD6" w:rsidRPr="003428D7" w:rsidRDefault="00E02CD6" w:rsidP="003428D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- стручни испит;</w:t>
            </w:r>
          </w:p>
          <w:p w:rsidR="00E02CD6" w:rsidRPr="003428D7" w:rsidRDefault="00E02CD6" w:rsidP="003428D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- лиценца;</w:t>
            </w:r>
          </w:p>
          <w:p w:rsidR="00E02CD6" w:rsidRPr="003428D7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sr-Latn-CS"/>
              </w:rPr>
              <w:t xml:space="preserve">- најмање шест месеци радног искуства у наведеном звању </w:t>
            </w:r>
          </w:p>
        </w:tc>
      </w:tr>
      <w:tr w:rsidR="00E02CD6" w:rsidRPr="00E1142A" w:rsidTr="003428D7">
        <w:trPr>
          <w:tblCellSpacing w:w="7" w:type="dxa"/>
        </w:trPr>
        <w:tc>
          <w:tcPr>
            <w:tcW w:w="17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CD6" w:rsidRPr="003428D7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CS" w:eastAsia="sr-Latn-CS"/>
              </w:rPr>
              <w:t>Постојећи број извршилаца</w:t>
            </w:r>
          </w:p>
        </w:tc>
        <w:tc>
          <w:tcPr>
            <w:tcW w:w="89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CD6" w:rsidRPr="003428D7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CS" w:eastAsia="sr-Latn-CS"/>
              </w:rPr>
              <w:t>1</w:t>
            </w:r>
          </w:p>
        </w:tc>
      </w:tr>
    </w:tbl>
    <w:p w:rsidR="00F06FB6" w:rsidRDefault="00F06FB6" w:rsidP="00E02CD6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sr-Latn-CS"/>
        </w:rPr>
      </w:pPr>
    </w:p>
    <w:tbl>
      <w:tblPr>
        <w:tblW w:w="10818" w:type="dxa"/>
        <w:tblCellSpacing w:w="7" w:type="dxa"/>
        <w:tblInd w:w="-154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818"/>
        <w:gridCol w:w="9000"/>
      </w:tblGrid>
      <w:tr w:rsidR="00F06FB6" w:rsidRPr="00E1142A" w:rsidTr="005824E5">
        <w:trPr>
          <w:trHeight w:val="508"/>
          <w:tblCellSpacing w:w="7" w:type="dxa"/>
        </w:trPr>
        <w:tc>
          <w:tcPr>
            <w:tcW w:w="17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FB6" w:rsidRPr="003428D7" w:rsidRDefault="00F06FB6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CS" w:eastAsia="sr-Latn-CS"/>
              </w:rPr>
              <w:t>Назив радног места</w:t>
            </w:r>
          </w:p>
          <w:p w:rsidR="00F06FB6" w:rsidRPr="003428D7" w:rsidRDefault="00F06FB6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</w:tc>
        <w:tc>
          <w:tcPr>
            <w:tcW w:w="89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FB6" w:rsidRPr="005824E5" w:rsidRDefault="00F06FB6" w:rsidP="00582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sr-Latn-CS"/>
              </w:rPr>
            </w:pPr>
            <w:r w:rsidRPr="003428D7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sr-Latn-CS" w:eastAsia="sr-Latn-CS"/>
              </w:rPr>
              <w:t xml:space="preserve">ЛАБОРАТОРИЈСКИ ТЕХНИЧАР </w:t>
            </w:r>
          </w:p>
        </w:tc>
      </w:tr>
      <w:tr w:rsidR="00F06FB6" w:rsidRPr="00E1142A" w:rsidTr="005824E5">
        <w:trPr>
          <w:trHeight w:val="530"/>
          <w:tblCellSpacing w:w="7" w:type="dxa"/>
        </w:trPr>
        <w:tc>
          <w:tcPr>
            <w:tcW w:w="17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FB6" w:rsidRPr="00E1142A" w:rsidRDefault="00F06FB6" w:rsidP="00F06FB6">
            <w:pPr>
              <w:ind w:left="-90"/>
              <w:rPr>
                <w:rFonts w:ascii="Times New Roman" w:hAnsi="Times New Roman"/>
                <w:sz w:val="18"/>
                <w:szCs w:val="18"/>
              </w:rPr>
            </w:pPr>
            <w:r w:rsidRPr="003428D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sr-Latn-CS"/>
              </w:rPr>
              <w:t>Шифра радног места</w:t>
            </w:r>
          </w:p>
        </w:tc>
        <w:tc>
          <w:tcPr>
            <w:tcW w:w="89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FB6" w:rsidRPr="00E1142A" w:rsidRDefault="00F06FB6" w:rsidP="00F06FB6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E1142A">
              <w:rPr>
                <w:rFonts w:ascii="Times New Roman" w:hAnsi="Times New Roman"/>
                <w:b/>
                <w:color w:val="000000"/>
                <w:sz w:val="18"/>
                <w:szCs w:val="18"/>
                <w:shd w:val="clear" w:color="auto" w:fill="E5E5E3"/>
              </w:rPr>
              <w:t>Z032801</w:t>
            </w:r>
          </w:p>
        </w:tc>
      </w:tr>
      <w:tr w:rsidR="00F06FB6" w:rsidRPr="00E1142A" w:rsidTr="00F06FB6">
        <w:trPr>
          <w:trHeight w:val="270"/>
          <w:tblCellSpacing w:w="7" w:type="dxa"/>
        </w:trPr>
        <w:tc>
          <w:tcPr>
            <w:tcW w:w="17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FB6" w:rsidRPr="003428D7" w:rsidRDefault="00F06FB6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F06FB6" w:rsidRPr="003428D7" w:rsidRDefault="00F06FB6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F06FB6" w:rsidRPr="003428D7" w:rsidRDefault="00F06FB6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F06FB6" w:rsidRPr="003428D7" w:rsidRDefault="00F06FB6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F06FB6" w:rsidRPr="003428D7" w:rsidRDefault="00F06FB6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F06FB6" w:rsidRPr="003428D7" w:rsidRDefault="00F06FB6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F06FB6" w:rsidRPr="003428D7" w:rsidRDefault="00F06FB6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F06FB6" w:rsidRPr="003428D7" w:rsidRDefault="00F06FB6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F06FB6" w:rsidRPr="003428D7" w:rsidRDefault="00F06FB6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F06FB6" w:rsidRPr="003428D7" w:rsidRDefault="00F06FB6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F06FB6" w:rsidRPr="003428D7" w:rsidRDefault="00F06FB6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F06FB6" w:rsidRPr="003428D7" w:rsidRDefault="00F06FB6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F06FB6" w:rsidRPr="003428D7" w:rsidRDefault="00F06FB6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F06FB6" w:rsidRPr="003428D7" w:rsidRDefault="00F06FB6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F06FB6" w:rsidRPr="003428D7" w:rsidRDefault="00F06FB6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F06FB6" w:rsidRPr="003428D7" w:rsidRDefault="00F06FB6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F06FB6" w:rsidRPr="003428D7" w:rsidRDefault="00F06FB6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F06FB6" w:rsidRPr="003428D7" w:rsidRDefault="00F06FB6" w:rsidP="00F06F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CS" w:eastAsia="sr-Latn-CS"/>
              </w:rPr>
              <w:t>Општи типичним опис посла</w:t>
            </w:r>
          </w:p>
        </w:tc>
        <w:tc>
          <w:tcPr>
            <w:tcW w:w="89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FB6" w:rsidRPr="003428D7" w:rsidRDefault="00F06FB6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 xml:space="preserve">Опис посла: </w:t>
            </w:r>
          </w:p>
          <w:p w:rsidR="00F06FB6" w:rsidRPr="003428D7" w:rsidRDefault="00F06FB6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sr-Latn-CS"/>
              </w:rPr>
            </w:pPr>
          </w:p>
          <w:p w:rsidR="00F06FB6" w:rsidRPr="003428D7" w:rsidRDefault="00F06FB6" w:rsidP="00F06FB6">
            <w:pPr>
              <w:numPr>
                <w:ilvl w:val="0"/>
                <w:numId w:val="105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 xml:space="preserve">самостално и у тиму обавља послове лабораторијског техничара за које је оспособљен, </w:t>
            </w:r>
          </w:p>
          <w:p w:rsidR="00F06FB6" w:rsidRPr="003428D7" w:rsidRDefault="00F06FB6" w:rsidP="00F06FB6">
            <w:pPr>
              <w:numPr>
                <w:ilvl w:val="0"/>
                <w:numId w:val="105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ради на радним местима везаним за пријем и тријажу лабораторисјког материјала, пријем, протоколисање, проверу исправности примљених захтева и биолошких узорака као и љихову тријажу и центрифугирање,</w:t>
            </w:r>
          </w:p>
          <w:p w:rsidR="00F06FB6" w:rsidRPr="003428D7" w:rsidRDefault="00F06FB6" w:rsidP="00F06FB6">
            <w:pPr>
              <w:numPr>
                <w:ilvl w:val="0"/>
                <w:numId w:val="105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 xml:space="preserve">самостално ради на апаратима за које је обучен и дневно и периодично одржава апарат на свом радном месту, </w:t>
            </w:r>
          </w:p>
          <w:p w:rsidR="00F06FB6" w:rsidRPr="003428D7" w:rsidRDefault="00F06FB6" w:rsidP="00F06FB6">
            <w:pPr>
              <w:numPr>
                <w:ilvl w:val="0"/>
                <w:numId w:val="105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 xml:space="preserve">учествује по потреби у изради научно-истраживачких радова и ради на личном усавршавању, </w:t>
            </w:r>
          </w:p>
          <w:p w:rsidR="00F06FB6" w:rsidRPr="003428D7" w:rsidRDefault="00F06FB6" w:rsidP="00F06FB6">
            <w:pPr>
              <w:numPr>
                <w:ilvl w:val="0"/>
                <w:numId w:val="105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одговоран је за документацију о извршаваеу пословас и дужан је да се у свом раду придржава процедура и упутстава предвиђених системом квалитета, као и да примењује мере хигијенско – техничке заштите,</w:t>
            </w:r>
          </w:p>
          <w:p w:rsidR="00F06FB6" w:rsidRPr="003428D7" w:rsidRDefault="00F06FB6" w:rsidP="00F06FB6">
            <w:pPr>
              <w:numPr>
                <w:ilvl w:val="0"/>
                <w:numId w:val="105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дужан је да у свим акцидентним ситуацијама о томе обавести главног лаборанта и начелника службе,</w:t>
            </w:r>
          </w:p>
          <w:p w:rsidR="00F06FB6" w:rsidRPr="003428D7" w:rsidRDefault="00F06FB6" w:rsidP="00F06FB6">
            <w:pPr>
              <w:numPr>
                <w:ilvl w:val="0"/>
                <w:numId w:val="105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обавља и друге послове по налогу главног лаборанта и начелника службе</w:t>
            </w:r>
          </w:p>
          <w:p w:rsidR="00F06FB6" w:rsidRPr="003428D7" w:rsidRDefault="00F06FB6" w:rsidP="00F06FB6">
            <w:pPr>
              <w:numPr>
                <w:ilvl w:val="0"/>
                <w:numId w:val="106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врши узорковање биолошког материјала, припрема узорке, реагенсе, подлоге и опрему за микробиолошка и биохемијска испитивања;</w:t>
            </w:r>
          </w:p>
          <w:p w:rsidR="00F06FB6" w:rsidRPr="003428D7" w:rsidRDefault="00F06FB6" w:rsidP="00F06FB6">
            <w:pPr>
              <w:numPr>
                <w:ilvl w:val="0"/>
                <w:numId w:val="106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врши пријем, евиденцију и класификацију узорака у циљу мерења радиоактивности и обавља припрему узорака за мерење;</w:t>
            </w:r>
          </w:p>
          <w:p w:rsidR="00F06FB6" w:rsidRPr="003428D7" w:rsidRDefault="00F06FB6" w:rsidP="00F06FB6">
            <w:pPr>
              <w:numPr>
                <w:ilvl w:val="0"/>
                <w:numId w:val="106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обавља анализу узорака за мерење;</w:t>
            </w:r>
          </w:p>
          <w:p w:rsidR="00F06FB6" w:rsidRPr="003428D7" w:rsidRDefault="00F06FB6" w:rsidP="00F06FB6">
            <w:pPr>
              <w:numPr>
                <w:ilvl w:val="0"/>
                <w:numId w:val="106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врши узорковање, мерење амбијенталног еквивалента дозе гама зрачења на терену;</w:t>
            </w:r>
          </w:p>
          <w:p w:rsidR="00F06FB6" w:rsidRPr="003428D7" w:rsidRDefault="00F06FB6" w:rsidP="00F06FB6">
            <w:pPr>
              <w:numPr>
                <w:ilvl w:val="0"/>
                <w:numId w:val="106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обавља послове узимања узорака и мерења биолошких, хемијских и физичких штетности на терену у вези испитивања услова радне околине и обавља технички део послове испитивања и анализе у лабораторији за испитивање радне средине;</w:t>
            </w:r>
          </w:p>
          <w:p w:rsidR="00F06FB6" w:rsidRPr="003428D7" w:rsidRDefault="00F06FB6" w:rsidP="00F06FB6">
            <w:pPr>
              <w:numPr>
                <w:ilvl w:val="0"/>
                <w:numId w:val="106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припрема, одржава и врши контролу исправности лабораторијске опреме;</w:t>
            </w:r>
          </w:p>
          <w:p w:rsidR="00F06FB6" w:rsidRPr="003428D7" w:rsidRDefault="00F06FB6" w:rsidP="00F06FB6">
            <w:pPr>
              <w:numPr>
                <w:ilvl w:val="0"/>
                <w:numId w:val="106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одржава културе микроорганизама;</w:t>
            </w:r>
          </w:p>
          <w:p w:rsidR="00F06FB6" w:rsidRPr="003428D7" w:rsidRDefault="00F06FB6" w:rsidP="00F06FB6">
            <w:pPr>
              <w:numPr>
                <w:ilvl w:val="0"/>
                <w:numId w:val="106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ради на биохемијским и другим анализаторима;</w:t>
            </w:r>
          </w:p>
          <w:p w:rsidR="00F06FB6" w:rsidRPr="003428D7" w:rsidRDefault="00F06FB6" w:rsidP="00F06FB6">
            <w:pPr>
              <w:numPr>
                <w:ilvl w:val="0"/>
                <w:numId w:val="106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изводи лабораторијске анализе биолошког материјала, у складу са номенклатуром услуга на секундарном и терцијарном нивоу здравствене заштите и установама на више нивоа здравствене заштите;</w:t>
            </w:r>
          </w:p>
          <w:p w:rsidR="00F06FB6" w:rsidRPr="003428D7" w:rsidRDefault="00F06FB6" w:rsidP="00F06FB6">
            <w:pPr>
              <w:numPr>
                <w:ilvl w:val="0"/>
                <w:numId w:val="106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врши прикупљање крви, компонената класичним и аферентним процедурама, тестирање крви, прераду, чување и дистрибуцију крви;</w:t>
            </w:r>
          </w:p>
          <w:p w:rsidR="00F06FB6" w:rsidRPr="003428D7" w:rsidRDefault="00F06FB6" w:rsidP="00F06FB6">
            <w:pPr>
              <w:numPr>
                <w:ilvl w:val="0"/>
                <w:numId w:val="106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припрема лекове из крви фракционисањем плазме;</w:t>
            </w:r>
          </w:p>
          <w:p w:rsidR="00F06FB6" w:rsidRPr="003428D7" w:rsidRDefault="00F06FB6" w:rsidP="00F06FB6">
            <w:pPr>
              <w:numPr>
                <w:ilvl w:val="0"/>
                <w:numId w:val="106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пружа помоћ током поступака и техника које обавља биолог у поступку БМПО;</w:t>
            </w:r>
          </w:p>
          <w:p w:rsidR="00F06FB6" w:rsidRPr="003428D7" w:rsidRDefault="00F06FB6" w:rsidP="00F06FB6">
            <w:pPr>
              <w:numPr>
                <w:ilvl w:val="0"/>
                <w:numId w:val="106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правилно одлаже медицински отпад;</w:t>
            </w:r>
          </w:p>
          <w:p w:rsidR="00F06FB6" w:rsidRPr="003428D7" w:rsidRDefault="00F06FB6" w:rsidP="00F06FB6">
            <w:pPr>
              <w:numPr>
                <w:ilvl w:val="0"/>
                <w:numId w:val="106"/>
              </w:num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обавља и друге послове по налогу главног технничара.</w:t>
            </w:r>
          </w:p>
          <w:p w:rsidR="00F06FB6" w:rsidRPr="003428D7" w:rsidRDefault="005824E5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sr-Latn-CS"/>
              </w:rPr>
              <w:t xml:space="preserve">                 </w:t>
            </w:r>
            <w:r w:rsidR="00F06FB6"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Непосредно одгвооран главном техничару и начелнику службе.</w:t>
            </w:r>
          </w:p>
        </w:tc>
      </w:tr>
      <w:tr w:rsidR="00F06FB6" w:rsidRPr="00E1142A" w:rsidTr="00F06FB6">
        <w:trPr>
          <w:tblCellSpacing w:w="7" w:type="dxa"/>
        </w:trPr>
        <w:tc>
          <w:tcPr>
            <w:tcW w:w="17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FB6" w:rsidRPr="003428D7" w:rsidRDefault="00F06FB6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9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FB6" w:rsidRPr="003428D7" w:rsidRDefault="00F06FB6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Стручна спрема: средње образовање</w:t>
            </w:r>
          </w:p>
          <w:p w:rsidR="00F06FB6" w:rsidRPr="003428D7" w:rsidRDefault="00F06FB6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</w:tc>
      </w:tr>
      <w:tr w:rsidR="00F06FB6" w:rsidRPr="00E1142A" w:rsidTr="00F06FB6">
        <w:trPr>
          <w:tblCellSpacing w:w="7" w:type="dxa"/>
        </w:trPr>
        <w:tc>
          <w:tcPr>
            <w:tcW w:w="17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FB6" w:rsidRPr="003428D7" w:rsidRDefault="00F06FB6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9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FB6" w:rsidRPr="003428D7" w:rsidRDefault="00F06FB6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Медицинска школа – лабораторијски техничар;</w:t>
            </w:r>
          </w:p>
          <w:p w:rsidR="00F06FB6" w:rsidRPr="003428D7" w:rsidRDefault="00F06FB6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- стручни испит;</w:t>
            </w:r>
          </w:p>
          <w:p w:rsidR="00F06FB6" w:rsidRPr="003428D7" w:rsidRDefault="00F06FB6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>- лиценца;</w:t>
            </w:r>
          </w:p>
          <w:p w:rsidR="00F06FB6" w:rsidRPr="003428D7" w:rsidRDefault="00F06FB6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sr-Latn-CS"/>
              </w:rPr>
            </w:pPr>
            <w:r w:rsidRPr="003428D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sr-Latn-CS"/>
              </w:rPr>
              <w:t xml:space="preserve">- најмање шест месеци радног искуства у наведеном звању </w:t>
            </w:r>
          </w:p>
        </w:tc>
      </w:tr>
      <w:tr w:rsidR="00F06FB6" w:rsidRPr="00E1142A" w:rsidTr="00F06FB6">
        <w:trPr>
          <w:tblCellSpacing w:w="7" w:type="dxa"/>
        </w:trPr>
        <w:tc>
          <w:tcPr>
            <w:tcW w:w="17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FB6" w:rsidRPr="003428D7" w:rsidRDefault="00F06FB6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CS" w:eastAsia="sr-Latn-CS"/>
              </w:rPr>
              <w:t>Постојећи број извршилаца</w:t>
            </w:r>
          </w:p>
        </w:tc>
        <w:tc>
          <w:tcPr>
            <w:tcW w:w="89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6FB6" w:rsidRPr="00F06FB6" w:rsidRDefault="00F06FB6" w:rsidP="00F06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sr-Latn-CS"/>
              </w:rPr>
              <w:t>20</w:t>
            </w:r>
          </w:p>
        </w:tc>
      </w:tr>
    </w:tbl>
    <w:p w:rsidR="00E02CD6" w:rsidRPr="00F06FB6" w:rsidRDefault="00E02CD6" w:rsidP="00E02C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800" w:type="dxa"/>
        <w:tblCellSpacing w:w="7" w:type="dxa"/>
        <w:tblInd w:w="-12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791"/>
        <w:gridCol w:w="9009"/>
      </w:tblGrid>
      <w:tr w:rsidR="00E02CD6" w:rsidRPr="00E1142A" w:rsidTr="005824E5">
        <w:trPr>
          <w:trHeight w:val="270"/>
          <w:tblCellSpacing w:w="7" w:type="dxa"/>
        </w:trPr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CD6" w:rsidRPr="0089309E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Назив радног места</w:t>
            </w:r>
          </w:p>
          <w:p w:rsidR="00E02CD6" w:rsidRPr="0089309E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9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CD6" w:rsidRPr="00F06FB6" w:rsidRDefault="00E02CD6" w:rsidP="008204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</w:p>
          <w:p w:rsidR="00E02CD6" w:rsidRPr="005824E5" w:rsidRDefault="00E152F0" w:rsidP="005824E5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5824E5">
              <w:rPr>
                <w:b/>
                <w:sz w:val="20"/>
                <w:szCs w:val="20"/>
              </w:rPr>
              <w:t>САНИТАРНИ / САНИТАРНО-ЕКОЛОШКИ ТЕХНИЧАР</w:t>
            </w:r>
          </w:p>
        </w:tc>
      </w:tr>
      <w:tr w:rsidR="00E02CD6" w:rsidRPr="00E1142A" w:rsidTr="005824E5">
        <w:trPr>
          <w:trHeight w:val="270"/>
          <w:tblCellSpacing w:w="7" w:type="dxa"/>
        </w:trPr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CD6" w:rsidRPr="0089309E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7C36F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Шифра радног места</w:t>
            </w:r>
          </w:p>
        </w:tc>
        <w:tc>
          <w:tcPr>
            <w:tcW w:w="89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CD6" w:rsidRPr="00E152F0" w:rsidRDefault="00E152F0" w:rsidP="008204F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sr-Latn-CS"/>
              </w:rPr>
            </w:pPr>
            <w:r w:rsidRPr="00E1142A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E5E5E3"/>
              </w:rPr>
              <w:t>Z032700</w:t>
            </w:r>
          </w:p>
        </w:tc>
      </w:tr>
      <w:tr w:rsidR="00E02CD6" w:rsidRPr="00E1142A" w:rsidTr="005824E5">
        <w:trPr>
          <w:trHeight w:val="270"/>
          <w:tblCellSpacing w:w="7" w:type="dxa"/>
        </w:trPr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CD6" w:rsidRPr="0089309E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E02CD6" w:rsidRPr="0089309E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</w:p>
          <w:p w:rsidR="00E02CD6" w:rsidRPr="0089309E" w:rsidRDefault="00E02CD6" w:rsidP="00E152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Општи типичним опис посла</w:t>
            </w:r>
          </w:p>
        </w:tc>
        <w:tc>
          <w:tcPr>
            <w:tcW w:w="89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04F5" w:rsidRPr="005824E5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sr-Latn-CS"/>
              </w:rPr>
            </w:pPr>
            <w:r w:rsidRPr="00E152F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CS" w:eastAsia="sr-Latn-CS"/>
              </w:rPr>
              <w:t xml:space="preserve">Опис посла: </w:t>
            </w:r>
          </w:p>
          <w:p w:rsidR="00E152F0" w:rsidRPr="00E152F0" w:rsidRDefault="00E152F0" w:rsidP="00E152F0">
            <w:pPr>
              <w:pStyle w:val="Default"/>
              <w:rPr>
                <w:sz w:val="18"/>
                <w:szCs w:val="18"/>
              </w:rPr>
            </w:pPr>
            <w:r w:rsidRPr="00E152F0">
              <w:rPr>
                <w:sz w:val="18"/>
                <w:szCs w:val="18"/>
              </w:rPr>
              <w:t xml:space="preserve">-узима узорке за испитивање и врши њихову анализу; </w:t>
            </w:r>
          </w:p>
          <w:p w:rsidR="00E152F0" w:rsidRPr="00E152F0" w:rsidRDefault="00E152F0" w:rsidP="00E152F0">
            <w:pPr>
              <w:pStyle w:val="Default"/>
              <w:rPr>
                <w:sz w:val="18"/>
                <w:szCs w:val="18"/>
              </w:rPr>
            </w:pPr>
            <w:r w:rsidRPr="00E152F0">
              <w:rPr>
                <w:sz w:val="18"/>
                <w:szCs w:val="18"/>
              </w:rPr>
              <w:t xml:space="preserve">– прикупља и обрађује податке о хигијенском стању и болестима; </w:t>
            </w:r>
          </w:p>
          <w:p w:rsidR="00E152F0" w:rsidRPr="00E152F0" w:rsidRDefault="00E152F0" w:rsidP="00E152F0">
            <w:pPr>
              <w:pStyle w:val="Default"/>
              <w:rPr>
                <w:sz w:val="18"/>
                <w:szCs w:val="18"/>
              </w:rPr>
            </w:pPr>
            <w:r w:rsidRPr="00E152F0">
              <w:rPr>
                <w:sz w:val="18"/>
                <w:szCs w:val="18"/>
              </w:rPr>
              <w:t xml:space="preserve">– спроводи мере за спречавање ширења заразних болести; </w:t>
            </w:r>
          </w:p>
          <w:p w:rsidR="00E152F0" w:rsidRPr="00E152F0" w:rsidRDefault="00E152F0" w:rsidP="00E152F0">
            <w:pPr>
              <w:pStyle w:val="Default"/>
              <w:rPr>
                <w:sz w:val="18"/>
                <w:szCs w:val="18"/>
              </w:rPr>
            </w:pPr>
            <w:r w:rsidRPr="00E152F0">
              <w:rPr>
                <w:sz w:val="18"/>
                <w:szCs w:val="18"/>
              </w:rPr>
              <w:t xml:space="preserve">– учествује у процедурама скупљања и уклањања медицинског отпада; </w:t>
            </w:r>
          </w:p>
          <w:p w:rsidR="00E152F0" w:rsidRPr="00E152F0" w:rsidRDefault="00E152F0" w:rsidP="00E152F0">
            <w:pPr>
              <w:pStyle w:val="Default"/>
              <w:rPr>
                <w:sz w:val="18"/>
                <w:szCs w:val="18"/>
              </w:rPr>
            </w:pPr>
            <w:r w:rsidRPr="00E152F0">
              <w:rPr>
                <w:sz w:val="18"/>
                <w:szCs w:val="18"/>
              </w:rPr>
              <w:t xml:space="preserve">– спроводи мере дезинфекције, дезинсекције и дератизације; </w:t>
            </w:r>
          </w:p>
          <w:p w:rsidR="00E02CD6" w:rsidRPr="00E152F0" w:rsidRDefault="00E152F0" w:rsidP="00E152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E1142A">
              <w:rPr>
                <w:rFonts w:ascii="Times New Roman" w:hAnsi="Times New Roman"/>
                <w:sz w:val="18"/>
                <w:szCs w:val="18"/>
              </w:rPr>
              <w:t>– обавља санитарно хигијенски преглед објеката.</w:t>
            </w:r>
            <w:r w:rsidRPr="00E1142A">
              <w:rPr>
                <w:sz w:val="18"/>
                <w:szCs w:val="18"/>
              </w:rPr>
              <w:t xml:space="preserve"> </w:t>
            </w:r>
          </w:p>
        </w:tc>
      </w:tr>
      <w:tr w:rsidR="00E02CD6" w:rsidRPr="00E1142A" w:rsidTr="005824E5">
        <w:trPr>
          <w:tblCellSpacing w:w="7" w:type="dxa"/>
        </w:trPr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CD6" w:rsidRPr="0089309E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9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152F0" w:rsidRPr="00E152F0" w:rsidRDefault="00E152F0" w:rsidP="00E152F0">
            <w:pPr>
              <w:pStyle w:val="Default"/>
              <w:rPr>
                <w:sz w:val="18"/>
                <w:szCs w:val="18"/>
              </w:rPr>
            </w:pPr>
            <w:r w:rsidRPr="00E152F0">
              <w:rPr>
                <w:sz w:val="18"/>
                <w:szCs w:val="18"/>
              </w:rPr>
              <w:t xml:space="preserve">средње образовање. </w:t>
            </w:r>
          </w:p>
          <w:p w:rsidR="00E02CD6" w:rsidRPr="00E152F0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</w:tc>
      </w:tr>
      <w:tr w:rsidR="00E152F0" w:rsidRPr="00E1142A" w:rsidTr="005824E5">
        <w:trPr>
          <w:tblCellSpacing w:w="7" w:type="dxa"/>
        </w:trPr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152F0" w:rsidRPr="0089309E" w:rsidRDefault="00E152F0" w:rsidP="008204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9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152F0" w:rsidRPr="00E152F0" w:rsidRDefault="00E152F0">
            <w:pPr>
              <w:pStyle w:val="Default"/>
              <w:rPr>
                <w:sz w:val="18"/>
                <w:szCs w:val="18"/>
              </w:rPr>
            </w:pPr>
            <w:r w:rsidRPr="00E152F0">
              <w:rPr>
                <w:sz w:val="18"/>
                <w:szCs w:val="18"/>
              </w:rPr>
              <w:t xml:space="preserve">стручни испит; </w:t>
            </w:r>
          </w:p>
          <w:p w:rsidR="00E152F0" w:rsidRPr="00E152F0" w:rsidRDefault="00E152F0">
            <w:pPr>
              <w:pStyle w:val="Default"/>
              <w:rPr>
                <w:sz w:val="18"/>
                <w:szCs w:val="18"/>
              </w:rPr>
            </w:pPr>
            <w:r w:rsidRPr="00E152F0">
              <w:rPr>
                <w:sz w:val="18"/>
                <w:szCs w:val="18"/>
              </w:rPr>
              <w:t xml:space="preserve">– лиценца; </w:t>
            </w:r>
          </w:p>
          <w:p w:rsidR="00E152F0" w:rsidRPr="00E152F0" w:rsidRDefault="00E152F0">
            <w:pPr>
              <w:pStyle w:val="Default"/>
              <w:rPr>
                <w:sz w:val="18"/>
                <w:szCs w:val="18"/>
              </w:rPr>
            </w:pPr>
            <w:r w:rsidRPr="00E152F0">
              <w:rPr>
                <w:sz w:val="18"/>
                <w:szCs w:val="18"/>
              </w:rPr>
              <w:t xml:space="preserve">– најмање шест месеци радног искуства у звању санитарни / санитарно - еколошки техничар. </w:t>
            </w:r>
          </w:p>
        </w:tc>
      </w:tr>
      <w:tr w:rsidR="00E152F0" w:rsidRPr="00E1142A" w:rsidTr="005824E5">
        <w:trPr>
          <w:tblCellSpacing w:w="7" w:type="dxa"/>
        </w:trPr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152F0" w:rsidRPr="0089309E" w:rsidRDefault="00E152F0" w:rsidP="008204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r-Latn-CS"/>
              </w:rPr>
              <w:t>Б</w:t>
            </w:r>
            <w:r w:rsidRPr="008930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 w:eastAsia="sr-Latn-CS"/>
              </w:rPr>
              <w:t>рој извршилаца</w:t>
            </w:r>
          </w:p>
        </w:tc>
        <w:tc>
          <w:tcPr>
            <w:tcW w:w="89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152F0" w:rsidRPr="00E152F0" w:rsidRDefault="00E152F0" w:rsidP="008204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sr-Latn-CS"/>
              </w:rPr>
            </w:pPr>
            <w:r w:rsidRPr="00E152F0">
              <w:rPr>
                <w:rFonts w:ascii="Times New Roman" w:eastAsia="Times New Roman" w:hAnsi="Times New Roman"/>
                <w:sz w:val="18"/>
                <w:szCs w:val="18"/>
                <w:lang w:eastAsia="sr-Latn-CS"/>
              </w:rPr>
              <w:t>1</w:t>
            </w:r>
          </w:p>
        </w:tc>
      </w:tr>
    </w:tbl>
    <w:p w:rsidR="0044688B" w:rsidRPr="008B452D" w:rsidRDefault="0044688B" w:rsidP="00E02C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818" w:type="dxa"/>
        <w:tblCellSpacing w:w="7" w:type="dxa"/>
        <w:tblInd w:w="-154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818"/>
        <w:gridCol w:w="9000"/>
      </w:tblGrid>
      <w:tr w:rsidR="0044688B" w:rsidRPr="00E1142A" w:rsidTr="005824E5">
        <w:trPr>
          <w:trHeight w:val="270"/>
          <w:tblCellSpacing w:w="7" w:type="dxa"/>
        </w:trPr>
        <w:tc>
          <w:tcPr>
            <w:tcW w:w="17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688B" w:rsidRPr="003428D7" w:rsidRDefault="0044688B" w:rsidP="001637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CS" w:eastAsia="sr-Latn-CS"/>
              </w:rPr>
              <w:t>Назив радног места</w:t>
            </w:r>
          </w:p>
          <w:p w:rsidR="0044688B" w:rsidRPr="003428D7" w:rsidRDefault="0044688B" w:rsidP="001637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</w:tc>
        <w:tc>
          <w:tcPr>
            <w:tcW w:w="89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688B" w:rsidRPr="00E1142A" w:rsidRDefault="005824E5" w:rsidP="00582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  <w:r w:rsidR="008B452D" w:rsidRPr="00E1142A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 ЗДРАВСТВЕНИ САРАДНИК У БИОХЕМИЈСКОЈ ЛАБОРАТОРИЈИ-</w:t>
            </w:r>
          </w:p>
          <w:p w:rsidR="005824E5" w:rsidRPr="00E1142A" w:rsidRDefault="005824E5" w:rsidP="00582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-Биолог-</w:t>
            </w:r>
          </w:p>
        </w:tc>
      </w:tr>
      <w:tr w:rsidR="0044688B" w:rsidRPr="00E1142A" w:rsidTr="008B452D">
        <w:trPr>
          <w:trHeight w:val="422"/>
          <w:tblCellSpacing w:w="7" w:type="dxa"/>
        </w:trPr>
        <w:tc>
          <w:tcPr>
            <w:tcW w:w="17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688B" w:rsidRPr="00E1142A" w:rsidRDefault="0044688B" w:rsidP="001637E0">
            <w:pPr>
              <w:ind w:left="-90"/>
              <w:rPr>
                <w:rFonts w:ascii="Times New Roman" w:hAnsi="Times New Roman"/>
                <w:sz w:val="16"/>
                <w:szCs w:val="16"/>
              </w:rPr>
            </w:pPr>
            <w:r w:rsidRPr="008B452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sr-Latn-CS"/>
              </w:rPr>
              <w:t>Шифра радног места</w:t>
            </w:r>
          </w:p>
        </w:tc>
        <w:tc>
          <w:tcPr>
            <w:tcW w:w="89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688B" w:rsidRPr="00E1142A" w:rsidRDefault="00BF2B9C" w:rsidP="001637E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E5E5E3"/>
              </w:rPr>
              <w:t>Z0348</w:t>
            </w:r>
            <w:r w:rsidR="005824E5" w:rsidRPr="00E1142A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E5E5E3"/>
              </w:rPr>
              <w:t>00</w:t>
            </w:r>
          </w:p>
        </w:tc>
      </w:tr>
      <w:tr w:rsidR="0044688B" w:rsidRPr="00E1142A" w:rsidTr="005824E5">
        <w:trPr>
          <w:trHeight w:val="270"/>
          <w:tblCellSpacing w:w="7" w:type="dxa"/>
        </w:trPr>
        <w:tc>
          <w:tcPr>
            <w:tcW w:w="17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688B" w:rsidRPr="003428D7" w:rsidRDefault="0044688B" w:rsidP="001637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44688B" w:rsidRPr="003428D7" w:rsidRDefault="0044688B" w:rsidP="001637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44688B" w:rsidRPr="003428D7" w:rsidRDefault="0044688B" w:rsidP="001637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44688B" w:rsidRPr="003428D7" w:rsidRDefault="0044688B" w:rsidP="001637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44688B" w:rsidRPr="003428D7" w:rsidRDefault="0044688B" w:rsidP="001637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44688B" w:rsidRPr="003428D7" w:rsidRDefault="0044688B" w:rsidP="001637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</w:p>
          <w:p w:rsidR="0044688B" w:rsidRPr="003428D7" w:rsidRDefault="0044688B" w:rsidP="005824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CS" w:eastAsia="sr-Latn-CS"/>
              </w:rPr>
              <w:t>Општи типичним опис посла</w:t>
            </w:r>
          </w:p>
        </w:tc>
        <w:tc>
          <w:tcPr>
            <w:tcW w:w="89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24E5" w:rsidRPr="00CB111C" w:rsidRDefault="0044688B" w:rsidP="00CB11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5824E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Latn-CS" w:eastAsia="sr-Latn-CS"/>
              </w:rPr>
              <w:t xml:space="preserve">Опис посла: </w:t>
            </w:r>
            <w:r w:rsidR="005824E5" w:rsidRPr="00E1142A">
              <w:rPr>
                <w:rFonts w:ascii="Times New Roman" w:hAnsi="Times New Roman"/>
                <w:sz w:val="20"/>
                <w:szCs w:val="20"/>
              </w:rPr>
              <w:t>врши узорковање и хемијске и биохемијске анализе на</w:t>
            </w:r>
            <w:r w:rsidR="00CB111C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 </w:t>
            </w:r>
            <w:r w:rsidR="005824E5" w:rsidRPr="00E1142A">
              <w:rPr>
                <w:rFonts w:ascii="Times New Roman" w:hAnsi="Times New Roman"/>
                <w:sz w:val="20"/>
                <w:szCs w:val="20"/>
              </w:rPr>
              <w:t>терену и у лабораторији, као и оцењивање резултата</w:t>
            </w:r>
            <w:r w:rsidR="00CB111C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 </w:t>
            </w:r>
            <w:r w:rsidR="005824E5" w:rsidRPr="00E1142A">
              <w:rPr>
                <w:rFonts w:ascii="Times New Roman" w:hAnsi="Times New Roman"/>
                <w:sz w:val="20"/>
                <w:szCs w:val="20"/>
              </w:rPr>
              <w:t>лабораторијских испитивања;</w:t>
            </w:r>
          </w:p>
          <w:p w:rsidR="005824E5" w:rsidRPr="00E1142A" w:rsidRDefault="005824E5" w:rsidP="00582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контролише биолошки материјал узет / донет за рад;</w:t>
            </w:r>
          </w:p>
          <w:p w:rsidR="005824E5" w:rsidRPr="00E1142A" w:rsidRDefault="005824E5" w:rsidP="00582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припрема реагенаса потребних за рад;</w:t>
            </w:r>
          </w:p>
          <w:p w:rsidR="005824E5" w:rsidRPr="00E1142A" w:rsidRDefault="005824E5" w:rsidP="00582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израђује стручне анализе, извештаје и мишљења;</w:t>
            </w:r>
          </w:p>
          <w:p w:rsidR="005824E5" w:rsidRPr="00E1142A" w:rsidRDefault="005824E5" w:rsidP="00582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унапређује квалитет вршења хемијских и</w:t>
            </w:r>
            <w:r w:rsidR="00CB111C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биохемијских анализа;</w:t>
            </w:r>
          </w:p>
          <w:p w:rsidR="0044688B" w:rsidRPr="005824E5" w:rsidRDefault="005824E5" w:rsidP="005824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спроводи унутрашњу контролу рада.</w:t>
            </w:r>
          </w:p>
        </w:tc>
      </w:tr>
      <w:tr w:rsidR="0044688B" w:rsidRPr="00E1142A" w:rsidTr="005824E5">
        <w:trPr>
          <w:tblCellSpacing w:w="7" w:type="dxa"/>
        </w:trPr>
        <w:tc>
          <w:tcPr>
            <w:tcW w:w="17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688B" w:rsidRPr="003428D7" w:rsidRDefault="0044688B" w:rsidP="001637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9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24E5" w:rsidRPr="00E1142A" w:rsidRDefault="005824E5" w:rsidP="00582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образовање:</w:t>
            </w:r>
          </w:p>
          <w:p w:rsidR="005824E5" w:rsidRPr="00E1142A" w:rsidRDefault="005824E5" w:rsidP="00582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студијама другог степена (мастер академске</w:t>
            </w:r>
            <w:r w:rsidR="00CB111C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студије) по пропису који уређује високо образовање,</w:t>
            </w:r>
            <w:r w:rsidR="00CB111C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почев од 10. септембра 2005. године;</w:t>
            </w:r>
          </w:p>
          <w:p w:rsidR="0044688B" w:rsidRPr="00E1142A" w:rsidRDefault="005824E5" w:rsidP="00CB1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у трајању од најмање четири</w:t>
            </w:r>
            <w:r w:rsidR="00CB111C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године, по пропису који је уређивао високо образовање</w:t>
            </w:r>
            <w:r w:rsidR="00CB111C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до 10. септембра 2005. године</w:t>
            </w:r>
          </w:p>
        </w:tc>
      </w:tr>
      <w:tr w:rsidR="0044688B" w:rsidRPr="00E1142A" w:rsidTr="005824E5">
        <w:trPr>
          <w:tblCellSpacing w:w="7" w:type="dxa"/>
        </w:trPr>
        <w:tc>
          <w:tcPr>
            <w:tcW w:w="17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688B" w:rsidRPr="003428D7" w:rsidRDefault="0044688B" w:rsidP="001637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9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688B" w:rsidRPr="005824E5" w:rsidRDefault="005824E5" w:rsidP="001637E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испит, у складу са законом</w:t>
            </w:r>
          </w:p>
        </w:tc>
      </w:tr>
      <w:tr w:rsidR="0044688B" w:rsidRPr="00E1142A" w:rsidTr="005824E5">
        <w:trPr>
          <w:tblCellSpacing w:w="7" w:type="dxa"/>
        </w:trPr>
        <w:tc>
          <w:tcPr>
            <w:tcW w:w="17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688B" w:rsidRPr="003428D7" w:rsidRDefault="0044688B" w:rsidP="001637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CS" w:eastAsia="sr-Latn-CS"/>
              </w:rPr>
            </w:pPr>
            <w:r w:rsidRPr="003428D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CS" w:eastAsia="sr-Latn-CS"/>
              </w:rPr>
              <w:t>Постојећи број извршилаца</w:t>
            </w:r>
          </w:p>
        </w:tc>
        <w:tc>
          <w:tcPr>
            <w:tcW w:w="89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688B" w:rsidRPr="00F06FB6" w:rsidRDefault="005824E5" w:rsidP="001637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sr-Latn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sr-Latn-CS"/>
              </w:rPr>
              <w:t>1</w:t>
            </w:r>
          </w:p>
        </w:tc>
      </w:tr>
    </w:tbl>
    <w:p w:rsidR="0044688B" w:rsidRDefault="0044688B" w:rsidP="00E02C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800" w:type="dxa"/>
        <w:tblCellSpacing w:w="7" w:type="dxa"/>
        <w:tblInd w:w="-12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791"/>
        <w:gridCol w:w="9009"/>
      </w:tblGrid>
      <w:tr w:rsidR="0044688B" w:rsidRPr="00E1142A" w:rsidTr="005824E5">
        <w:trPr>
          <w:trHeight w:val="270"/>
          <w:tblCellSpacing w:w="7" w:type="dxa"/>
        </w:trPr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688B" w:rsidRPr="00CB111C" w:rsidRDefault="0044688B" w:rsidP="001637E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sr-Latn-CS" w:eastAsia="sr-Latn-CS"/>
              </w:rPr>
            </w:pPr>
            <w:r w:rsidRPr="00CB111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Latn-CS" w:eastAsia="sr-Latn-CS"/>
              </w:rPr>
              <w:t>Назив радног места</w:t>
            </w:r>
          </w:p>
          <w:p w:rsidR="0044688B" w:rsidRPr="00CB111C" w:rsidRDefault="0044688B" w:rsidP="001637E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sr-Latn-CS" w:eastAsia="sr-Latn-CS"/>
              </w:rPr>
            </w:pPr>
          </w:p>
        </w:tc>
        <w:tc>
          <w:tcPr>
            <w:tcW w:w="89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688B" w:rsidRPr="00CB111C" w:rsidRDefault="0044688B" w:rsidP="0044688B">
            <w:pPr>
              <w:pStyle w:val="Default"/>
              <w:rPr>
                <w:sz w:val="16"/>
                <w:szCs w:val="16"/>
              </w:rPr>
            </w:pPr>
          </w:p>
          <w:p w:rsidR="0044688B" w:rsidRPr="00737398" w:rsidRDefault="0044688B" w:rsidP="001637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</w:pPr>
            <w:r w:rsidRPr="00737398">
              <w:rPr>
                <w:rFonts w:ascii="Times New Roman" w:eastAsia="Times New Roman" w:hAnsi="Times New Roman"/>
                <w:b/>
                <w:sz w:val="20"/>
                <w:szCs w:val="20"/>
                <w:lang w:eastAsia="sr-Latn-CS"/>
              </w:rPr>
              <w:t>БИОХЕМИЈСКИ/ХЕМИЈСКИ/ФИЗИЧКО ХЕМИЈСКИ ТЕХНИЧАР</w:t>
            </w:r>
          </w:p>
        </w:tc>
      </w:tr>
      <w:tr w:rsidR="0044688B" w:rsidRPr="00E1142A" w:rsidTr="005824E5">
        <w:trPr>
          <w:trHeight w:val="270"/>
          <w:tblCellSpacing w:w="7" w:type="dxa"/>
        </w:trPr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688B" w:rsidRPr="00CB111C" w:rsidRDefault="0044688B" w:rsidP="001637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Latn-CS" w:eastAsia="sr-Latn-CS"/>
              </w:rPr>
            </w:pPr>
            <w:r w:rsidRPr="00CB111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sr-Latn-CS"/>
              </w:rPr>
              <w:t>Шифра радног места</w:t>
            </w:r>
          </w:p>
        </w:tc>
        <w:tc>
          <w:tcPr>
            <w:tcW w:w="89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688B" w:rsidRPr="00CB111C" w:rsidRDefault="0044688B" w:rsidP="001637E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sr-Latn-CS"/>
              </w:rPr>
            </w:pPr>
            <w:r w:rsidRPr="00E1142A">
              <w:rPr>
                <w:rFonts w:ascii="Times New Roman" w:hAnsi="Times New Roman"/>
                <w:b/>
                <w:color w:val="000000"/>
                <w:sz w:val="16"/>
                <w:szCs w:val="16"/>
                <w:shd w:val="clear" w:color="auto" w:fill="E5E5E3"/>
              </w:rPr>
              <w:t>Z036300</w:t>
            </w:r>
          </w:p>
        </w:tc>
      </w:tr>
      <w:tr w:rsidR="0044688B" w:rsidRPr="00E1142A" w:rsidTr="005824E5">
        <w:trPr>
          <w:trHeight w:val="270"/>
          <w:tblCellSpacing w:w="7" w:type="dxa"/>
        </w:trPr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688B" w:rsidRPr="00CB111C" w:rsidRDefault="0044688B" w:rsidP="001637E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sr-Latn-CS" w:eastAsia="sr-Latn-CS"/>
              </w:rPr>
            </w:pPr>
          </w:p>
          <w:p w:rsidR="0044688B" w:rsidRPr="00CB111C" w:rsidRDefault="0044688B" w:rsidP="001637E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sr-Latn-CS" w:eastAsia="sr-Latn-CS"/>
              </w:rPr>
            </w:pPr>
          </w:p>
          <w:p w:rsidR="0044688B" w:rsidRPr="00CB111C" w:rsidRDefault="0044688B" w:rsidP="001637E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sr-Latn-CS" w:eastAsia="sr-Latn-CS"/>
              </w:rPr>
            </w:pPr>
            <w:r w:rsidRPr="00CB111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Latn-CS" w:eastAsia="sr-Latn-CS"/>
              </w:rPr>
              <w:t>Општи типичним опис посла</w:t>
            </w:r>
          </w:p>
        </w:tc>
        <w:tc>
          <w:tcPr>
            <w:tcW w:w="89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688B" w:rsidRPr="00CB111C" w:rsidRDefault="0044688B" w:rsidP="001637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sr-Latn-CS"/>
              </w:rPr>
            </w:pPr>
            <w:r w:rsidRPr="00CB111C">
              <w:rPr>
                <w:rFonts w:ascii="Times New Roman" w:eastAsia="Times New Roman" w:hAnsi="Times New Roman"/>
                <w:color w:val="000000"/>
                <w:sz w:val="16"/>
                <w:szCs w:val="16"/>
                <w:lang w:val="sr-Latn-CS" w:eastAsia="sr-Latn-CS"/>
              </w:rPr>
              <w:t xml:space="preserve">Опис посла: </w:t>
            </w:r>
          </w:p>
          <w:p w:rsidR="0044688B" w:rsidRPr="00CB111C" w:rsidRDefault="0044688B" w:rsidP="0044688B">
            <w:pPr>
              <w:pStyle w:val="Default"/>
              <w:rPr>
                <w:sz w:val="16"/>
                <w:szCs w:val="16"/>
              </w:rPr>
            </w:pPr>
            <w:r w:rsidRPr="00CB111C">
              <w:rPr>
                <w:rFonts w:ascii="Bell MT" w:hAnsi="Bell MT"/>
                <w:sz w:val="16"/>
                <w:szCs w:val="16"/>
              </w:rPr>
              <w:t>-</w:t>
            </w:r>
            <w:r w:rsidRPr="00CB111C">
              <w:rPr>
                <w:sz w:val="16"/>
                <w:szCs w:val="16"/>
              </w:rPr>
              <w:t xml:space="preserve">припрема и поставља лабораторијски прибор за рад; </w:t>
            </w:r>
          </w:p>
          <w:p w:rsidR="0044688B" w:rsidRPr="00CB111C" w:rsidRDefault="0044688B" w:rsidP="0044688B">
            <w:pPr>
              <w:pStyle w:val="Default"/>
              <w:rPr>
                <w:sz w:val="16"/>
                <w:szCs w:val="16"/>
              </w:rPr>
            </w:pPr>
            <w:r w:rsidRPr="00CB111C">
              <w:rPr>
                <w:sz w:val="16"/>
                <w:szCs w:val="16"/>
              </w:rPr>
              <w:t xml:space="preserve">– врши узорковање материјала (узорци животне средине, храна, предмети опште употребе) за физичко – хемијско испитивање; </w:t>
            </w:r>
          </w:p>
          <w:p w:rsidR="0044688B" w:rsidRPr="00E1142A" w:rsidRDefault="0044688B" w:rsidP="0044688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 xml:space="preserve">– учествује у пословима разврставања узорака при пријему, евидентирање уноса података, из записника о узорковању и уносу података о извршеним лабораторијским испитивањима у бази података; </w:t>
            </w:r>
          </w:p>
          <w:p w:rsidR="0044688B" w:rsidRPr="00CB111C" w:rsidRDefault="0044688B" w:rsidP="0044688B">
            <w:pPr>
              <w:pStyle w:val="Default"/>
              <w:rPr>
                <w:sz w:val="16"/>
                <w:szCs w:val="16"/>
              </w:rPr>
            </w:pPr>
            <w:r w:rsidRPr="00CB111C">
              <w:rPr>
                <w:sz w:val="16"/>
                <w:szCs w:val="16"/>
              </w:rPr>
              <w:t xml:space="preserve">обезбеђује адекватно чување и транспорт лабораторијских узорака </w:t>
            </w:r>
          </w:p>
          <w:p w:rsidR="0044688B" w:rsidRPr="00CB111C" w:rsidRDefault="0044688B" w:rsidP="004468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sr-Latn-CS"/>
              </w:rPr>
            </w:pPr>
          </w:p>
          <w:p w:rsidR="0044688B" w:rsidRPr="00CB111C" w:rsidRDefault="0044688B" w:rsidP="001637E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sr-Latn-CS" w:eastAsia="sr-Latn-CS"/>
              </w:rPr>
            </w:pPr>
            <w:r w:rsidRPr="00E1142A">
              <w:rPr>
                <w:sz w:val="16"/>
                <w:szCs w:val="16"/>
              </w:rPr>
              <w:t xml:space="preserve"> </w:t>
            </w:r>
          </w:p>
        </w:tc>
      </w:tr>
      <w:tr w:rsidR="0044688B" w:rsidRPr="00E1142A" w:rsidTr="005824E5">
        <w:trPr>
          <w:tblCellSpacing w:w="7" w:type="dxa"/>
        </w:trPr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688B" w:rsidRPr="00CB111C" w:rsidRDefault="0044688B" w:rsidP="001637E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sr-Latn-CS" w:eastAsia="sr-Latn-CS"/>
              </w:rPr>
            </w:pPr>
            <w:r w:rsidRPr="00CB111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9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688B" w:rsidRPr="00CB111C" w:rsidRDefault="0044688B" w:rsidP="001637E0">
            <w:pPr>
              <w:pStyle w:val="Default"/>
              <w:rPr>
                <w:sz w:val="16"/>
                <w:szCs w:val="16"/>
              </w:rPr>
            </w:pPr>
            <w:r w:rsidRPr="00CB111C">
              <w:rPr>
                <w:sz w:val="16"/>
                <w:szCs w:val="16"/>
              </w:rPr>
              <w:t xml:space="preserve">средње образовање. </w:t>
            </w:r>
          </w:p>
          <w:p w:rsidR="0044688B" w:rsidRPr="00CB111C" w:rsidRDefault="0044688B" w:rsidP="001637E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sr-Latn-CS" w:eastAsia="sr-Latn-CS"/>
              </w:rPr>
            </w:pPr>
          </w:p>
        </w:tc>
      </w:tr>
      <w:tr w:rsidR="0044688B" w:rsidRPr="00E1142A" w:rsidTr="005824E5">
        <w:trPr>
          <w:tblCellSpacing w:w="7" w:type="dxa"/>
        </w:trPr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688B" w:rsidRPr="00CB111C" w:rsidRDefault="0044688B" w:rsidP="001637E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sr-Latn-CS" w:eastAsia="sr-Latn-CS"/>
              </w:rPr>
            </w:pPr>
            <w:r w:rsidRPr="00CB111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9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688B" w:rsidRPr="00CB111C" w:rsidRDefault="0044688B" w:rsidP="001637E0">
            <w:pPr>
              <w:pStyle w:val="Default"/>
              <w:rPr>
                <w:sz w:val="16"/>
                <w:szCs w:val="16"/>
              </w:rPr>
            </w:pPr>
            <w:r w:rsidRPr="00CB111C">
              <w:rPr>
                <w:sz w:val="16"/>
                <w:szCs w:val="16"/>
              </w:rPr>
              <w:t xml:space="preserve"> </w:t>
            </w:r>
          </w:p>
          <w:p w:rsidR="0044688B" w:rsidRPr="00CB111C" w:rsidRDefault="0044688B" w:rsidP="0044688B">
            <w:pPr>
              <w:pStyle w:val="Default"/>
              <w:rPr>
                <w:sz w:val="16"/>
                <w:szCs w:val="16"/>
              </w:rPr>
            </w:pPr>
            <w:r w:rsidRPr="00CB111C">
              <w:rPr>
                <w:sz w:val="16"/>
                <w:szCs w:val="16"/>
              </w:rPr>
              <w:t xml:space="preserve">стручни испит, у складу са законом. </w:t>
            </w:r>
          </w:p>
          <w:p w:rsidR="0044688B" w:rsidRPr="00CB111C" w:rsidRDefault="0044688B" w:rsidP="001637E0">
            <w:pPr>
              <w:pStyle w:val="Default"/>
              <w:rPr>
                <w:sz w:val="16"/>
                <w:szCs w:val="16"/>
              </w:rPr>
            </w:pPr>
          </w:p>
        </w:tc>
      </w:tr>
      <w:tr w:rsidR="0044688B" w:rsidRPr="00E1142A" w:rsidTr="005824E5">
        <w:trPr>
          <w:tblCellSpacing w:w="7" w:type="dxa"/>
        </w:trPr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688B" w:rsidRPr="00CB111C" w:rsidRDefault="0044688B" w:rsidP="001637E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sr-Latn-CS" w:eastAsia="sr-Latn-CS"/>
              </w:rPr>
            </w:pPr>
            <w:r w:rsidRPr="00CB111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Latn-CS" w:eastAsia="sr-Latn-CS"/>
              </w:rPr>
              <w:t xml:space="preserve"> </w:t>
            </w:r>
            <w:r w:rsidRPr="00CB111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sr-Latn-CS"/>
              </w:rPr>
              <w:t>Б</w:t>
            </w:r>
            <w:r w:rsidRPr="00CB111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Latn-CS" w:eastAsia="sr-Latn-CS"/>
              </w:rPr>
              <w:t>рој извршилаца</w:t>
            </w:r>
          </w:p>
        </w:tc>
        <w:tc>
          <w:tcPr>
            <w:tcW w:w="89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688B" w:rsidRPr="00CB111C" w:rsidRDefault="0044688B" w:rsidP="001637E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</w:pPr>
            <w:r w:rsidRPr="00CB111C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5</w:t>
            </w:r>
          </w:p>
        </w:tc>
      </w:tr>
    </w:tbl>
    <w:p w:rsidR="0044688B" w:rsidRPr="0044688B" w:rsidRDefault="0044688B" w:rsidP="00E02C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10800" w:type="dxa"/>
        <w:tblCellSpacing w:w="7" w:type="dxa"/>
        <w:tblInd w:w="-136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800"/>
        <w:gridCol w:w="9000"/>
      </w:tblGrid>
      <w:tr w:rsidR="00E02CD6" w:rsidRPr="00E1142A" w:rsidTr="00CB111C">
        <w:trPr>
          <w:trHeight w:val="270"/>
          <w:tblCellSpacing w:w="7" w:type="dxa"/>
        </w:trPr>
        <w:tc>
          <w:tcPr>
            <w:tcW w:w="17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CD6" w:rsidRPr="00CB111C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sr-Latn-CS" w:eastAsia="sr-Latn-CS"/>
              </w:rPr>
            </w:pPr>
            <w:r w:rsidRPr="00CB111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Latn-CS" w:eastAsia="sr-Latn-CS"/>
              </w:rPr>
              <w:t>Назив радног места</w:t>
            </w:r>
          </w:p>
          <w:p w:rsidR="00E02CD6" w:rsidRPr="00CB111C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sr-Latn-CS" w:eastAsia="sr-Latn-CS"/>
              </w:rPr>
            </w:pPr>
          </w:p>
        </w:tc>
        <w:tc>
          <w:tcPr>
            <w:tcW w:w="89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CD6" w:rsidRPr="00737398" w:rsidRDefault="00E02CD6" w:rsidP="008204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sr-Latn-CS" w:eastAsia="sr-Latn-CS"/>
              </w:rPr>
            </w:pPr>
            <w:r w:rsidRPr="0073739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sr-Latn-CS" w:eastAsia="sr-Latn-CS"/>
              </w:rPr>
              <w:t>ПЕРАЧ ЛАБОРАТОРИЈСКОГ ПОСУЂА</w:t>
            </w:r>
          </w:p>
          <w:p w:rsidR="00E02CD6" w:rsidRPr="00CB111C" w:rsidRDefault="00E02CD6" w:rsidP="008204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sr-Latn-CS" w:eastAsia="sr-Latn-CS"/>
              </w:rPr>
            </w:pPr>
          </w:p>
        </w:tc>
      </w:tr>
      <w:tr w:rsidR="00E02CD6" w:rsidRPr="00E1142A" w:rsidTr="00CB111C">
        <w:trPr>
          <w:trHeight w:val="270"/>
          <w:tblCellSpacing w:w="7" w:type="dxa"/>
        </w:trPr>
        <w:tc>
          <w:tcPr>
            <w:tcW w:w="17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CD6" w:rsidRPr="00E1142A" w:rsidRDefault="00E02CD6" w:rsidP="008204F5">
            <w:pPr>
              <w:rPr>
                <w:sz w:val="16"/>
                <w:szCs w:val="16"/>
              </w:rPr>
            </w:pPr>
            <w:r w:rsidRPr="00CB111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sr-Latn-CS"/>
              </w:rPr>
              <w:t>Шифра радног места</w:t>
            </w:r>
          </w:p>
        </w:tc>
        <w:tc>
          <w:tcPr>
            <w:tcW w:w="89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CD6" w:rsidRPr="00E1142A" w:rsidRDefault="00E02CD6" w:rsidP="008204F5">
            <w:pPr>
              <w:rPr>
                <w:sz w:val="16"/>
                <w:szCs w:val="16"/>
              </w:rPr>
            </w:pPr>
            <w:r w:rsidRPr="00CB111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sr-Latn-CS"/>
              </w:rPr>
              <w:t>Z024200</w:t>
            </w:r>
          </w:p>
        </w:tc>
      </w:tr>
      <w:tr w:rsidR="00E02CD6" w:rsidRPr="00E1142A" w:rsidTr="00CB111C">
        <w:trPr>
          <w:trHeight w:val="270"/>
          <w:tblCellSpacing w:w="7" w:type="dxa"/>
        </w:trPr>
        <w:tc>
          <w:tcPr>
            <w:tcW w:w="17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CD6" w:rsidRPr="00CB111C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sr-Latn-CS" w:eastAsia="sr-Latn-CS"/>
              </w:rPr>
            </w:pPr>
          </w:p>
          <w:p w:rsidR="00E02CD6" w:rsidRPr="00CB111C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sr-Latn-CS" w:eastAsia="sr-Latn-CS"/>
              </w:rPr>
            </w:pPr>
          </w:p>
          <w:p w:rsidR="00E02CD6" w:rsidRPr="00CB111C" w:rsidRDefault="00E02CD6" w:rsidP="008204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sr-Latn-CS" w:eastAsia="sr-Latn-CS"/>
              </w:rPr>
            </w:pPr>
            <w:r w:rsidRPr="00CB111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Latn-CS" w:eastAsia="sr-Latn-CS"/>
              </w:rPr>
              <w:t>Општи типичним опис посла</w:t>
            </w:r>
          </w:p>
        </w:tc>
        <w:tc>
          <w:tcPr>
            <w:tcW w:w="89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CD6" w:rsidRPr="00CB111C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</w:pPr>
            <w:r w:rsidRPr="00CB111C">
              <w:rPr>
                <w:rFonts w:ascii="Times New Roman" w:eastAsia="Times New Roman" w:hAnsi="Times New Roman"/>
                <w:color w:val="000000"/>
                <w:sz w:val="16"/>
                <w:szCs w:val="16"/>
                <w:lang w:val="sr-Latn-CS" w:eastAsia="sr-Latn-CS"/>
              </w:rPr>
              <w:t xml:space="preserve">Опис посла: </w:t>
            </w:r>
          </w:p>
          <w:p w:rsidR="00E02CD6" w:rsidRPr="00CB111C" w:rsidRDefault="00E02CD6" w:rsidP="00FE3C5F">
            <w:pPr>
              <w:numPr>
                <w:ilvl w:val="0"/>
                <w:numId w:val="109"/>
              </w:num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sr-Latn-CS" w:eastAsia="sr-Latn-CS"/>
              </w:rPr>
            </w:pPr>
            <w:r w:rsidRPr="00CB111C">
              <w:rPr>
                <w:rFonts w:ascii="Times New Roman" w:eastAsia="Times New Roman" w:hAnsi="Times New Roman"/>
                <w:color w:val="000000"/>
                <w:sz w:val="16"/>
                <w:szCs w:val="16"/>
                <w:lang w:val="sr-Latn-CS" w:eastAsia="sr-Latn-CS"/>
              </w:rPr>
              <w:t>Врши послове прања,сушења лабораторијског посуђа;</w:t>
            </w:r>
          </w:p>
          <w:p w:rsidR="00E02CD6" w:rsidRPr="00CB111C" w:rsidRDefault="00E02CD6" w:rsidP="00FE3C5F">
            <w:pPr>
              <w:numPr>
                <w:ilvl w:val="0"/>
                <w:numId w:val="109"/>
              </w:num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sr-Latn-CS" w:eastAsia="sr-Latn-CS"/>
              </w:rPr>
            </w:pPr>
            <w:r w:rsidRPr="00CB111C">
              <w:rPr>
                <w:rFonts w:ascii="Times New Roman" w:eastAsia="Times New Roman" w:hAnsi="Times New Roman"/>
                <w:color w:val="000000"/>
                <w:sz w:val="16"/>
                <w:szCs w:val="16"/>
                <w:lang w:val="sr-Latn-CS" w:eastAsia="sr-Latn-CS"/>
              </w:rPr>
              <w:t>Врши распоређивање лабораторијског посуђа по месту употребе;</w:t>
            </w:r>
          </w:p>
          <w:p w:rsidR="00E02CD6" w:rsidRPr="00CB111C" w:rsidRDefault="00E02CD6" w:rsidP="00FE3C5F">
            <w:pPr>
              <w:numPr>
                <w:ilvl w:val="0"/>
                <w:numId w:val="109"/>
              </w:num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sr-Latn-CS" w:eastAsia="sr-Latn-CS"/>
              </w:rPr>
            </w:pPr>
            <w:r w:rsidRPr="00CB111C">
              <w:rPr>
                <w:rFonts w:ascii="Times New Roman" w:eastAsia="Times New Roman" w:hAnsi="Times New Roman"/>
                <w:color w:val="000000"/>
                <w:sz w:val="16"/>
                <w:szCs w:val="16"/>
                <w:lang w:val="sr-Latn-CS" w:eastAsia="sr-Latn-CS"/>
              </w:rPr>
              <w:t>Одржава хигијену радних површина у лабораторији;</w:t>
            </w:r>
          </w:p>
          <w:p w:rsidR="00E02CD6" w:rsidRPr="00CB111C" w:rsidRDefault="00E02CD6" w:rsidP="00FE3C5F">
            <w:pPr>
              <w:numPr>
                <w:ilvl w:val="0"/>
                <w:numId w:val="109"/>
              </w:num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sr-Latn-CS" w:eastAsia="sr-Latn-CS"/>
              </w:rPr>
            </w:pPr>
            <w:r w:rsidRPr="00CB111C">
              <w:rPr>
                <w:rFonts w:ascii="Times New Roman" w:eastAsia="Times New Roman" w:hAnsi="Times New Roman"/>
                <w:color w:val="000000"/>
                <w:sz w:val="16"/>
                <w:szCs w:val="16"/>
                <w:lang w:val="sr-Latn-CS" w:eastAsia="sr-Latn-CS"/>
              </w:rPr>
              <w:t>Уклања продукте рада у лабораторији на прописани начин;</w:t>
            </w:r>
          </w:p>
        </w:tc>
      </w:tr>
      <w:tr w:rsidR="00E02CD6" w:rsidRPr="00E1142A" w:rsidTr="00CB111C">
        <w:trPr>
          <w:tblCellSpacing w:w="7" w:type="dxa"/>
        </w:trPr>
        <w:tc>
          <w:tcPr>
            <w:tcW w:w="17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CD6" w:rsidRPr="00CB111C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sr-Latn-CS" w:eastAsia="sr-Latn-CS"/>
              </w:rPr>
            </w:pPr>
            <w:r w:rsidRPr="00CB111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Latn-CS" w:eastAsia="sr-Latn-CS"/>
              </w:rPr>
              <w:t>Стручна спрема образовање</w:t>
            </w:r>
          </w:p>
        </w:tc>
        <w:tc>
          <w:tcPr>
            <w:tcW w:w="89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CD6" w:rsidRPr="00CB111C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sr-Latn-CS" w:eastAsia="sr-Latn-CS"/>
              </w:rPr>
            </w:pPr>
            <w:r w:rsidRPr="00CB111C">
              <w:rPr>
                <w:rFonts w:ascii="Times New Roman" w:eastAsia="Times New Roman" w:hAnsi="Times New Roman"/>
                <w:color w:val="000000"/>
                <w:sz w:val="16"/>
                <w:szCs w:val="16"/>
                <w:lang w:val="sr-Latn-CS" w:eastAsia="sr-Latn-CS"/>
              </w:rPr>
              <w:t>Основно образовање</w:t>
            </w:r>
          </w:p>
          <w:p w:rsidR="00E02CD6" w:rsidRPr="00CB111C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sr-Latn-CS" w:eastAsia="sr-Latn-CS"/>
              </w:rPr>
            </w:pPr>
          </w:p>
        </w:tc>
      </w:tr>
      <w:tr w:rsidR="00E02CD6" w:rsidRPr="00E1142A" w:rsidTr="00CB111C">
        <w:trPr>
          <w:tblCellSpacing w:w="7" w:type="dxa"/>
        </w:trPr>
        <w:tc>
          <w:tcPr>
            <w:tcW w:w="17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CD6" w:rsidRPr="00CB111C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sr-Latn-CS" w:eastAsia="sr-Latn-CS"/>
              </w:rPr>
            </w:pPr>
            <w:r w:rsidRPr="00CB111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Latn-CS" w:eastAsia="sr-Latn-CS"/>
              </w:rPr>
              <w:t>Додатна знања и испити/радно искуство</w:t>
            </w:r>
          </w:p>
        </w:tc>
        <w:tc>
          <w:tcPr>
            <w:tcW w:w="89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CD6" w:rsidRPr="00CB111C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sr-Latn-CS" w:eastAsia="sr-Latn-CS"/>
              </w:rPr>
            </w:pPr>
          </w:p>
        </w:tc>
      </w:tr>
      <w:tr w:rsidR="00E02CD6" w:rsidRPr="00E1142A" w:rsidTr="00CB111C">
        <w:trPr>
          <w:tblCellSpacing w:w="7" w:type="dxa"/>
        </w:trPr>
        <w:tc>
          <w:tcPr>
            <w:tcW w:w="17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CD6" w:rsidRPr="00CB111C" w:rsidRDefault="00E02CD6" w:rsidP="008204F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sr-Latn-CS" w:eastAsia="sr-Latn-CS"/>
              </w:rPr>
            </w:pPr>
            <w:r w:rsidRPr="00CB111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Latn-CS" w:eastAsia="sr-Latn-CS"/>
              </w:rPr>
              <w:t>Постојећи број извршилаца</w:t>
            </w:r>
          </w:p>
        </w:tc>
        <w:tc>
          <w:tcPr>
            <w:tcW w:w="89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CD6" w:rsidRPr="00CB111C" w:rsidRDefault="00E152F0" w:rsidP="008204F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</w:pPr>
            <w:r w:rsidRPr="00CB111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sr-Latn-CS"/>
              </w:rPr>
              <w:t>2</w:t>
            </w:r>
          </w:p>
        </w:tc>
      </w:tr>
    </w:tbl>
    <w:p w:rsidR="00B05B52" w:rsidRPr="005824E5" w:rsidRDefault="00B05B52" w:rsidP="000E4D1A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638" w:type="dxa"/>
        <w:tblInd w:w="-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0"/>
        <w:gridCol w:w="1818"/>
        <w:gridCol w:w="850"/>
        <w:gridCol w:w="1792"/>
        <w:gridCol w:w="5408"/>
      </w:tblGrid>
      <w:tr w:rsidR="001C4CF7" w:rsidRPr="00E1142A" w:rsidTr="005824E5">
        <w:trPr>
          <w:trHeight w:val="250"/>
        </w:trPr>
        <w:tc>
          <w:tcPr>
            <w:tcW w:w="10638" w:type="dxa"/>
            <w:gridSpan w:val="5"/>
            <w:tcBorders>
              <w:right w:val="double" w:sz="4" w:space="0" w:color="auto"/>
            </w:tcBorders>
            <w:shd w:val="clear" w:color="000000" w:fill="FFFF00"/>
            <w:noWrap/>
            <w:vAlign w:val="center"/>
            <w:hideMark/>
          </w:tcPr>
          <w:p w:rsidR="001C4CF7" w:rsidRPr="00E1142A" w:rsidRDefault="001C4CF7" w:rsidP="00465374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  <w:lang w:val="sr-Cyrl-CS"/>
              </w:rPr>
            </w:pPr>
            <w:r w:rsidRPr="00E1142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      </w:t>
            </w:r>
            <w:r w:rsidR="0051202F" w:rsidRPr="00E1142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2.</w:t>
            </w:r>
            <w:r w:rsidR="004C294E" w:rsidRPr="00E1142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18.</w:t>
            </w:r>
            <w:r w:rsidRPr="00E1142A"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  <w:t xml:space="preserve"> Служба за анестезиологију са реаниматологијом</w:t>
            </w:r>
          </w:p>
          <w:p w:rsidR="001C4CF7" w:rsidRPr="00E1142A" w:rsidRDefault="001C4CF7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</w:p>
        </w:tc>
      </w:tr>
      <w:tr w:rsidR="00737398" w:rsidRPr="00E1142A" w:rsidTr="0002229D">
        <w:trPr>
          <w:trHeight w:val="250"/>
        </w:trPr>
        <w:tc>
          <w:tcPr>
            <w:tcW w:w="770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  Р.бр.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Назив радног места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Бр. изврш.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Стручна спрема</w:t>
            </w:r>
          </w:p>
        </w:tc>
        <w:tc>
          <w:tcPr>
            <w:tcW w:w="5408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Посебни услови</w:t>
            </w:r>
          </w:p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   Напомена</w:t>
            </w:r>
          </w:p>
        </w:tc>
      </w:tr>
      <w:tr w:rsidR="00737398" w:rsidRPr="00E1142A" w:rsidTr="0002229D">
        <w:trPr>
          <w:trHeight w:val="250"/>
        </w:trPr>
        <w:tc>
          <w:tcPr>
            <w:tcW w:w="770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1.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37398" w:rsidRPr="00E1142A" w:rsidRDefault="0073739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у интезивниј нези нивоа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II</w:t>
            </w: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-Начелник службе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7.степен - Мед.фак. </w:t>
            </w:r>
          </w:p>
        </w:tc>
        <w:tc>
          <w:tcPr>
            <w:tcW w:w="5408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анестезиологије са реаниматологијом  ;</w:t>
            </w:r>
          </w:p>
          <w:p w:rsidR="00737398" w:rsidRPr="00E1142A" w:rsidRDefault="00737398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737398" w:rsidRPr="00E1142A" w:rsidTr="0002229D">
        <w:trPr>
          <w:trHeight w:val="250"/>
        </w:trPr>
        <w:tc>
          <w:tcPr>
            <w:tcW w:w="770" w:type="dxa"/>
            <w:shd w:val="clear" w:color="auto" w:fill="auto"/>
            <w:noWrap/>
            <w:vAlign w:val="center"/>
            <w:hideMark/>
          </w:tcPr>
          <w:p w:rsidR="00737398" w:rsidRPr="005977D4" w:rsidRDefault="005977D4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у интезивниј нези нивоа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II</w:t>
            </w: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- шеф одсека за анестезиологију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7.степен - Мед.фак. </w:t>
            </w:r>
          </w:p>
        </w:tc>
        <w:tc>
          <w:tcPr>
            <w:tcW w:w="5408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анестезиологије са реаниматологијом  ;</w:t>
            </w:r>
          </w:p>
          <w:p w:rsidR="00737398" w:rsidRPr="00E1142A" w:rsidRDefault="00737398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737398" w:rsidRPr="00E1142A" w:rsidTr="0002229D">
        <w:trPr>
          <w:trHeight w:val="250"/>
        </w:trPr>
        <w:tc>
          <w:tcPr>
            <w:tcW w:w="770" w:type="dxa"/>
            <w:shd w:val="clear" w:color="auto" w:fill="auto"/>
            <w:noWrap/>
            <w:vAlign w:val="center"/>
            <w:hideMark/>
          </w:tcPr>
          <w:p w:rsidR="00737398" w:rsidRPr="005977D4" w:rsidRDefault="005977D4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у интезивниј нези нивоа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II</w:t>
            </w: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- шеф одсека за интензивно лечење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7.степен - Мед.фак. </w:t>
            </w:r>
          </w:p>
        </w:tc>
        <w:tc>
          <w:tcPr>
            <w:tcW w:w="5408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анестезиологије са реаниматологијом  ;</w:t>
            </w:r>
          </w:p>
          <w:p w:rsidR="00737398" w:rsidRPr="00E1142A" w:rsidRDefault="00737398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737398" w:rsidRPr="00E1142A" w:rsidTr="0002229D">
        <w:trPr>
          <w:trHeight w:val="250"/>
        </w:trPr>
        <w:tc>
          <w:tcPr>
            <w:tcW w:w="770" w:type="dxa"/>
            <w:shd w:val="clear" w:color="auto" w:fill="auto"/>
            <w:noWrap/>
            <w:vAlign w:val="center"/>
            <w:hideMark/>
          </w:tcPr>
          <w:p w:rsidR="00737398" w:rsidRPr="005977D4" w:rsidRDefault="005977D4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у интезивниј нези нивоа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II</w:t>
            </w: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- шеф одсека за  специјалистичко консултативну делатност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7.степен - Мед.фак. </w:t>
            </w:r>
          </w:p>
        </w:tc>
        <w:tc>
          <w:tcPr>
            <w:tcW w:w="5408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анестезиологије са реаниматологијом  ;</w:t>
            </w:r>
          </w:p>
          <w:p w:rsidR="00737398" w:rsidRPr="00E1142A" w:rsidRDefault="00737398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737398" w:rsidRPr="00E1142A" w:rsidTr="0002229D">
        <w:trPr>
          <w:trHeight w:val="250"/>
        </w:trPr>
        <w:tc>
          <w:tcPr>
            <w:tcW w:w="770" w:type="dxa"/>
            <w:shd w:val="clear" w:color="auto" w:fill="auto"/>
            <w:noWrap/>
            <w:vAlign w:val="center"/>
            <w:hideMark/>
          </w:tcPr>
          <w:p w:rsidR="00737398" w:rsidRPr="00E1142A" w:rsidRDefault="005977D4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737398" w:rsidRPr="00E1142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Доктор медицине специјалиста анестезиологије са реаниматологијом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na</w:t>
            </w: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интензивној нези нивоа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II</w:t>
            </w: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субспецијалиста клиничке фармакологије  - шеф одсека за клиничку фармакологију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408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737398" w:rsidRPr="00E1142A" w:rsidRDefault="00737398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специјалистички испит из анестезиологије са реаниматологијом и субспецијалистички испит из  клиничке фармакологије  </w:t>
            </w:r>
          </w:p>
        </w:tc>
      </w:tr>
      <w:tr w:rsidR="00737398" w:rsidRPr="00E1142A" w:rsidTr="0002229D">
        <w:trPr>
          <w:trHeight w:val="250"/>
        </w:trPr>
        <w:tc>
          <w:tcPr>
            <w:tcW w:w="770" w:type="dxa"/>
            <w:shd w:val="clear" w:color="auto" w:fill="auto"/>
            <w:noWrap/>
            <w:vAlign w:val="center"/>
            <w:hideMark/>
          </w:tcPr>
          <w:p w:rsidR="00737398" w:rsidRPr="005977D4" w:rsidRDefault="005977D4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у интезивниј нези нивоа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II</w:t>
            </w: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- шеф одсека за  терапију бола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7.степен - Мед.фак. </w:t>
            </w:r>
          </w:p>
        </w:tc>
        <w:tc>
          <w:tcPr>
            <w:tcW w:w="5408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анестезиологије са реаниматологијом  ;</w:t>
            </w:r>
          </w:p>
          <w:p w:rsidR="00737398" w:rsidRPr="00E1142A" w:rsidRDefault="00737398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737398" w:rsidRPr="00E1142A" w:rsidTr="0002229D">
        <w:trPr>
          <w:trHeight w:val="250"/>
        </w:trPr>
        <w:tc>
          <w:tcPr>
            <w:tcW w:w="770" w:type="dxa"/>
            <w:shd w:val="clear" w:color="auto" w:fill="auto"/>
            <w:noWrap/>
            <w:vAlign w:val="center"/>
            <w:hideMark/>
          </w:tcPr>
          <w:p w:rsidR="00737398" w:rsidRPr="00E1142A" w:rsidRDefault="005977D4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у интезивниј нези нивоа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II</w:t>
            </w: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408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737398" w:rsidRPr="00E1142A" w:rsidRDefault="00737398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анестезиологије са реаниматологијом</w:t>
            </w:r>
          </w:p>
        </w:tc>
      </w:tr>
      <w:tr w:rsidR="00737398" w:rsidRPr="00E1142A" w:rsidTr="0002229D">
        <w:trPr>
          <w:trHeight w:val="250"/>
        </w:trPr>
        <w:tc>
          <w:tcPr>
            <w:tcW w:w="770" w:type="dxa"/>
            <w:shd w:val="clear" w:color="auto" w:fill="auto"/>
            <w:noWrap/>
            <w:vAlign w:val="center"/>
            <w:hideMark/>
          </w:tcPr>
          <w:p w:rsidR="00737398" w:rsidRPr="00E1142A" w:rsidRDefault="005977D4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8</w:t>
            </w:r>
            <w:r w:rsidR="00737398"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Доктор медицине на специјализацији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408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737398" w:rsidRPr="00E1142A" w:rsidRDefault="00737398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737398" w:rsidRPr="00E1142A" w:rsidTr="0002229D">
        <w:trPr>
          <w:trHeight w:val="250"/>
        </w:trPr>
        <w:tc>
          <w:tcPr>
            <w:tcW w:w="770" w:type="dxa"/>
            <w:shd w:val="clear" w:color="auto" w:fill="auto"/>
            <w:noWrap/>
            <w:vAlign w:val="center"/>
            <w:hideMark/>
          </w:tcPr>
          <w:p w:rsidR="00737398" w:rsidRPr="00E1142A" w:rsidRDefault="005977D4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9.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Доктор медицине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408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737398" w:rsidRPr="00E1142A" w:rsidRDefault="00737398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737398" w:rsidRPr="00E1142A" w:rsidTr="0002229D">
        <w:trPr>
          <w:trHeight w:val="250"/>
        </w:trPr>
        <w:tc>
          <w:tcPr>
            <w:tcW w:w="770" w:type="dxa"/>
            <w:shd w:val="clear" w:color="auto" w:fill="auto"/>
            <w:noWrap/>
            <w:vAlign w:val="center"/>
            <w:hideMark/>
          </w:tcPr>
          <w:p w:rsidR="00737398" w:rsidRPr="00E1142A" w:rsidRDefault="005977D4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10.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Медицинска сестра/техничар у интезивној нези ноивоа II Главна сестра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'техничар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 службе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.степен -Мед.школа</w:t>
            </w:r>
          </w:p>
        </w:tc>
        <w:tc>
          <w:tcPr>
            <w:tcW w:w="5408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737398" w:rsidRPr="00E1142A" w:rsidRDefault="00737398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медицинске сестре / техничара.</w:t>
            </w:r>
          </w:p>
        </w:tc>
      </w:tr>
      <w:tr w:rsidR="00737398" w:rsidRPr="00E1142A" w:rsidTr="0002229D">
        <w:trPr>
          <w:trHeight w:val="250"/>
        </w:trPr>
        <w:tc>
          <w:tcPr>
            <w:tcW w:w="770" w:type="dxa"/>
            <w:shd w:val="clear" w:color="auto" w:fill="auto"/>
            <w:noWrap/>
            <w:vAlign w:val="center"/>
            <w:hideMark/>
          </w:tcPr>
          <w:p w:rsidR="00737398" w:rsidRPr="00E1142A" w:rsidRDefault="005977D4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</w:t>
            </w:r>
            <w:r w:rsidR="00737398" w:rsidRPr="00E1142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737398" w:rsidRPr="008A5675" w:rsidRDefault="0073739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Виши медицински /техничар у интезивној нези ноивоа II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6 степен - Виша или мед.шк.</w:t>
            </w:r>
          </w:p>
        </w:tc>
        <w:tc>
          <w:tcPr>
            <w:tcW w:w="5408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</w:t>
            </w:r>
          </w:p>
          <w:p w:rsidR="00737398" w:rsidRPr="00E1142A" w:rsidRDefault="00737398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 три године радног искуства  у звању медицинске сестре / техничара звању више, односно струковне медицинске сестре.</w:t>
            </w:r>
          </w:p>
        </w:tc>
      </w:tr>
      <w:tr w:rsidR="00737398" w:rsidRPr="00E1142A" w:rsidTr="0002229D">
        <w:trPr>
          <w:trHeight w:val="250"/>
        </w:trPr>
        <w:tc>
          <w:tcPr>
            <w:tcW w:w="770" w:type="dxa"/>
            <w:shd w:val="clear" w:color="auto" w:fill="auto"/>
            <w:noWrap/>
            <w:vAlign w:val="center"/>
            <w:hideMark/>
          </w:tcPr>
          <w:p w:rsidR="00737398" w:rsidRPr="00E1142A" w:rsidRDefault="005977D4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12</w:t>
            </w:r>
            <w:r w:rsidR="00737398" w:rsidRPr="00E1142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Медицинска сестра/техничар у интезивној нези ноивоа II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22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.степен -Мед.школа</w:t>
            </w:r>
          </w:p>
        </w:tc>
        <w:tc>
          <w:tcPr>
            <w:tcW w:w="5408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737398" w:rsidRPr="00E1142A" w:rsidRDefault="00737398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737398" w:rsidRPr="00E1142A" w:rsidRDefault="00737398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медицинске сестре / техничара.</w:t>
            </w:r>
          </w:p>
        </w:tc>
      </w:tr>
    </w:tbl>
    <w:p w:rsidR="001C4CF7" w:rsidRPr="00916968" w:rsidRDefault="001C4CF7" w:rsidP="001C4CF7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1070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752"/>
      </w:tblGrid>
      <w:tr w:rsidR="001C4CF7" w:rsidRPr="00E1142A" w:rsidTr="00E1142A">
        <w:trPr>
          <w:trHeight w:val="526"/>
        </w:trPr>
        <w:tc>
          <w:tcPr>
            <w:tcW w:w="2318" w:type="dxa"/>
          </w:tcPr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752" w:type="dxa"/>
          </w:tcPr>
          <w:p w:rsidR="001C4CF7" w:rsidRPr="00E1142A" w:rsidRDefault="001C4CF7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ДОКТОР МЕДИЦИНЕ </w:t>
            </w:r>
            <w:r w:rsidR="00916968" w:rsidRPr="00E1142A">
              <w:rPr>
                <w:rFonts w:ascii="Times New Roman" w:hAnsi="Times New Roman"/>
                <w:b/>
                <w:sz w:val="20"/>
                <w:szCs w:val="20"/>
              </w:rPr>
              <w:t>СУБ</w:t>
            </w: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СПЕЦИЈАЛИСТА У ИНТЕЗИВНОЈ НЕЗИ НИВОА   II–</w:t>
            </w:r>
          </w:p>
          <w:p w:rsidR="001C4CF7" w:rsidRPr="00E1142A" w:rsidRDefault="001C4CF7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начелник службе</w:t>
            </w:r>
          </w:p>
          <w:p w:rsidR="001C4CF7" w:rsidRPr="00E1142A" w:rsidRDefault="001C4CF7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916968" w:rsidRPr="00E1142A" w:rsidTr="00E1142A">
        <w:trPr>
          <w:trHeight w:val="526"/>
        </w:trPr>
        <w:tc>
          <w:tcPr>
            <w:tcW w:w="2318" w:type="dxa"/>
          </w:tcPr>
          <w:p w:rsidR="00916968" w:rsidRPr="00E1142A" w:rsidRDefault="0091696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752" w:type="dxa"/>
          </w:tcPr>
          <w:p w:rsidR="00916968" w:rsidRPr="00E1142A" w:rsidRDefault="0091696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E5E5E3"/>
              </w:rPr>
              <w:t>Z030110</w:t>
            </w:r>
          </w:p>
        </w:tc>
      </w:tr>
      <w:tr w:rsidR="001C4CF7" w:rsidRPr="00E1142A" w:rsidTr="00E1142A">
        <w:trPr>
          <w:trHeight w:val="488"/>
        </w:trPr>
        <w:tc>
          <w:tcPr>
            <w:tcW w:w="2318" w:type="dxa"/>
          </w:tcPr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752" w:type="dxa"/>
          </w:tcPr>
          <w:p w:rsidR="001C4CF7" w:rsidRPr="00E1142A" w:rsidRDefault="001C4CF7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1C4CF7" w:rsidRPr="00E1142A" w:rsidRDefault="001C4CF7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C4CF7" w:rsidRPr="00E1142A" w:rsidRDefault="001C4CF7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Обавља послове из домена своје специјалности; организује и руководи радом своје организационе јединице; стара се и одговара за стручно, квалитетно и благовремено извршавање послова и задатака; одговоран је за стручни рад организационе јединице; стара се о извршењу Плана рада организационе јединице у свим његовим сегментима и предузима мере за његово спровођење; врши контролу спровођења Програма унапређења квалитета рада; организује и спроводи стручни надзор над радом здравствених и других радника организационе јединице; утврђује оперативни распоред рада: распоред дежурства, приправности, консултација, распоред запослених у сменском раду и др; предлаже годишњи план рада организационе јединице у свим сегментима плана, план стручног усавршавања, план коришћења годишњих одмора; даје сагласност на све захтеве запослених за остваривање права из радног односа; потписује захтеве за набавку основних средстава и инвентара, захтеве за текуће и инвестиционо одржавање објекта и опреме, требовање лекова, медицинског и другог потрошног материјала; учествује у раду стручног колегијума; </w:t>
            </w:r>
          </w:p>
          <w:p w:rsidR="001C4CF7" w:rsidRPr="00E1142A" w:rsidRDefault="001C4CF7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по утврђеном распореду води главну визиту, а код оперативних служби израђује оперативни програм; одговоран је за правилно и уредно вођење медицинске документације; координира рад одсека у оквиру своје организационе јединице; координира и утиче на развој добре сарадње са другим организационим јединицама; организује начин саопштавања потребних информација о стању пацијената; 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о спровођењу стручног рада у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својој организационој јединици; стара се да односи здравствених радника према корисницима услуга – пацијентима буду хумани и коректни; организује и контролише спровођење мера превенције од интрахоспиталних инфекција; саставља предлоге плана рада и плана набавки, одговоран је за спровођење и извршење утврђеног  плана рада и плана набавки; организује и контролише обуку приправника и специјализаната; брине о стручном усавршавању и континуираној едукацији запослених; стара се о спровођењу постојећих и увођењу нових дијагностичких и терапијских метода; стара се да запослени, у процесу рада, примењују прописане мере за безбедан и здрав рад, да наменски користе средства за рад, да користе прописана средства и опрему за личну заштиту на раду и да са њима пажљиво рукују; стара се о мерама извршења и показатељима квалитета заштите; спроводи утврђену пословну политику установе; одговоран је за спровођење Одлука, Наредби и Закључака стручних органа, органа управљања и директора установе; стара се о правилној примени прописа и општих аката и одговара за законитост рада своје организационе јединице; 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дговоран је за спровођење хигијенско – техничке заштите, санитарно – хигијенских и других прописа који се односе на организациону јединицу.</w:t>
            </w:r>
          </w:p>
          <w:p w:rsidR="001C4CF7" w:rsidRPr="00E1142A" w:rsidRDefault="001C4CF7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1C4CF7" w:rsidRPr="00E1142A" w:rsidRDefault="001C4CF7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.</w:t>
            </w:r>
          </w:p>
          <w:p w:rsidR="001C4CF7" w:rsidRPr="00E1142A" w:rsidRDefault="001C4CF7" w:rsidP="0091696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За свој рад одговоран је  Управнику ОЈ Опште болнице Врање   и директору</w:t>
            </w:r>
            <w:r w:rsidR="00916968"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Здравственог центра Врање</w:t>
            </w:r>
          </w:p>
        </w:tc>
      </w:tr>
      <w:tr w:rsidR="001C4CF7" w:rsidRPr="00E1142A" w:rsidTr="00E1142A">
        <w:tc>
          <w:tcPr>
            <w:tcW w:w="2318" w:type="dxa"/>
          </w:tcPr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752" w:type="dxa"/>
          </w:tcPr>
          <w:p w:rsidR="001C4CF7" w:rsidRPr="00E1142A" w:rsidRDefault="001C4CF7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образовање:</w:t>
            </w:r>
          </w:p>
          <w:p w:rsidR="001C4CF7" w:rsidRPr="00E1142A" w:rsidRDefault="001C4CF7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на интегрисаним академским студијама из области медицине, по пропису који уређује високо образовање, почев од 10. септембра 2005. године и завршена специјализација </w:t>
            </w:r>
            <w:r w:rsidR="00916968" w:rsidRPr="00E1142A">
              <w:rPr>
                <w:rFonts w:ascii="Times New Roman" w:hAnsi="Times New Roman"/>
                <w:sz w:val="20"/>
                <w:szCs w:val="20"/>
              </w:rPr>
              <w:t>и ужа специјализација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из анестезиологије са реаниматологијом,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1C4CF7" w:rsidRPr="00E1142A" w:rsidRDefault="001C4CF7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на основним студијама  из области медицине у трајању од најмање пет година по пропису који је уређивао високо образовање до 10. септембра 2005. године и завршена специјализација из анестезиологије са реаниматологијом </w:t>
            </w:r>
            <w:r w:rsidR="00916968" w:rsidRPr="00E1142A">
              <w:rPr>
                <w:rFonts w:ascii="Times New Roman" w:hAnsi="Times New Roman"/>
                <w:sz w:val="20"/>
                <w:szCs w:val="20"/>
              </w:rPr>
              <w:t xml:space="preserve"> и ужа специјализација из клиничке фармакологије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1C4CF7" w:rsidRPr="00E1142A" w:rsidRDefault="001C4CF7" w:rsidP="00E1142A">
            <w:pPr>
              <w:pStyle w:val="ListParagraph"/>
              <w:spacing w:after="0" w:line="240" w:lineRule="auto"/>
              <w:ind w:left="756"/>
              <w:jc w:val="right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1C4CF7" w:rsidRPr="00E1142A" w:rsidTr="00E1142A">
        <w:tc>
          <w:tcPr>
            <w:tcW w:w="2318" w:type="dxa"/>
          </w:tcPr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752" w:type="dxa"/>
          </w:tcPr>
          <w:p w:rsidR="001C4CF7" w:rsidRPr="00E1142A" w:rsidRDefault="001C4CF7" w:rsidP="00E1142A">
            <w:pPr>
              <w:numPr>
                <w:ilvl w:val="0"/>
                <w:numId w:val="46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1C4CF7" w:rsidRPr="00E1142A" w:rsidRDefault="001C4CF7" w:rsidP="00E1142A">
            <w:pPr>
              <w:numPr>
                <w:ilvl w:val="0"/>
                <w:numId w:val="46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1C4CF7" w:rsidRPr="00E1142A" w:rsidRDefault="001C4CF7" w:rsidP="00E1142A">
            <w:pPr>
              <w:numPr>
                <w:ilvl w:val="0"/>
                <w:numId w:val="46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специјалистички испит;</w:t>
            </w:r>
          </w:p>
          <w:p w:rsidR="001C4CF7" w:rsidRPr="00E1142A" w:rsidRDefault="001C4CF7" w:rsidP="00E1142A">
            <w:pPr>
              <w:numPr>
                <w:ilvl w:val="0"/>
                <w:numId w:val="47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четири године и шест месеци радног искуства у звању доктора медицине</w:t>
            </w:r>
          </w:p>
          <w:p w:rsidR="001C4CF7" w:rsidRPr="00E1142A" w:rsidRDefault="001C4CF7" w:rsidP="00E1142A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</w:tr>
      <w:tr w:rsidR="001C4CF7" w:rsidRPr="00E1142A" w:rsidTr="00E1142A">
        <w:tc>
          <w:tcPr>
            <w:tcW w:w="2318" w:type="dxa"/>
          </w:tcPr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752" w:type="dxa"/>
          </w:tcPr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1C4CF7" w:rsidRPr="00FF41C5" w:rsidRDefault="001C4CF7" w:rsidP="001C4CF7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1070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752"/>
      </w:tblGrid>
      <w:tr w:rsidR="001C4CF7" w:rsidRPr="00E1142A" w:rsidTr="00E1142A">
        <w:trPr>
          <w:trHeight w:val="526"/>
        </w:trPr>
        <w:tc>
          <w:tcPr>
            <w:tcW w:w="2318" w:type="dxa"/>
          </w:tcPr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752" w:type="dxa"/>
          </w:tcPr>
          <w:p w:rsidR="001C4CF7" w:rsidRPr="00E1142A" w:rsidRDefault="001C4CF7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ДОКТОР МЕДИЦИНЕ СПЕЦИЈАЛИСТА У ИНТЕЗИВНОЈ НЕЗИ НИВОА II</w:t>
            </w:r>
          </w:p>
          <w:p w:rsidR="001C4CF7" w:rsidRPr="00E1142A" w:rsidRDefault="001C4CF7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ШЕФ ОДСЕКА У СЛУЖБИ ЗА АНЕСТЕЗИОЛОГИЈУ СА РЕАНИМАТОЛОГИЈОМ</w:t>
            </w:r>
          </w:p>
          <w:p w:rsidR="00916968" w:rsidRPr="00E1142A" w:rsidRDefault="001C4CF7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шеф одсека за </w:t>
            </w:r>
            <w:r w:rsidR="00916968"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анестезиологију, </w:t>
            </w:r>
          </w:p>
          <w:p w:rsidR="00916968" w:rsidRPr="00E1142A" w:rsidRDefault="00916968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шеф одсека за интензивно лечење, </w:t>
            </w:r>
          </w:p>
          <w:p w:rsidR="00916968" w:rsidRPr="00E1142A" w:rsidRDefault="00916968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шеф одсека за специјалистичко-консултативну делатност,</w:t>
            </w:r>
          </w:p>
          <w:p w:rsidR="00916968" w:rsidRPr="00E1142A" w:rsidRDefault="00916968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шеф одсека за клинички фармакологију, </w:t>
            </w:r>
          </w:p>
          <w:p w:rsidR="001C4CF7" w:rsidRPr="00E1142A" w:rsidRDefault="00916968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шеф одсека за терапију </w:t>
            </w:r>
          </w:p>
        </w:tc>
      </w:tr>
      <w:tr w:rsidR="00916968" w:rsidRPr="00E1142A" w:rsidTr="00E1142A">
        <w:trPr>
          <w:trHeight w:val="526"/>
        </w:trPr>
        <w:tc>
          <w:tcPr>
            <w:tcW w:w="2318" w:type="dxa"/>
          </w:tcPr>
          <w:p w:rsidR="00916968" w:rsidRPr="00E1142A" w:rsidRDefault="0091696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752" w:type="dxa"/>
          </w:tcPr>
          <w:p w:rsidR="00916968" w:rsidRPr="00E1142A" w:rsidRDefault="0091696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ZO30310</w:t>
            </w:r>
          </w:p>
        </w:tc>
      </w:tr>
      <w:tr w:rsidR="001C4CF7" w:rsidRPr="00E1142A" w:rsidTr="00E1142A">
        <w:trPr>
          <w:trHeight w:val="488"/>
        </w:trPr>
        <w:tc>
          <w:tcPr>
            <w:tcW w:w="2318" w:type="dxa"/>
          </w:tcPr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752" w:type="dxa"/>
          </w:tcPr>
          <w:p w:rsidR="001C4CF7" w:rsidRPr="00E1142A" w:rsidRDefault="001C4CF7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1C4CF7" w:rsidRPr="00E1142A" w:rsidRDefault="001C4CF7" w:rsidP="00465374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1C4CF7" w:rsidRPr="00E1142A" w:rsidRDefault="001C4CF7" w:rsidP="00465374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Руководи стручним и организационим пословима одсека, односно организује и координира рад одсека и стара се о извршењу послова и задатака у оквиру одсека.</w:t>
            </w:r>
          </w:p>
          <w:p w:rsidR="001C4CF7" w:rsidRPr="00E1142A" w:rsidRDefault="001C4CF7" w:rsidP="00465374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Координира дијагностички и терапијски рад одсека, врши распоред лекара и осталих радника на послове и радне задатке у оквиру одсека. </w:t>
            </w:r>
          </w:p>
          <w:p w:rsidR="00356438" w:rsidRPr="00E1142A" w:rsidRDefault="001C4CF7" w:rsidP="00465374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Организује стручно методолошки рад одсека. </w:t>
            </w:r>
          </w:p>
          <w:p w:rsidR="001C4CF7" w:rsidRPr="00E1142A" w:rsidRDefault="001C4CF7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bCs/>
                <w:sz w:val="20"/>
                <w:szCs w:val="20"/>
              </w:rPr>
              <w:t>Превенира, дијагностикује и лечи болести, повреде и друге физичке и менталне поремећаје коришћењем  специјализованих метода и техника, кроз примену принципа и процедура савремене медицине, о чему води прописану медицинску документацију; прегледа хоспитализоване и амбулантне пацијенте, врши пријем и отпуст болесника и издаје потребну документацију о резултатима лечења; реализује специјалистичке, дијагностичко-терапеутске интервенције; поставља дијагнозу, одређује терапију и води лечење;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обавештава и саветује пацијента и породицу у вези са здравственим стањем и лечењем; обавља свакодневну визиту хоспитализованих пацијената, прати њихово стање, даје стручно упутство у вези дијагностике и лечења; </w:t>
            </w:r>
            <w:r w:rsidRPr="00E1142A">
              <w:rPr>
                <w:rFonts w:ascii="Times New Roman" w:hAnsi="Times New Roman"/>
                <w:bCs/>
                <w:sz w:val="20"/>
                <w:szCs w:val="20"/>
              </w:rPr>
              <w:t>врши пријем и збрињавање хитних пацијената; спроводи здравствену заштиту одређених категорија становништва, односно пацијената  оболелих од болести за чију превенцију, дијагностику и лечење је специјализован;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обавља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друге послове из домена своје специјалности;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учествује у унапређењу квалитета здравствене заштите; обавља консултације са другим здравственим радницима и здравственим сарадницима; планира, надзире и евалуира спровођење здравствене заштите; спроводи активности стручног усавршавања у оквиру своје специјалности; утврђује време и узрок смрти;у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чествује у реализацији оперативног програма;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в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рши свакодневну визиту пацијената који су под његовим стручним надзором односно који су смештени у јединици интензивне неге;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в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рши потребне  дијагностичке и терапијске интервенције по стручно методолошком упутству;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оставља дијагнозу, прописује терапију  и лечење и брине о здравственом стању пацијента све док се налази у јединици интензивне неге;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бавља консултативне и конзилијарне прегледе како у служби тако и у установи;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амостално врши избор анестетика и других средстава реанимације;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в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оди анестезију уз сталну контролу виталних функција пацијената и о томе обавештава хирурга који изводи оперативни захват;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да организму пацијента надокнади изгубљену крв, електролите и др;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з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а време анестезије води картон анестезије у који уписује све што је пацијенту дато у том периоду  као и виталне функције и друге евентуалне незгоде које су примећене у току анестезије;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з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аједно са сарадницима одговоран је за исправност и правилно коришћење медицинске опреме;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правилно и уредно вођење медицинске документације;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чествује у здравственом васпитању и едукацији здравствених радника, лекара на специјализацији и приправника;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придржава се мера заштите на раду.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Пружа стручну пратњу приликом транспорта пацијента у здравствену установу вишег нивоа.</w:t>
            </w:r>
          </w:p>
          <w:p w:rsidR="001C4CF7" w:rsidRPr="00E1142A" w:rsidRDefault="001C4CF7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1C4CF7" w:rsidRPr="00E1142A" w:rsidRDefault="001C4CF7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За свој рад о</w:t>
            </w:r>
            <w:r w:rsidR="00A61F57" w:rsidRPr="00E1142A">
              <w:rPr>
                <w:rFonts w:ascii="Times New Roman" w:hAnsi="Times New Roman"/>
                <w:sz w:val="20"/>
                <w:szCs w:val="20"/>
              </w:rPr>
              <w:t xml:space="preserve">дговоран је  начелнику службе </w:t>
            </w:r>
          </w:p>
        </w:tc>
      </w:tr>
      <w:tr w:rsidR="001C4CF7" w:rsidRPr="00E1142A" w:rsidTr="00E1142A">
        <w:tc>
          <w:tcPr>
            <w:tcW w:w="2318" w:type="dxa"/>
          </w:tcPr>
          <w:p w:rsidR="001C4CF7" w:rsidRPr="00E1142A" w:rsidRDefault="001C4CF7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752" w:type="dxa"/>
          </w:tcPr>
          <w:p w:rsidR="001C4CF7" w:rsidRPr="00E1142A" w:rsidRDefault="001C4CF7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образовање:</w:t>
            </w:r>
          </w:p>
          <w:p w:rsidR="001C4CF7" w:rsidRPr="00E1142A" w:rsidRDefault="001C4CF7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интегрисаним академским студијама из области медицине, по пропису који уређује високо образовање, почев од 10. септембра 2005. године и завршена специјализација  из анестезиологије са реаниматологијом,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1C4CF7" w:rsidRPr="00E1142A" w:rsidRDefault="001C4CF7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 из области медицине у трајању од најмање пет година по пропису који је уређивао високо образовање до 10. септембра 2005. године и завршена специјализација из анестезиологије са реаниматологијом 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1C4CF7" w:rsidRPr="00E1142A" w:rsidRDefault="001C4CF7" w:rsidP="00E1142A">
            <w:pPr>
              <w:pStyle w:val="ListParagraph"/>
              <w:spacing w:after="0" w:line="240" w:lineRule="auto"/>
              <w:ind w:left="756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</w:tr>
      <w:tr w:rsidR="001C4CF7" w:rsidRPr="00E1142A" w:rsidTr="00E1142A">
        <w:tc>
          <w:tcPr>
            <w:tcW w:w="2318" w:type="dxa"/>
          </w:tcPr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752" w:type="dxa"/>
          </w:tcPr>
          <w:p w:rsidR="001C4CF7" w:rsidRPr="00E1142A" w:rsidRDefault="001C4CF7" w:rsidP="00E1142A">
            <w:pPr>
              <w:numPr>
                <w:ilvl w:val="0"/>
                <w:numId w:val="46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1C4CF7" w:rsidRPr="00E1142A" w:rsidRDefault="001C4CF7" w:rsidP="00E1142A">
            <w:pPr>
              <w:numPr>
                <w:ilvl w:val="0"/>
                <w:numId w:val="46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1C4CF7" w:rsidRPr="00E1142A" w:rsidRDefault="001C4CF7" w:rsidP="00E1142A">
            <w:pPr>
              <w:numPr>
                <w:ilvl w:val="0"/>
                <w:numId w:val="46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специјалистички испит;</w:t>
            </w:r>
          </w:p>
          <w:p w:rsidR="001C4CF7" w:rsidRPr="00E1142A" w:rsidRDefault="001C4CF7" w:rsidP="00E1142A">
            <w:pPr>
              <w:numPr>
                <w:ilvl w:val="0"/>
                <w:numId w:val="48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четири године и шест месеци радног искуства у звању доктора медицине</w:t>
            </w:r>
          </w:p>
          <w:p w:rsidR="001C4CF7" w:rsidRPr="00E1142A" w:rsidRDefault="001C4CF7" w:rsidP="00E1142A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</w:tr>
      <w:tr w:rsidR="001C4CF7" w:rsidRPr="00E1142A" w:rsidTr="00E1142A">
        <w:tc>
          <w:tcPr>
            <w:tcW w:w="2318" w:type="dxa"/>
          </w:tcPr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752" w:type="dxa"/>
          </w:tcPr>
          <w:p w:rsidR="001C4CF7" w:rsidRPr="00E1142A" w:rsidRDefault="0091696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5+0</w:t>
            </w:r>
          </w:p>
        </w:tc>
      </w:tr>
    </w:tbl>
    <w:p w:rsidR="001C4CF7" w:rsidRDefault="001C4CF7" w:rsidP="001C4CF7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1070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752"/>
      </w:tblGrid>
      <w:tr w:rsidR="001C4CF7" w:rsidRPr="00E1142A" w:rsidTr="00E1142A">
        <w:trPr>
          <w:trHeight w:val="526"/>
        </w:trPr>
        <w:tc>
          <w:tcPr>
            <w:tcW w:w="2318" w:type="dxa"/>
          </w:tcPr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752" w:type="dxa"/>
          </w:tcPr>
          <w:p w:rsidR="001C4CF7" w:rsidRPr="00E1142A" w:rsidRDefault="001C4CF7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ДОКТОР МЕДИЦИНЕ СПЕЦИЈАЛИСТА У ИНТЕЗИВНОЈ НЕЗИ НИВОА II</w:t>
            </w:r>
          </w:p>
          <w:p w:rsidR="001C4CF7" w:rsidRPr="00E1142A" w:rsidRDefault="001C4CF7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У СЛУЖБИ ЗА АНЕСТЕЗИОЛОГИЈУ СА РЕАНИМАТОЛОГИЈОМ</w:t>
            </w:r>
          </w:p>
        </w:tc>
      </w:tr>
      <w:tr w:rsidR="00916968" w:rsidRPr="00E1142A" w:rsidTr="00E1142A">
        <w:trPr>
          <w:trHeight w:val="526"/>
        </w:trPr>
        <w:tc>
          <w:tcPr>
            <w:tcW w:w="2318" w:type="dxa"/>
          </w:tcPr>
          <w:p w:rsidR="00916968" w:rsidRPr="00E1142A" w:rsidRDefault="0091696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752" w:type="dxa"/>
          </w:tcPr>
          <w:p w:rsidR="00916968" w:rsidRPr="00E1142A" w:rsidRDefault="0091696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Z030310</w:t>
            </w:r>
          </w:p>
        </w:tc>
      </w:tr>
      <w:tr w:rsidR="001C4CF7" w:rsidRPr="00E1142A" w:rsidTr="00E1142A">
        <w:trPr>
          <w:trHeight w:val="488"/>
        </w:trPr>
        <w:tc>
          <w:tcPr>
            <w:tcW w:w="2318" w:type="dxa"/>
          </w:tcPr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752" w:type="dxa"/>
          </w:tcPr>
          <w:p w:rsidR="001C4CF7" w:rsidRPr="00E1142A" w:rsidRDefault="001C4CF7" w:rsidP="00465374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1C4CF7" w:rsidRPr="00E1142A" w:rsidRDefault="001C4CF7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356438" w:rsidRPr="00E1142A" w:rsidRDefault="00356438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Cs/>
                <w:sz w:val="20"/>
                <w:szCs w:val="20"/>
              </w:rPr>
              <w:t>Превенира, дијагностикује и лечи болести, повреде и друге физичке и менталне поремећаје коришћењем  специјализованих метода и техника, кроз примену принципа и процедура савремене медицине, о чему води прописану медицинску документацију; прегледа хоспитализоване и амбулантне пацијенте, врши пријем и отпуст болесника и издаје потребну документацију о резултатима лечења; реализује специјалистичке, дијагностичко-терапеутске интервенције; поставља дијагнозу, одређује терапију и води лечење;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обавештава и саветује пацијента и породицу у вези са здравственим стањем и лечењем; обавља свакодневну визиту хоспитализованих пацијената, прати њихово стање, даје стручно упутство у вези дијагностике и лечења; </w:t>
            </w:r>
            <w:r w:rsidRPr="00E1142A">
              <w:rPr>
                <w:rFonts w:ascii="Times New Roman" w:hAnsi="Times New Roman"/>
                <w:bCs/>
                <w:sz w:val="20"/>
                <w:szCs w:val="20"/>
              </w:rPr>
              <w:t>врши пријем и збрињавање хитних пацијената; спроводи здравствену заштиту одређених категорија становништва, односно пацијената  оболелих од болести за чију превенцију, дијагностику и лечење је специјализован;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обавља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друге послове из домена своје специјалности;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учествује у унапређењу квалитета здравствене заштите; обавља консултације са другим здравственим радницима и здравственим сарадницима; планира, надзире и евалуира спровођење здравствене заштите; спроводи активности стручног усавршавања у оквиру своје специјалности; утврђује време и узрок смрти;у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чествује у реализацији оперативног програма;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в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рши свакодневну визиту пацијената који су под његовим стручним надзором односно који су смештени у јединици интензивне неге;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в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рши потребне  дијагностичке и терапијске интервенције по стручно методолошком упутству;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оставља дијагнозу, прописује терапију  и лечење и брине о здравственом стању пацијента све док се налази у јединици интензивне неге;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бавља консултативне и конзилијарне прегледе како у служби тако и у установи;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амостално врши избор анестетика и других средстава реанимације;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в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оди анестезију уз сталну контролу виталних функција пацијената и о томе обавештава хирурга који изводи оперативни захват;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да организму пацијента надокнади изгубљену крв, електролите и др;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з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а време анестезије води картон анестезије у који уписује све што је пацијенту дато у том периоду  као и виталне функције и друге евентуалне незгоде које су примећене у току анестезије;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з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аједно са сарадницима одговоран је за исправност и правилно коришћење медицинске опреме;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правилно и уредно вођење медицинске документације;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чествује у здравственом васпитању и едукацији здравствених радника, лекара на специјализацији и приправника;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придржава се мера заштите на раду.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Пружа стручну пратњу приликом транспорта пацијента у здравствену установу вишег нивоа.</w:t>
            </w:r>
          </w:p>
          <w:p w:rsidR="001C4CF7" w:rsidRPr="00E1142A" w:rsidRDefault="001C4CF7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За свој рад одговоран је </w:t>
            </w:r>
            <w:r w:rsidR="003A04B0" w:rsidRPr="00E1142A">
              <w:rPr>
                <w:rFonts w:ascii="Times New Roman" w:hAnsi="Times New Roman"/>
                <w:sz w:val="20"/>
                <w:szCs w:val="20"/>
              </w:rPr>
              <w:t xml:space="preserve"> начелнику службе/шефу одсека </w:t>
            </w: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</w:tr>
      <w:tr w:rsidR="001C4CF7" w:rsidRPr="00E1142A" w:rsidTr="00E1142A">
        <w:tc>
          <w:tcPr>
            <w:tcW w:w="2318" w:type="dxa"/>
          </w:tcPr>
          <w:p w:rsidR="001C4CF7" w:rsidRPr="00E1142A" w:rsidRDefault="001C4CF7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752" w:type="dxa"/>
          </w:tcPr>
          <w:p w:rsidR="001C4CF7" w:rsidRPr="00E1142A" w:rsidRDefault="001C4CF7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образовање:</w:t>
            </w:r>
          </w:p>
          <w:p w:rsidR="001C4CF7" w:rsidRPr="00E1142A" w:rsidRDefault="001C4CF7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интегрисаним академским студијама из области медицине, по пропису који уређује високо образовање, почев од 10. септембра 2005. године и завршена специјализација  из анестезиологије са реаниматологијом,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1C4CF7" w:rsidRPr="00E1142A" w:rsidRDefault="001C4CF7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 из области медицине у трајању од најмање пет година по пропису који је уређивао високо образовање до 10. септембра 2005. године и завршена специјализација из анестезиологије са реаниматологијом 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1C4CF7" w:rsidRPr="00E1142A" w:rsidRDefault="001C4CF7" w:rsidP="00E1142A">
            <w:pPr>
              <w:pStyle w:val="ListParagraph"/>
              <w:spacing w:after="0" w:line="240" w:lineRule="auto"/>
              <w:ind w:left="756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</w:tr>
      <w:tr w:rsidR="001C4CF7" w:rsidRPr="00E1142A" w:rsidTr="00E1142A">
        <w:tc>
          <w:tcPr>
            <w:tcW w:w="2318" w:type="dxa"/>
          </w:tcPr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752" w:type="dxa"/>
          </w:tcPr>
          <w:p w:rsidR="001C4CF7" w:rsidRPr="00E1142A" w:rsidRDefault="001C4CF7" w:rsidP="00E1142A">
            <w:pPr>
              <w:numPr>
                <w:ilvl w:val="0"/>
                <w:numId w:val="46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1C4CF7" w:rsidRPr="00E1142A" w:rsidRDefault="001C4CF7" w:rsidP="00E1142A">
            <w:pPr>
              <w:numPr>
                <w:ilvl w:val="0"/>
                <w:numId w:val="46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1C4CF7" w:rsidRPr="00E1142A" w:rsidRDefault="001C4CF7" w:rsidP="00E1142A">
            <w:pPr>
              <w:numPr>
                <w:ilvl w:val="0"/>
                <w:numId w:val="46"/>
              </w:num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специјалистички испит;</w:t>
            </w:r>
          </w:p>
          <w:p w:rsidR="001C4CF7" w:rsidRPr="00E1142A" w:rsidRDefault="001C4CF7" w:rsidP="00E1142A">
            <w:pPr>
              <w:numPr>
                <w:ilvl w:val="0"/>
                <w:numId w:val="48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четири године и шест месеци радног искуства у звању доктора медицине</w:t>
            </w:r>
          </w:p>
          <w:p w:rsidR="001C4CF7" w:rsidRPr="00E1142A" w:rsidRDefault="001C4CF7" w:rsidP="00E1142A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</w:tr>
      <w:tr w:rsidR="001C4CF7" w:rsidRPr="00E1142A" w:rsidTr="00E1142A">
        <w:tc>
          <w:tcPr>
            <w:tcW w:w="2318" w:type="dxa"/>
          </w:tcPr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752" w:type="dxa"/>
          </w:tcPr>
          <w:p w:rsidR="001C4CF7" w:rsidRPr="00E1142A" w:rsidRDefault="0035643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</w:tr>
    </w:tbl>
    <w:p w:rsidR="001C4CF7" w:rsidRPr="00356438" w:rsidRDefault="001C4CF7" w:rsidP="001C4CF7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1070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752"/>
      </w:tblGrid>
      <w:tr w:rsidR="001C4CF7" w:rsidRPr="00E1142A" w:rsidTr="00E1142A">
        <w:trPr>
          <w:trHeight w:val="526"/>
        </w:trPr>
        <w:tc>
          <w:tcPr>
            <w:tcW w:w="2318" w:type="dxa"/>
          </w:tcPr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752" w:type="dxa"/>
          </w:tcPr>
          <w:p w:rsidR="001C4CF7" w:rsidRPr="00E1142A" w:rsidRDefault="003710DD" w:rsidP="00E1142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                                          </w:t>
            </w:r>
            <w:r w:rsidR="001C4CF7" w:rsidRPr="00E114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ДОКТОР МЕДИЦИНЕ </w:t>
            </w:r>
          </w:p>
          <w:p w:rsidR="001C4CF7" w:rsidRPr="00E1142A" w:rsidRDefault="001C4CF7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56438" w:rsidRPr="00E1142A" w:rsidTr="00E1142A">
        <w:trPr>
          <w:trHeight w:val="526"/>
        </w:trPr>
        <w:tc>
          <w:tcPr>
            <w:tcW w:w="2318" w:type="dxa"/>
          </w:tcPr>
          <w:p w:rsidR="00356438" w:rsidRPr="00E1142A" w:rsidRDefault="0035643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752" w:type="dxa"/>
          </w:tcPr>
          <w:p w:rsidR="00356438" w:rsidRPr="00E1142A" w:rsidRDefault="00356438" w:rsidP="00E1142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E5E5E3"/>
              </w:rPr>
              <w:t>Z030800</w:t>
            </w:r>
          </w:p>
        </w:tc>
      </w:tr>
      <w:tr w:rsidR="001C4CF7" w:rsidRPr="00E1142A" w:rsidTr="00E1142A">
        <w:trPr>
          <w:trHeight w:val="488"/>
        </w:trPr>
        <w:tc>
          <w:tcPr>
            <w:tcW w:w="2318" w:type="dxa"/>
          </w:tcPr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356438" w:rsidRPr="00E1142A" w:rsidRDefault="0035643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356438" w:rsidRPr="00E1142A" w:rsidRDefault="00356438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752" w:type="dxa"/>
          </w:tcPr>
          <w:p w:rsidR="001C4CF7" w:rsidRPr="00E1142A" w:rsidRDefault="001C4CF7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1C4CF7" w:rsidRDefault="001C4CF7" w:rsidP="00E1142A">
            <w:pPr>
              <w:pStyle w:val="NormalStefbullets1"/>
              <w:ind w:left="0"/>
              <w:jc w:val="both"/>
            </w:pPr>
            <w:r>
              <w:t>Превенира, дијагностикује и лечи болести, повреде и друге физичке и менталне поремећаје коришћењем одговарајућих метода и техника, кроз примену принципа и процедура савремене медицине, о чему води прописану медицинску документацију, односно обавља послове у оквиру своје стручне спреме под надзором доктора медицине, специјалисте или субспецијалисте;спроводи здравствену заштиту становништва; учествује у унапређењу квалитета здравствене заштите; обавља консултације са другим здравственим радницима и здравственим сарадницима; планира, надзире и евалуира спровођење здравствене заштите; у</w:t>
            </w:r>
            <w:r w:rsidRPr="00E1142A">
              <w:rPr>
                <w:lang w:val="sr-Latn-CS"/>
              </w:rPr>
              <w:t xml:space="preserve">чествује у свакодневним визитама; </w:t>
            </w:r>
            <w:r>
              <w:t>у</w:t>
            </w:r>
            <w:r w:rsidRPr="00E1142A">
              <w:rPr>
                <w:lang w:val="sr-Latn-CS"/>
              </w:rPr>
              <w:t xml:space="preserve">зима анамнезу, врши клинички преглед, планира потребне анализе, податке из анамнезе уписује у историје болести, отпусне листе, куца заказане консултације, уписује лабораторијске и бактериолошке налазе и обавештава надлежног специјалисту/субспецијалисту о пристиглим налазима; </w:t>
            </w:r>
            <w:r>
              <w:t>п</w:t>
            </w:r>
            <w:r w:rsidRPr="00E1142A">
              <w:rPr>
                <w:lang w:val="sr-Latn-CS"/>
              </w:rPr>
              <w:t xml:space="preserve">омаже у извођењу интервенција, збрињавању ургентних стања; </w:t>
            </w:r>
            <w:r>
              <w:t>д</w:t>
            </w:r>
            <w:r w:rsidRPr="00E1142A">
              <w:rPr>
                <w:lang w:val="sr-Latn-CS"/>
              </w:rPr>
              <w:t xml:space="preserve">ужан је да прати и примењује савремене методе у дијагностици и лечењу болесника; </w:t>
            </w:r>
            <w:r>
              <w:t>з</w:t>
            </w:r>
            <w:r w:rsidRPr="00E1142A">
              <w:rPr>
                <w:lang w:val="sr-Latn-CS"/>
              </w:rPr>
              <w:t xml:space="preserve">аједно са сарадницима одговоран је за исправност и правилно коришћење медицинске опреме; </w:t>
            </w:r>
            <w:r>
              <w:t>о</w:t>
            </w:r>
            <w:r w:rsidRPr="00E1142A">
              <w:rPr>
                <w:lang w:val="sr-Latn-CS"/>
              </w:rPr>
              <w:t xml:space="preserve">дговоран је за правилно и уредно вођење медицинске документације; </w:t>
            </w:r>
            <w:r>
              <w:t>придржава се мера заштите на раду.</w:t>
            </w:r>
          </w:p>
          <w:p w:rsidR="001C4CF7" w:rsidRPr="00E1142A" w:rsidRDefault="001C4CF7" w:rsidP="00E1142A">
            <w:pPr>
              <w:pStyle w:val="NormalStefbullets1"/>
              <w:ind w:left="0"/>
              <w:jc w:val="both"/>
              <w:rPr>
                <w:lang w:val="sr-Latn-CS"/>
              </w:rPr>
            </w:pPr>
            <w:r w:rsidRPr="00E1142A">
              <w:rPr>
                <w:lang w:val="sr-Latn-CS"/>
              </w:rPr>
              <w:t>Пружа стручну пратњу приликом транспорта пацијента у здравствену установу вишег нивоа.Распоређивање доктора медицине у оквиру сектора по службама врши помоћник директора.</w:t>
            </w:r>
          </w:p>
          <w:p w:rsidR="001C4CF7" w:rsidRPr="00E1142A" w:rsidRDefault="001C4CF7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1C4CF7" w:rsidRPr="00E1142A" w:rsidRDefault="001C4CF7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За свој рад одговоран је </w:t>
            </w:r>
            <w:r w:rsidR="003710DD" w:rsidRPr="00E1142A">
              <w:rPr>
                <w:rFonts w:ascii="Times New Roman" w:hAnsi="Times New Roman"/>
                <w:sz w:val="20"/>
                <w:szCs w:val="20"/>
              </w:rPr>
              <w:t xml:space="preserve"> начелнику службе/шефу одсека;</w:t>
            </w:r>
          </w:p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</w:tr>
      <w:tr w:rsidR="001C4CF7" w:rsidRPr="00E1142A" w:rsidTr="00E1142A">
        <w:tc>
          <w:tcPr>
            <w:tcW w:w="2318" w:type="dxa"/>
          </w:tcPr>
          <w:p w:rsidR="001C4CF7" w:rsidRPr="00E1142A" w:rsidRDefault="001C4CF7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E1142A" w:rsidRDefault="001C4CF7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752" w:type="dxa"/>
          </w:tcPr>
          <w:p w:rsidR="001C4CF7" w:rsidRPr="00E1142A" w:rsidRDefault="001C4CF7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образовање:</w:t>
            </w:r>
          </w:p>
          <w:p w:rsidR="001C4CF7" w:rsidRPr="00E1142A" w:rsidRDefault="001C4CF7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интегрисаним академским студијама из области медицине  по пропису који уређује високо образовање, почев од 10. септембра 2005. године;</w:t>
            </w:r>
          </w:p>
          <w:p w:rsidR="001C4CF7" w:rsidRPr="00E1142A" w:rsidRDefault="001C4CF7" w:rsidP="00E1142A">
            <w:pPr>
              <w:pStyle w:val="ListParagraph"/>
              <w:spacing w:after="0" w:line="240" w:lineRule="auto"/>
              <w:ind w:left="756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из области медицине у трајању од најмање пет година по пропису који је уређивао високо образовање до 10. септембра 2005. године</w:t>
            </w: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</w:tr>
      <w:tr w:rsidR="001C4CF7" w:rsidRPr="00E1142A" w:rsidTr="00E1142A">
        <w:tc>
          <w:tcPr>
            <w:tcW w:w="2318" w:type="dxa"/>
          </w:tcPr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752" w:type="dxa"/>
          </w:tcPr>
          <w:p w:rsidR="001C4CF7" w:rsidRPr="00E1142A" w:rsidRDefault="001C4CF7" w:rsidP="00E1142A">
            <w:pPr>
              <w:numPr>
                <w:ilvl w:val="0"/>
                <w:numId w:val="49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1C4CF7" w:rsidRPr="00E1142A" w:rsidRDefault="001C4CF7" w:rsidP="00E1142A">
            <w:pPr>
              <w:numPr>
                <w:ilvl w:val="0"/>
                <w:numId w:val="50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1C4CF7" w:rsidRPr="00E1142A" w:rsidRDefault="001C4CF7" w:rsidP="00E1142A">
            <w:pPr>
              <w:numPr>
                <w:ilvl w:val="0"/>
                <w:numId w:val="50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шест месеци радног искуства у звању докторамедицине</w:t>
            </w:r>
          </w:p>
          <w:p w:rsidR="001C4CF7" w:rsidRPr="00E1142A" w:rsidRDefault="001C4CF7" w:rsidP="00E1142A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</w:tr>
      <w:tr w:rsidR="001C4CF7" w:rsidRPr="00E1142A" w:rsidTr="00E1142A">
        <w:tc>
          <w:tcPr>
            <w:tcW w:w="2318" w:type="dxa"/>
          </w:tcPr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752" w:type="dxa"/>
          </w:tcPr>
          <w:p w:rsidR="001C4CF7" w:rsidRPr="00E1142A" w:rsidRDefault="001C4CF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</w:tbl>
    <w:p w:rsidR="001C4CF7" w:rsidRPr="003710DD" w:rsidRDefault="001C4CF7" w:rsidP="001C4CF7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935" w:type="dxa"/>
        <w:tblInd w:w="-4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9"/>
        <w:gridCol w:w="8266"/>
      </w:tblGrid>
      <w:tr w:rsidR="001C4CF7" w:rsidRPr="00E1142A" w:rsidTr="00585061">
        <w:trPr>
          <w:trHeight w:val="526"/>
        </w:trPr>
        <w:tc>
          <w:tcPr>
            <w:tcW w:w="2669" w:type="dxa"/>
          </w:tcPr>
          <w:p w:rsidR="001C4CF7" w:rsidRPr="007F43B7" w:rsidRDefault="001C4CF7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1C4CF7" w:rsidRPr="007F43B7" w:rsidRDefault="001C4CF7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266" w:type="dxa"/>
          </w:tcPr>
          <w:p w:rsidR="001C4CF7" w:rsidRPr="00E1142A" w:rsidRDefault="001C4CF7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ВИША МЕДИЦИНСКА СЕСТРА / ТЕХНИЧАР У ИНТЕЗИВНОЈ НЕЗИ НИВОА II</w:t>
            </w:r>
          </w:p>
          <w:p w:rsidR="001C4CF7" w:rsidRPr="00E1142A" w:rsidRDefault="001C4CF7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анестетичар – главна сестра Службе за анестезију са реаниматологијом</w:t>
            </w:r>
          </w:p>
          <w:p w:rsidR="001C4CF7" w:rsidRPr="00FA5296" w:rsidRDefault="001C4CF7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Pr="00FA5296" w:rsidRDefault="001C4CF7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3710DD" w:rsidRPr="00E1142A" w:rsidTr="00585061">
        <w:trPr>
          <w:trHeight w:val="526"/>
        </w:trPr>
        <w:tc>
          <w:tcPr>
            <w:tcW w:w="2669" w:type="dxa"/>
          </w:tcPr>
          <w:p w:rsidR="003710DD" w:rsidRPr="003710DD" w:rsidRDefault="003710DD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266" w:type="dxa"/>
          </w:tcPr>
          <w:p w:rsidR="003710DD" w:rsidRPr="00E1142A" w:rsidRDefault="003710DD" w:rsidP="003710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E5E5E3"/>
              </w:rPr>
              <w:t>Z032406</w:t>
            </w:r>
          </w:p>
        </w:tc>
      </w:tr>
      <w:tr w:rsidR="001C4CF7" w:rsidRPr="00E1142A" w:rsidTr="00585061">
        <w:trPr>
          <w:trHeight w:val="488"/>
        </w:trPr>
        <w:tc>
          <w:tcPr>
            <w:tcW w:w="2669" w:type="dxa"/>
          </w:tcPr>
          <w:p w:rsidR="001C4CF7" w:rsidRPr="00FA5296" w:rsidRDefault="001C4CF7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C4CF7" w:rsidRDefault="001C4CF7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1C4CF7" w:rsidRDefault="001C4CF7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1C4CF7" w:rsidRDefault="001C4CF7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1C4CF7" w:rsidRDefault="001C4CF7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1C4CF7" w:rsidRDefault="001C4CF7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1C4CF7" w:rsidRPr="007F43B7" w:rsidRDefault="001C4CF7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1C4CF7" w:rsidRPr="007F43B7" w:rsidRDefault="001C4CF7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8266" w:type="dxa"/>
          </w:tcPr>
          <w:p w:rsidR="001C4CF7" w:rsidRPr="00E1142A" w:rsidRDefault="001C4CF7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1C4CF7" w:rsidRPr="00E1142A" w:rsidRDefault="001C4CF7" w:rsidP="00465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="003710DD" w:rsidRPr="00E1142A">
              <w:rPr>
                <w:rFonts w:ascii="Times New Roman" w:hAnsi="Times New Roman"/>
                <w:sz w:val="20"/>
                <w:szCs w:val="20"/>
              </w:rPr>
              <w:t xml:space="preserve">рганизује и координира рад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медицинских сестара/ техничара; организује и контролише негу болесника; контролише рационалност, благовременост и начин примене терапије и стерилизације; врши требовање лекова, санитетског материјала и другог материјала потребног за рад службе; организује И контролише спровођење личне И опште хигијене пацијената; стара се о требовању хране, правилној исхрани пацијенара И контролише поделу хране; води дневну евиденцију о доласку запослених на посао и дневну евиденцију о прековременом раду запослених; координира рад са начелником службе, главном сестром болнице и главним сестрама других служби и одељења; преноси искуства на младје сестре и уводи у рад приправнике и новопримљене сестре; 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ради на свом стручном усавршавању;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ради на здравственом васпитању и подизању здравствене културе становништва, ради на унапредјењу и афирмацији одељења и запослених;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стара се да запослени у процесу рада примењују прописане мере за безбедан и здрав рад, да наменски користе средства за рад, да користе прописана средства и опрему за личну заштиту на раду и да са њима пажљиво рукују; 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уредност, тачност и за квалитет послова из делокруга свога рада;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дговоран је за правилно и уредно вођење и чување медицинске документације; стара се о уредном вођењу администартивних послова.</w:t>
            </w:r>
          </w:p>
          <w:p w:rsidR="001C4CF7" w:rsidRPr="00E1142A" w:rsidRDefault="001C4CF7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Планира и пружа услуге процеса здравствене неге и подршке пацијентима у складу са праксом и стандардима савремене здравствене неге, о чему води прописану медицинску документацију;обавља сложене медицинске мере код болесника у поступку неге,  терапије, дијагностике и рехабилитације;примењује прописану терапију и контролише узимање лекова;врши припрему болесника и асистира лекару при интервенцијама које захтевају већу стручност и вештину;учествује у пријему болесника, визити, посматра пацијента и обавештава лекара о стању пацијента;прати опште стање пацијента, мери и евидентира виталне функције и друге показатеље; </w:t>
            </w:r>
            <w:r w:rsidRPr="00E1142A">
              <w:rPr>
                <w:rFonts w:ascii="Times New Roman" w:hAnsi="Times New Roman"/>
                <w:bCs/>
                <w:sz w:val="20"/>
                <w:szCs w:val="20"/>
                <w:lang w:val="sl-SI"/>
              </w:rPr>
              <w:t xml:space="preserve">упознаје се са програмом операција,из историје болести упознаје природу болести болесника предвиђених за операцију; од лекара анестезиолога прима налоге за премедикацију,врсту и методу анестезије;припрема апарате за анестезију и потребна анестетичка средства уз надзор специјалисте анестезиолога;брине за потребну количину крви,електролита и других материјала који су потребни за оперативни захват;врши премедикацију и медикаментозне припреме, а потом приступа анестезији;води посебну документацију у којој евидентира витално стање болесника и биланс крви и течности;стара се о уредном и пажљивом руковању апаратом за анестезију са посебном пажњом према запаљивим и експлозивним гасовима који се користе и у руковању са њима подучава остало особље;стара се и одговоран је за стерилност и исправност апарата да би били сваког тренутка спремни за употребу;требује потребна анестетичка средства и стара се да их увек има довољно за хитне интервенције;о утрошеним анестетичким средствима води посебну документацију, као и медицинску документацију и о томе доставља прописане извештаје;припрема опреме за интубацију и контролише њену исправност;асистира анестезиологу у извођењу кардиопулмоналних реанимација у операционој сали, интезивној нези и свим одељењима;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спроводи мере за спречавање интрахоспиталних инфекција;учествује у набавци потребног материјала; надгледа спровођење процеса здравствене неге, учествује у евалуирању процеса и на основу тога разматра наредне кораке у спровођењу истог; одлаже и уклања медицински отпад на прописани начин; прикупља, контролише и врши унос здравствено – статистичких извештаја; прати и врши унос показатеља квалитета здравствене заштите; </w:t>
            </w:r>
            <w:r w:rsidRPr="00E1142A">
              <w:rPr>
                <w:rFonts w:ascii="Times New Roman" w:hAnsi="Times New Roman"/>
                <w:bCs/>
                <w:sz w:val="20"/>
                <w:szCs w:val="20"/>
                <w:lang w:val="sl-SI"/>
              </w:rPr>
              <w:t xml:space="preserve">врши јутарњи обилазак свих просторија службе и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стара се о хигијенско-техничкој исправности просторија службе,  води бригу о исправности медицинске опреме на одељењу и стара се о стерилности инструмената; 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о спровођењу кућног реда; уноси податке у здравствени информациони систем, води протокол лекара, амбулантни протокол и сл;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уредно води књигу примопредаје и исту потписује приликом примопредаје; придржава се мера заштите на раду.</w:t>
            </w:r>
          </w:p>
          <w:p w:rsidR="001C4CF7" w:rsidRPr="00E1142A" w:rsidRDefault="001C4CF7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1C4CF7" w:rsidRPr="003A04B0" w:rsidRDefault="001C4CF7" w:rsidP="00465374">
            <w:pPr>
              <w:pStyle w:val="NoSpacing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A04B0">
              <w:rPr>
                <w:rFonts w:ascii="Times New Roman" w:hAnsi="Times New Roman"/>
                <w:sz w:val="20"/>
                <w:szCs w:val="20"/>
              </w:rPr>
              <w:t>За свој рад одговоран је главној медицинској сестри / техничару болнице/ и начелнику службе</w:t>
            </w:r>
            <w:r w:rsidRPr="003A04B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1C4CF7" w:rsidRPr="00E1142A" w:rsidTr="00585061">
        <w:tc>
          <w:tcPr>
            <w:tcW w:w="2669" w:type="dxa"/>
          </w:tcPr>
          <w:p w:rsidR="001C4CF7" w:rsidRPr="007F43B7" w:rsidRDefault="001C4CF7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266" w:type="dxa"/>
          </w:tcPr>
          <w:p w:rsidR="001C4CF7" w:rsidRPr="003710DD" w:rsidRDefault="003710DD" w:rsidP="003710DD">
            <w:pPr>
              <w:pStyle w:val="NormalStefbullets1"/>
              <w:numPr>
                <w:ilvl w:val="0"/>
                <w:numId w:val="0"/>
              </w:numPr>
            </w:pPr>
            <w:r>
              <w:t xml:space="preserve">      -</w:t>
            </w:r>
            <w:r w:rsidRPr="003710DD">
              <w:t>средње образовање</w:t>
            </w:r>
          </w:p>
        </w:tc>
      </w:tr>
      <w:tr w:rsidR="001C4CF7" w:rsidRPr="00E1142A" w:rsidTr="00585061">
        <w:tc>
          <w:tcPr>
            <w:tcW w:w="2669" w:type="dxa"/>
          </w:tcPr>
          <w:p w:rsidR="001C4CF7" w:rsidRPr="00FA5296" w:rsidRDefault="001C4CF7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A529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266" w:type="dxa"/>
          </w:tcPr>
          <w:p w:rsidR="001C4CF7" w:rsidRPr="00E1142A" w:rsidRDefault="001C4CF7" w:rsidP="00FE3C5F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1C4CF7" w:rsidRPr="00E1142A" w:rsidRDefault="001C4CF7" w:rsidP="00FE3C5F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1C4CF7" w:rsidRPr="007F43B7" w:rsidRDefault="001C4CF7" w:rsidP="00FE3C5F">
            <w:pPr>
              <w:pStyle w:val="NoSpacing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најмање  шест месеци радног искуства у наведеном звању.</w:t>
            </w:r>
          </w:p>
        </w:tc>
      </w:tr>
      <w:tr w:rsidR="001C4CF7" w:rsidRPr="00E1142A" w:rsidTr="00585061">
        <w:tc>
          <w:tcPr>
            <w:tcW w:w="2669" w:type="dxa"/>
          </w:tcPr>
          <w:p w:rsidR="001C4CF7" w:rsidRPr="007F43B7" w:rsidRDefault="001C4CF7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Број  извршилаца</w:t>
            </w:r>
          </w:p>
        </w:tc>
        <w:tc>
          <w:tcPr>
            <w:tcW w:w="8266" w:type="dxa"/>
          </w:tcPr>
          <w:p w:rsidR="001C4CF7" w:rsidRPr="007F43B7" w:rsidRDefault="001C4CF7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1C4CF7" w:rsidRDefault="001C4CF7" w:rsidP="001C4CF7">
      <w:pPr>
        <w:tabs>
          <w:tab w:val="left" w:pos="3719"/>
          <w:tab w:val="left" w:pos="4161"/>
        </w:tabs>
        <w:spacing w:after="0" w:line="240" w:lineRule="auto"/>
        <w:rPr>
          <w:b/>
          <w:sz w:val="24"/>
          <w:u w:val="single"/>
        </w:rPr>
      </w:pPr>
    </w:p>
    <w:p w:rsidR="001C4CF7" w:rsidRPr="003710DD" w:rsidRDefault="001C4CF7" w:rsidP="001C4CF7">
      <w:pPr>
        <w:tabs>
          <w:tab w:val="left" w:pos="3719"/>
          <w:tab w:val="left" w:pos="4161"/>
        </w:tabs>
        <w:spacing w:after="0" w:line="240" w:lineRule="auto"/>
        <w:rPr>
          <w:b/>
          <w:sz w:val="24"/>
          <w:u w:val="single"/>
        </w:rPr>
      </w:pPr>
    </w:p>
    <w:tbl>
      <w:tblPr>
        <w:tblW w:w="10908" w:type="dxa"/>
        <w:tblInd w:w="-4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9"/>
        <w:gridCol w:w="8239"/>
      </w:tblGrid>
      <w:tr w:rsidR="001C4CF7" w:rsidRPr="00E1142A" w:rsidTr="003A04B0">
        <w:trPr>
          <w:trHeight w:val="526"/>
        </w:trPr>
        <w:tc>
          <w:tcPr>
            <w:tcW w:w="2669" w:type="dxa"/>
          </w:tcPr>
          <w:p w:rsidR="001C4CF7" w:rsidRPr="000D1357" w:rsidRDefault="001C4CF7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Назив радног места</w:t>
            </w:r>
          </w:p>
          <w:p w:rsidR="001C4CF7" w:rsidRPr="000D1357" w:rsidRDefault="001C4CF7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239" w:type="dxa"/>
          </w:tcPr>
          <w:p w:rsidR="001C4CF7" w:rsidRPr="00E1142A" w:rsidRDefault="001C4CF7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МЕДИЦИНСКА СЕСТРА / ТЕХНИЧАРУ ИНТЕЗИВНОЈ</w:t>
            </w:r>
            <w:r w:rsidR="001B48FF">
              <w:rPr>
                <w:rFonts w:ascii="Times New Roman" w:hAnsi="Times New Roman"/>
                <w:b/>
                <w:sz w:val="20"/>
                <w:szCs w:val="20"/>
              </w:rPr>
              <w:t xml:space="preserve"> НЕЗИ НИВОА II –</w:t>
            </w:r>
          </w:p>
          <w:p w:rsidR="001C4CF7" w:rsidRPr="00DA7F9A" w:rsidRDefault="001C4CF7" w:rsidP="0046537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 у  </w:t>
            </w:r>
            <w:r w:rsidRPr="00DA7F9A">
              <w:rPr>
                <w:rFonts w:ascii="Times New Roman" w:hAnsi="Times New Roman"/>
                <w:b/>
                <w:lang w:val="sr-Cyrl-CS"/>
              </w:rPr>
              <w:t xml:space="preserve">Служби за </w:t>
            </w:r>
            <w:r>
              <w:rPr>
                <w:rFonts w:ascii="Times New Roman" w:hAnsi="Times New Roman"/>
                <w:b/>
                <w:lang w:val="sr-Cyrl-CS"/>
              </w:rPr>
              <w:t>анестезиологију са реаниматологијом</w:t>
            </w:r>
          </w:p>
        </w:tc>
      </w:tr>
      <w:tr w:rsidR="001C4CF7" w:rsidRPr="00E1142A" w:rsidTr="003A04B0">
        <w:trPr>
          <w:trHeight w:val="488"/>
        </w:trPr>
        <w:tc>
          <w:tcPr>
            <w:tcW w:w="2669" w:type="dxa"/>
          </w:tcPr>
          <w:p w:rsidR="001C4CF7" w:rsidRPr="00DA7F9A" w:rsidRDefault="001C4CF7" w:rsidP="00465374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  <w:p w:rsidR="001C4CF7" w:rsidRPr="000D1357" w:rsidRDefault="001C4CF7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Општи типични</w:t>
            </w:r>
          </w:p>
          <w:p w:rsidR="001C4CF7" w:rsidRPr="000D1357" w:rsidRDefault="001C4CF7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опис посла</w:t>
            </w:r>
          </w:p>
        </w:tc>
        <w:tc>
          <w:tcPr>
            <w:tcW w:w="8239" w:type="dxa"/>
          </w:tcPr>
          <w:p w:rsidR="001C4CF7" w:rsidRDefault="001C4CF7" w:rsidP="00465374">
            <w:pPr>
              <w:pStyle w:val="NoSpacing"/>
              <w:rPr>
                <w:rFonts w:ascii="Times New Roman" w:hAnsi="Times New Roman"/>
              </w:rPr>
            </w:pPr>
          </w:p>
          <w:p w:rsidR="001C4CF7" w:rsidRPr="00E1142A" w:rsidRDefault="001C4CF7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1C4CF7" w:rsidRPr="00E1142A" w:rsidRDefault="001C4CF7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Планира и пружа услуге процеса здравствене неге и подршке пацијентима у складу са праксом и стандардима савремене здравствене неге, о чему води прописану медицинску документацију;планира и организује активности које је лекар ординирао у дијагностичко-терапијској листи;обавља сложене медицинске мере код болесника у поступку неге,  терапије, дијагностике и рехабилитације;примењује прописану терапију и контролише узимање лекова;врши припрему болесника и асистира лекару при интервенцијама;учествује у пријему болесника, визити, посматра пацијента и обавештава лекара о стању пацијента;прати опште стање пацијента, мери и евидентира виталне функције и друге показатеље;</w:t>
            </w:r>
            <w:r w:rsidRPr="00E1142A">
              <w:rPr>
                <w:rFonts w:ascii="Times New Roman" w:hAnsi="Times New Roman"/>
                <w:bCs/>
                <w:sz w:val="20"/>
                <w:szCs w:val="20"/>
                <w:lang w:val="sl-SI"/>
              </w:rPr>
              <w:t>врши општу и специјалну негу болесникаврши припреме за пријем нових болесника,одржава тоалету болесника,врши припреме болесника за хируршке интервенције код хитних случајева;спроводи ординирану терапију и реанимацију, прати виталне параметре и региструје их у шок листе;рукује одговарајућим апаратима, контролише све излучевине болесника, даје инфузију, превија и негује постоперативне ране, спроводи оксигено терапију и ради ЕКГ; припрема материјал и инструменте за рад, узима материјал за анализе, прати болеснике на консултативне прегледе, асистира лекару при интервенцијама ;рад се одвија у отежаним условима због изложености инфекцији и алергијској инфекцији (за хирургију) и под повећаним психофизичким напором;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припрема простор, медицинску опрему, инструменте и материјал за рад;спроводи мере за спречавање интрахоспиталних инфекција;учествује у набавци потребног материјала;одлаже и уклања медицински отпад на прописани начин;прикупља материјал за лабораторијске и друге анализе; стара се о хигијенско-техничкој исправности просторија службе,  води бригу о исправности медицинске опреме на одељењу и стара се о стерилности инструмената; 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прово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диличну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општ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хигијен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упацијената; 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о исхрани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пацијената; п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рипрема пацијента за  отпуст са одељења;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о спровођењу кућног реда;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бавља послове у амбуланти, врши заказивање амбулантних и дијагностичких прегледа, уноси податке у здравствени информациони систем; води протокол лекара, амбулантни протокол и сл;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арађује  и координира са другим здравственим радницима,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преноси искуства на младје сестре и уводи у рад приправнике и новопримљене сестре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; ради на свом стручном усавршавању;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ради на здравственом васпитању и подизању здравствене културе становништва, ради на унапредјењу и афирмацији одељења и запослених;о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средства са којима рукује, за уредност, тачност и за квалитет послова из делокруга свога рада;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правилно и уредно вођење медицинске документације;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бавља административне послове;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уредно води књигу примопредаје и исту потписује приликом примопредаје; п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ружа стручну пратњу приликом транспорта пацијента у здравствену установу вишег нивоа;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придржава се мера заштите на раду.</w:t>
            </w:r>
          </w:p>
          <w:p w:rsidR="001C4CF7" w:rsidRPr="00E1142A" w:rsidRDefault="001C4CF7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1C4CF7" w:rsidRDefault="001C4CF7" w:rsidP="00465374">
            <w:pPr>
              <w:pStyle w:val="NormalStefbullets1"/>
              <w:ind w:left="0"/>
              <w:jc w:val="both"/>
              <w:rPr>
                <w:lang w:val="en-US"/>
              </w:rPr>
            </w:pPr>
            <w:r>
              <w:t>За свој рад одговоран је главној медицинској сестри / техничару службе/ и начелнику службе.</w:t>
            </w:r>
          </w:p>
          <w:p w:rsidR="001C4CF7" w:rsidRPr="00E1142A" w:rsidRDefault="001C4CF7" w:rsidP="004653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C4CF7" w:rsidRPr="000D1357" w:rsidRDefault="001C4CF7" w:rsidP="00465374">
            <w:pPr>
              <w:pStyle w:val="NoSpacing"/>
              <w:ind w:left="720"/>
              <w:jc w:val="both"/>
              <w:rPr>
                <w:rFonts w:ascii="Times New Roman" w:hAnsi="Times New Roman"/>
                <w:b/>
              </w:rPr>
            </w:pPr>
          </w:p>
        </w:tc>
      </w:tr>
      <w:tr w:rsidR="001C4CF7" w:rsidRPr="00E1142A" w:rsidTr="003A04B0">
        <w:tc>
          <w:tcPr>
            <w:tcW w:w="2669" w:type="dxa"/>
          </w:tcPr>
          <w:p w:rsidR="001C4CF7" w:rsidRPr="000D1357" w:rsidRDefault="001C4CF7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Стручна спрема образовање</w:t>
            </w:r>
          </w:p>
        </w:tc>
        <w:tc>
          <w:tcPr>
            <w:tcW w:w="8239" w:type="dxa"/>
          </w:tcPr>
          <w:p w:rsidR="001C4CF7" w:rsidRPr="00E1142A" w:rsidRDefault="001C4CF7" w:rsidP="00FE3C5F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средње образовање медицинске струке</w:t>
            </w:r>
          </w:p>
          <w:p w:rsidR="001C4CF7" w:rsidRPr="00DA7F9A" w:rsidRDefault="001C4CF7" w:rsidP="00465374">
            <w:pPr>
              <w:pStyle w:val="NoSpacing"/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1C4CF7" w:rsidRPr="00E1142A" w:rsidTr="003A04B0">
        <w:tc>
          <w:tcPr>
            <w:tcW w:w="2669" w:type="dxa"/>
          </w:tcPr>
          <w:p w:rsidR="001C4CF7" w:rsidRPr="00FA5296" w:rsidRDefault="001C4CF7" w:rsidP="00465374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FA5296">
              <w:rPr>
                <w:rFonts w:ascii="Times New Roman" w:hAnsi="Times New Roman"/>
                <w:b/>
                <w:lang w:val="ru-RU"/>
              </w:rPr>
              <w:t>Додатна знања и испити/радно искуство</w:t>
            </w:r>
          </w:p>
        </w:tc>
        <w:tc>
          <w:tcPr>
            <w:tcW w:w="8239" w:type="dxa"/>
          </w:tcPr>
          <w:p w:rsidR="001C4CF7" w:rsidRPr="00E1142A" w:rsidRDefault="001C4CF7" w:rsidP="00FE3C5F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1C4CF7" w:rsidRPr="00E1142A" w:rsidRDefault="001C4CF7" w:rsidP="00FE3C5F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1C4CF7" w:rsidRPr="00E1142A" w:rsidRDefault="001C4CF7" w:rsidP="003A04B0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 шест месеци радног искуства у наведеном звању.</w:t>
            </w:r>
          </w:p>
        </w:tc>
      </w:tr>
      <w:tr w:rsidR="001C4CF7" w:rsidRPr="00E1142A" w:rsidTr="003A04B0">
        <w:tc>
          <w:tcPr>
            <w:tcW w:w="2669" w:type="dxa"/>
          </w:tcPr>
          <w:p w:rsidR="001C4CF7" w:rsidRPr="000D1357" w:rsidRDefault="001C4CF7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Број  извршилаца</w:t>
            </w:r>
          </w:p>
        </w:tc>
        <w:tc>
          <w:tcPr>
            <w:tcW w:w="8239" w:type="dxa"/>
          </w:tcPr>
          <w:p w:rsidR="001C4CF7" w:rsidRPr="00A24641" w:rsidRDefault="003710DD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sr-Cyrl-CS"/>
              </w:rPr>
              <w:t>22</w:t>
            </w:r>
          </w:p>
        </w:tc>
      </w:tr>
    </w:tbl>
    <w:p w:rsidR="001C4CF7" w:rsidRPr="003A04B0" w:rsidRDefault="001C4CF7" w:rsidP="001C4CF7">
      <w:pPr>
        <w:tabs>
          <w:tab w:val="left" w:pos="3719"/>
          <w:tab w:val="left" w:pos="4161"/>
        </w:tabs>
        <w:spacing w:after="0" w:line="240" w:lineRule="auto"/>
        <w:rPr>
          <w:b/>
          <w:sz w:val="24"/>
          <w:u w:val="single"/>
        </w:rPr>
      </w:pPr>
    </w:p>
    <w:tbl>
      <w:tblPr>
        <w:tblW w:w="10908" w:type="dxa"/>
        <w:tblInd w:w="-4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9"/>
        <w:gridCol w:w="8239"/>
      </w:tblGrid>
      <w:tr w:rsidR="001C4CF7" w:rsidRPr="00E1142A" w:rsidTr="003A04B0">
        <w:trPr>
          <w:trHeight w:val="526"/>
        </w:trPr>
        <w:tc>
          <w:tcPr>
            <w:tcW w:w="2669" w:type="dxa"/>
          </w:tcPr>
          <w:p w:rsidR="001C4CF7" w:rsidRPr="000D1357" w:rsidRDefault="001C4CF7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Назив радног места</w:t>
            </w:r>
          </w:p>
          <w:p w:rsidR="001C4CF7" w:rsidRPr="000D1357" w:rsidRDefault="001C4CF7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239" w:type="dxa"/>
          </w:tcPr>
          <w:p w:rsidR="001C4CF7" w:rsidRPr="00E1142A" w:rsidRDefault="003710DD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ВИША </w:t>
            </w:r>
            <w:r w:rsidR="001C4CF7" w:rsidRPr="00E1142A">
              <w:rPr>
                <w:rFonts w:ascii="Times New Roman" w:hAnsi="Times New Roman"/>
                <w:b/>
                <w:sz w:val="20"/>
                <w:szCs w:val="20"/>
              </w:rPr>
              <w:t>МЕДИЦИНСКА СЕСТРА / ТЕХНИЧАРУ ИНТЕЗИВНОЈ НЕЗИ НИВОА II</w:t>
            </w:r>
          </w:p>
          <w:p w:rsidR="001C4CF7" w:rsidRPr="00DA7F9A" w:rsidRDefault="001C4CF7" w:rsidP="0046537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 у  </w:t>
            </w:r>
            <w:r w:rsidRPr="00DA7F9A">
              <w:rPr>
                <w:rFonts w:ascii="Times New Roman" w:hAnsi="Times New Roman"/>
                <w:b/>
                <w:lang w:val="sr-Cyrl-CS"/>
              </w:rPr>
              <w:t xml:space="preserve">Служби за </w:t>
            </w:r>
            <w:r>
              <w:rPr>
                <w:rFonts w:ascii="Times New Roman" w:hAnsi="Times New Roman"/>
                <w:b/>
                <w:lang w:val="sr-Cyrl-CS"/>
              </w:rPr>
              <w:t>анестезиологију са реаниматологијом</w:t>
            </w:r>
          </w:p>
        </w:tc>
      </w:tr>
      <w:tr w:rsidR="001C4CF7" w:rsidRPr="00E1142A" w:rsidTr="003A04B0">
        <w:trPr>
          <w:trHeight w:val="488"/>
        </w:trPr>
        <w:tc>
          <w:tcPr>
            <w:tcW w:w="2669" w:type="dxa"/>
          </w:tcPr>
          <w:p w:rsidR="001C4CF7" w:rsidRPr="00DA7F9A" w:rsidRDefault="001C4CF7" w:rsidP="00465374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  <w:p w:rsidR="001C4CF7" w:rsidRPr="000D1357" w:rsidRDefault="001C4CF7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Општи типични</w:t>
            </w:r>
          </w:p>
          <w:p w:rsidR="001C4CF7" w:rsidRPr="000D1357" w:rsidRDefault="001C4CF7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опис посла</w:t>
            </w:r>
          </w:p>
        </w:tc>
        <w:tc>
          <w:tcPr>
            <w:tcW w:w="8239" w:type="dxa"/>
          </w:tcPr>
          <w:p w:rsidR="001C4CF7" w:rsidRDefault="001C4CF7" w:rsidP="00465374">
            <w:pPr>
              <w:pStyle w:val="NoSpacing"/>
              <w:rPr>
                <w:rFonts w:ascii="Times New Roman" w:hAnsi="Times New Roman"/>
              </w:rPr>
            </w:pPr>
          </w:p>
          <w:p w:rsidR="001C4CF7" w:rsidRPr="00E1142A" w:rsidRDefault="001C4CF7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</w:t>
            </w:r>
            <w:r w:rsidR="003710DD" w:rsidRPr="00E1142A">
              <w:rPr>
                <w:rFonts w:ascii="Times New Roman" w:hAnsi="Times New Roman"/>
                <w:sz w:val="20"/>
                <w:szCs w:val="20"/>
              </w:rPr>
              <w:t>сла:</w:t>
            </w:r>
          </w:p>
          <w:p w:rsidR="001C4CF7" w:rsidRPr="00E1142A" w:rsidRDefault="001C4CF7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Планира и пружа услуге процеса здравствене неге и подршке пацијентима у складу са праксом и стандардима савремене здравствене неге, о чему води прописану медицинску документацију;планира и организује активности које је лекар ординирао у дијагностичко-терапијској листи;обавља сложене медицинске мере код болесника у поступку неге,  терапије, дијагностике и рехабилитације;примењује прописану терапију и контролише узимање лекова;врши припрему болесника и асистира лекару при интервенцијама;учествује у пријему болесника, визити, посматра пацијента и обавештава лекара о стању пацијента;прати опште стање пацијента, мери и евидентира виталне функције и друге показатеље;</w:t>
            </w:r>
            <w:r w:rsidRPr="00E1142A">
              <w:rPr>
                <w:rFonts w:ascii="Times New Roman" w:hAnsi="Times New Roman"/>
                <w:bCs/>
                <w:sz w:val="20"/>
                <w:szCs w:val="20"/>
                <w:lang w:val="sl-SI"/>
              </w:rPr>
              <w:t>врши општу и специјалну негу болесникаврши припреме за пријем нових болесника,одржава тоалету болесника,врши припреме болесника за хируршке интервенције код хитних случајева;спроводи ординирану терапију и реанимацију, прати виталне параметре и региструје их у шок листе;рукује одговарајућим апаратима, контролише све излучевине болесника, даје инфузију, превија и негује постоперативне ране, спроводи оксигено терапију и ради ЕКГ; припрема материјал и инструменте за рад, узима материјал за анализе, прати болеснике на консултативне прегледе, асистира лекару при интервенцијама ;рад се одвија у отежаним условима због изложености инфекцији и алергијској инфекцији (за хирургију) и под повећаним психофизичким напором;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припрема простор, медицинску опрему, инструменте и материјал за рад;спроводи мере за спречавање интрахоспиталних инфекција;учествује у набавци потребног материјала;одлаже и уклања медицински отпад на прописани начин;прикупља материјал за лабораторијске и друге анализе; стара се о хигијенско-техничкој исправности просторија службе,  води бригу о исправности медицинске опреме на одељењу и стара се о стерилности инструмената; 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прово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диличну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општ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хигијен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упацијената; 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о исхрани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пацијената; п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рипрема пацијента за  отпуст са одељења;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о спровођењу кућног реда;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бавља послове у амбуланти, врши заказивање амбулантних и дијагностичких прегледа, уноси податке у здравствени информациони систем; води протокол лекара, амбулантни протокол и сл;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арађује  и координира са другим здравственим радницима,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преноси искуства на младје сестре и уводи у рад приправнике и новопримљене сестре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; ради на свом стручном усавршавању;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ради на здравственом васпитању и подизању здравствене културе становништва, ради на унапредјењу и афирмацији одељења и запослених;о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средства са којима рукује, за уредност, тачност и за квалитет послова из делокруга свога рада;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правилно и уредно вођење медицинске документације;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бавља административне послове;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уредно води књигу примопредаје и исту потписује приликом примопредаје; п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ружа стручну пратњу приликом транспорта пацијента у здравствену установу вишег нивоа;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придржава се мера заштите на раду.</w:t>
            </w:r>
          </w:p>
          <w:p w:rsidR="001C4CF7" w:rsidRPr="00E1142A" w:rsidRDefault="001C4CF7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1C4CF7" w:rsidRPr="003A04B0" w:rsidRDefault="001C4CF7" w:rsidP="003710DD">
            <w:pPr>
              <w:pStyle w:val="NormalStefbullets1"/>
              <w:ind w:left="0"/>
              <w:jc w:val="both"/>
              <w:rPr>
                <w:lang w:val="en-US"/>
              </w:rPr>
            </w:pPr>
            <w:r>
              <w:t>За свој рад одговоран је главној медицинској сестри / техничару службе/ и начелнику службе.</w:t>
            </w:r>
          </w:p>
        </w:tc>
      </w:tr>
      <w:tr w:rsidR="001C4CF7" w:rsidRPr="00E1142A" w:rsidTr="003A04B0">
        <w:tc>
          <w:tcPr>
            <w:tcW w:w="2669" w:type="dxa"/>
          </w:tcPr>
          <w:p w:rsidR="001C4CF7" w:rsidRPr="000D1357" w:rsidRDefault="001C4CF7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Стручна спрема образовање</w:t>
            </w:r>
          </w:p>
        </w:tc>
        <w:tc>
          <w:tcPr>
            <w:tcW w:w="8239" w:type="dxa"/>
          </w:tcPr>
          <w:p w:rsidR="003710DD" w:rsidRDefault="003710DD" w:rsidP="00465374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10DD">
              <w:rPr>
                <w:rFonts w:ascii="Times New Roman" w:hAnsi="Times New Roman"/>
                <w:sz w:val="20"/>
                <w:szCs w:val="20"/>
              </w:rPr>
              <w:t xml:space="preserve">Високо образовање: - на студијама првог степена (основне струковне / академске студије) по пропису који уређује високо образовање, почев од 10. септембра 2005. године; </w:t>
            </w:r>
          </w:p>
          <w:p w:rsidR="001C4CF7" w:rsidRPr="003710DD" w:rsidRDefault="003710DD" w:rsidP="00465374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710DD">
              <w:rPr>
                <w:rFonts w:ascii="Times New Roman" w:hAnsi="Times New Roman"/>
                <w:sz w:val="20"/>
                <w:szCs w:val="20"/>
              </w:rPr>
              <w:t>- на основним студијама у трајању од најмање две године, по пропису који је уређивао високо образовање до 10. септембра 2005. године.</w:t>
            </w:r>
          </w:p>
        </w:tc>
      </w:tr>
      <w:tr w:rsidR="001C4CF7" w:rsidRPr="00E1142A" w:rsidTr="003A04B0">
        <w:tc>
          <w:tcPr>
            <w:tcW w:w="2669" w:type="dxa"/>
          </w:tcPr>
          <w:p w:rsidR="001C4CF7" w:rsidRPr="00FA5296" w:rsidRDefault="001C4CF7" w:rsidP="00465374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FA5296">
              <w:rPr>
                <w:rFonts w:ascii="Times New Roman" w:hAnsi="Times New Roman"/>
                <w:b/>
                <w:lang w:val="ru-RU"/>
              </w:rPr>
              <w:t>Додатна знања и испити/радно искуство</w:t>
            </w:r>
          </w:p>
        </w:tc>
        <w:tc>
          <w:tcPr>
            <w:tcW w:w="8239" w:type="dxa"/>
          </w:tcPr>
          <w:p w:rsidR="003710DD" w:rsidRDefault="003710DD" w:rsidP="003710DD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10DD"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3710DD">
              <w:rPr>
                <w:rFonts w:ascii="Times New Roman" w:hAnsi="Times New Roman"/>
                <w:sz w:val="20"/>
                <w:szCs w:val="20"/>
              </w:rPr>
              <w:t>тручни испит;</w:t>
            </w:r>
          </w:p>
          <w:p w:rsidR="003710DD" w:rsidRDefault="003710DD" w:rsidP="003710DD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10DD">
              <w:rPr>
                <w:rFonts w:ascii="Times New Roman" w:hAnsi="Times New Roman"/>
                <w:sz w:val="20"/>
                <w:szCs w:val="20"/>
              </w:rPr>
              <w:t xml:space="preserve"> - лиценца; </w:t>
            </w:r>
          </w:p>
          <w:p w:rsidR="001C4CF7" w:rsidRPr="003710DD" w:rsidRDefault="003710DD" w:rsidP="003710DD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710DD">
              <w:rPr>
                <w:rFonts w:ascii="Times New Roman" w:hAnsi="Times New Roman"/>
                <w:sz w:val="20"/>
                <w:szCs w:val="20"/>
              </w:rPr>
              <w:t>- најмање шест месеци радног искуства у наведеном звању.</w:t>
            </w:r>
          </w:p>
        </w:tc>
      </w:tr>
      <w:tr w:rsidR="001C4CF7" w:rsidRPr="00E1142A" w:rsidTr="003A04B0">
        <w:tc>
          <w:tcPr>
            <w:tcW w:w="2669" w:type="dxa"/>
          </w:tcPr>
          <w:p w:rsidR="001C4CF7" w:rsidRPr="000D1357" w:rsidRDefault="001C4CF7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Број  извршилаца</w:t>
            </w:r>
          </w:p>
        </w:tc>
        <w:tc>
          <w:tcPr>
            <w:tcW w:w="8239" w:type="dxa"/>
          </w:tcPr>
          <w:p w:rsidR="001C4CF7" w:rsidRPr="003710DD" w:rsidRDefault="003710DD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</w:tr>
    </w:tbl>
    <w:p w:rsidR="00B05B52" w:rsidRDefault="00B05B52" w:rsidP="000E4D1A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840CA" w:rsidRPr="003710DD" w:rsidRDefault="00D840CA" w:rsidP="000E4D1A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1057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75"/>
        <w:gridCol w:w="1818"/>
        <w:gridCol w:w="850"/>
        <w:gridCol w:w="1792"/>
        <w:gridCol w:w="5422"/>
      </w:tblGrid>
      <w:tr w:rsidR="00D840CA" w:rsidRPr="00E1142A" w:rsidTr="003710DD">
        <w:trPr>
          <w:trHeight w:val="250"/>
        </w:trPr>
        <w:tc>
          <w:tcPr>
            <w:tcW w:w="11057" w:type="dxa"/>
            <w:gridSpan w:val="5"/>
            <w:tcBorders>
              <w:right w:val="double" w:sz="4" w:space="0" w:color="auto"/>
            </w:tcBorders>
            <w:shd w:val="clear" w:color="000000" w:fill="FFFF00"/>
            <w:noWrap/>
            <w:vAlign w:val="center"/>
            <w:hideMark/>
          </w:tcPr>
          <w:p w:rsidR="00D840CA" w:rsidRPr="00E1142A" w:rsidRDefault="00D840CA" w:rsidP="00D840CA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  <w:lang w:val="sr-Cyrl-CS"/>
              </w:rPr>
            </w:pPr>
            <w:r w:rsidRPr="00E1142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     2.19.</w:t>
            </w:r>
            <w:r w:rsidRPr="00E1142A"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  <w:t>Служба за фармацеутску здравствену делатност</w:t>
            </w:r>
          </w:p>
          <w:p w:rsidR="00D840CA" w:rsidRPr="00E1142A" w:rsidRDefault="00D840CA" w:rsidP="00D840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</w:p>
        </w:tc>
      </w:tr>
      <w:tr w:rsidR="00D840CA" w:rsidRPr="00E1142A" w:rsidTr="003710DD">
        <w:trPr>
          <w:trHeight w:val="25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D840CA" w:rsidRPr="00E1142A" w:rsidRDefault="00D840CA" w:rsidP="00D840C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  Р.бр.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D840CA" w:rsidRPr="00E1142A" w:rsidRDefault="00D840CA" w:rsidP="00D840C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Назив радног места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840CA" w:rsidRPr="00E1142A" w:rsidRDefault="00D840CA" w:rsidP="00D840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Бр. изврш.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D840CA" w:rsidRPr="00E1142A" w:rsidRDefault="00D840CA" w:rsidP="00D840C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Стручна спрема</w:t>
            </w:r>
          </w:p>
        </w:tc>
        <w:tc>
          <w:tcPr>
            <w:tcW w:w="542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840CA" w:rsidRPr="00E1142A" w:rsidRDefault="00D840CA" w:rsidP="00D840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Посебни услови</w:t>
            </w:r>
          </w:p>
          <w:p w:rsidR="00D840CA" w:rsidRPr="00E1142A" w:rsidRDefault="00D840CA" w:rsidP="00D840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   Напомена</w:t>
            </w:r>
          </w:p>
        </w:tc>
      </w:tr>
      <w:tr w:rsidR="00D840CA" w:rsidRPr="00E1142A" w:rsidTr="003710DD">
        <w:trPr>
          <w:trHeight w:val="25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D840CA" w:rsidRPr="00E1142A" w:rsidRDefault="00D840CA" w:rsidP="00D840C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1.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D840CA" w:rsidRPr="00E1142A" w:rsidRDefault="003710DD" w:rsidP="00D840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Магистар фармације </w:t>
            </w:r>
            <w:r w:rsidR="00D840CA"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Начелник службе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840CA" w:rsidRPr="00E1142A" w:rsidRDefault="00D840CA" w:rsidP="00D840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D840CA" w:rsidRPr="00E1142A" w:rsidRDefault="00D840CA" w:rsidP="00D840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7.степен - Мед.фак. </w:t>
            </w:r>
          </w:p>
        </w:tc>
        <w:tc>
          <w:tcPr>
            <w:tcW w:w="542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840CA" w:rsidRPr="00E1142A" w:rsidRDefault="003710DD" w:rsidP="00D840C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Високо образовање: - на интегрисаним академским студијама, по пропису који уређује високо образовање, почев од 10. септембра 2005. године; - на основним студијама у трајању од најмање четири године, по пропису који је уређивао високо образовање до 10. септембра 2005. године.</w:t>
            </w:r>
          </w:p>
        </w:tc>
      </w:tr>
      <w:tr w:rsidR="00D840CA" w:rsidRPr="00E1142A" w:rsidTr="003710DD">
        <w:trPr>
          <w:trHeight w:val="25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D840CA" w:rsidRPr="00E1142A" w:rsidRDefault="00D840CA" w:rsidP="00D840C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D840CA" w:rsidRPr="00E1142A" w:rsidRDefault="00D840CA" w:rsidP="00D840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Магистар фармације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840CA" w:rsidRPr="00E1142A" w:rsidRDefault="00D840CA" w:rsidP="00D840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D840CA" w:rsidRPr="00E1142A" w:rsidRDefault="00D840CA" w:rsidP="00D840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42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840CA" w:rsidRPr="00E1142A" w:rsidRDefault="003710DD" w:rsidP="00D840C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Високо образовање: - на интегрисаним академским студијама, по пропису који уређује високо образовање, почев од 10. септембра 2005. године; - на основним студијама у трајању од најмање четири године, по пропису који је уређивао високо образовање до 10. септембра 2005. године.</w:t>
            </w:r>
          </w:p>
        </w:tc>
      </w:tr>
      <w:tr w:rsidR="00D840CA" w:rsidRPr="00E1142A" w:rsidTr="003710DD">
        <w:trPr>
          <w:trHeight w:val="25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D840CA" w:rsidRPr="00E1142A" w:rsidRDefault="00D840CA" w:rsidP="00D840C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D840CA" w:rsidRPr="00E1142A" w:rsidRDefault="00D840CA" w:rsidP="00D840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Фармацеутски техничар-главни техничар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840CA" w:rsidRPr="00E1142A" w:rsidRDefault="00D840CA" w:rsidP="00D840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D840CA" w:rsidRPr="00E1142A" w:rsidRDefault="003710DD" w:rsidP="00D840C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Средња медицинска школа</w:t>
            </w:r>
          </w:p>
        </w:tc>
        <w:tc>
          <w:tcPr>
            <w:tcW w:w="542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710DD" w:rsidRPr="00E1142A" w:rsidRDefault="003710DD" w:rsidP="003710D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стручни испит; - лиценца; - најмање шест месеци у наведеном звању.</w:t>
            </w:r>
          </w:p>
          <w:p w:rsidR="00D840CA" w:rsidRPr="00E1142A" w:rsidRDefault="00D840CA" w:rsidP="00D840CA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D840CA" w:rsidRPr="00E1142A" w:rsidTr="003710DD">
        <w:trPr>
          <w:trHeight w:val="25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D840CA" w:rsidRPr="00E1142A" w:rsidRDefault="00D840CA" w:rsidP="00D840C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D840CA" w:rsidRPr="00E1142A" w:rsidRDefault="00D840CA" w:rsidP="00D840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Фармацеутски техничар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840CA" w:rsidRPr="00E1142A" w:rsidRDefault="00D840CA" w:rsidP="00D840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7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D840CA" w:rsidRPr="00E1142A" w:rsidRDefault="00D840CA" w:rsidP="00D840C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Средња медицинса школа</w:t>
            </w:r>
          </w:p>
        </w:tc>
        <w:tc>
          <w:tcPr>
            <w:tcW w:w="542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840CA" w:rsidRPr="00E1142A" w:rsidRDefault="003710DD" w:rsidP="00D840C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стручни испит; - лиценца; - најмање шест месеци у наведеном звању.</w:t>
            </w:r>
          </w:p>
        </w:tc>
      </w:tr>
      <w:tr w:rsidR="00D840CA" w:rsidRPr="00E1142A" w:rsidTr="003710DD">
        <w:trPr>
          <w:trHeight w:val="25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D840CA" w:rsidRPr="00E1142A" w:rsidRDefault="00D840CA" w:rsidP="00D840C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1818" w:type="dxa"/>
            <w:shd w:val="clear" w:color="auto" w:fill="auto"/>
            <w:noWrap/>
            <w:hideMark/>
          </w:tcPr>
          <w:p w:rsidR="00D840CA" w:rsidRDefault="00D840CA" w:rsidP="00D840CA">
            <w:pPr>
              <w:pStyle w:val="Default"/>
              <w:rPr>
                <w:sz w:val="20"/>
                <w:szCs w:val="20"/>
              </w:rPr>
            </w:pPr>
          </w:p>
          <w:p w:rsidR="00D840CA" w:rsidRDefault="00D840CA" w:rsidP="00D840CA">
            <w:pPr>
              <w:pStyle w:val="Default"/>
              <w:rPr>
                <w:sz w:val="20"/>
                <w:szCs w:val="20"/>
              </w:rPr>
            </w:pPr>
          </w:p>
          <w:p w:rsidR="00D840CA" w:rsidRDefault="00D840CA" w:rsidP="00D840CA">
            <w:pPr>
              <w:pStyle w:val="Default"/>
              <w:rPr>
                <w:sz w:val="20"/>
                <w:szCs w:val="20"/>
              </w:rPr>
            </w:pPr>
          </w:p>
          <w:p w:rsidR="00D840CA" w:rsidRDefault="00D840CA" w:rsidP="00D840CA">
            <w:pPr>
              <w:pStyle w:val="Default"/>
              <w:rPr>
                <w:sz w:val="20"/>
                <w:szCs w:val="20"/>
              </w:rPr>
            </w:pPr>
          </w:p>
          <w:p w:rsidR="00D840CA" w:rsidRDefault="00D840CA" w:rsidP="00D840CA">
            <w:pPr>
              <w:pStyle w:val="Default"/>
              <w:rPr>
                <w:sz w:val="20"/>
                <w:szCs w:val="20"/>
              </w:rPr>
            </w:pPr>
          </w:p>
          <w:p w:rsidR="00D840CA" w:rsidRDefault="00D840CA" w:rsidP="00D840CA">
            <w:pPr>
              <w:pStyle w:val="Default"/>
              <w:rPr>
                <w:sz w:val="20"/>
                <w:szCs w:val="20"/>
              </w:rPr>
            </w:pPr>
          </w:p>
          <w:p w:rsidR="00D840CA" w:rsidRPr="00D840CA" w:rsidRDefault="00D840CA" w:rsidP="00D840CA">
            <w:pPr>
              <w:pStyle w:val="Default"/>
              <w:rPr>
                <w:sz w:val="20"/>
                <w:szCs w:val="20"/>
              </w:rPr>
            </w:pPr>
            <w:r w:rsidRPr="00D840CA">
              <w:rPr>
                <w:sz w:val="20"/>
                <w:szCs w:val="20"/>
              </w:rPr>
              <w:t>И</w:t>
            </w:r>
            <w:r w:rsidR="00CB111C">
              <w:rPr>
                <w:sz w:val="20"/>
                <w:szCs w:val="20"/>
              </w:rPr>
              <w:t>нжењер за рачунарске мреже</w:t>
            </w:r>
            <w:r w:rsidRPr="00D840CA">
              <w:rPr>
                <w:sz w:val="20"/>
                <w:szCs w:val="20"/>
              </w:rPr>
              <w:t xml:space="preserve">-кординатор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840CA" w:rsidRPr="00E1142A" w:rsidRDefault="00D840CA" w:rsidP="00D840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D840CA" w:rsidRPr="00D840CA" w:rsidRDefault="00D840CA" w:rsidP="00D840CA">
            <w:pPr>
              <w:pStyle w:val="Default"/>
              <w:jc w:val="both"/>
              <w:rPr>
                <w:sz w:val="16"/>
                <w:szCs w:val="16"/>
              </w:rPr>
            </w:pPr>
            <w:r w:rsidRPr="00D840CA">
              <w:rPr>
                <w:sz w:val="16"/>
                <w:szCs w:val="16"/>
              </w:rPr>
              <w:t xml:space="preserve">Високо образовање: </w:t>
            </w:r>
          </w:p>
          <w:p w:rsidR="00D840CA" w:rsidRPr="00D840CA" w:rsidRDefault="00D840CA" w:rsidP="00D840CA">
            <w:pPr>
              <w:pStyle w:val="Default"/>
              <w:jc w:val="both"/>
              <w:rPr>
                <w:sz w:val="16"/>
                <w:szCs w:val="16"/>
              </w:rPr>
            </w:pPr>
            <w:r w:rsidRPr="00D840CA">
              <w:rPr>
                <w:sz w:val="16"/>
                <w:szCs w:val="16"/>
              </w:rPr>
              <w:t xml:space="preserve">– на основним академским студијама у обиму од најмање 240 ЕСПБ бодова, односно специјалистичким струковним студијама, по пропису који уређује високо образовање почев од 10. септембра 2005. године; </w:t>
            </w:r>
          </w:p>
          <w:p w:rsidR="00D840CA" w:rsidRPr="00E1142A" w:rsidRDefault="00D840CA" w:rsidP="00D840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– на основним студијама у трајању од најмање четири године, по пропису који је уређивао високо образовање до 10. септембра 2005. године</w:t>
            </w:r>
            <w:r w:rsidRPr="00E1142A">
              <w:rPr>
                <w:sz w:val="23"/>
                <w:szCs w:val="23"/>
              </w:rPr>
              <w:t xml:space="preserve">. </w:t>
            </w:r>
          </w:p>
        </w:tc>
        <w:tc>
          <w:tcPr>
            <w:tcW w:w="5422" w:type="dxa"/>
            <w:tcBorders>
              <w:right w:val="double" w:sz="4" w:space="0" w:color="auto"/>
            </w:tcBorders>
            <w:shd w:val="clear" w:color="auto" w:fill="auto"/>
            <w:noWrap/>
            <w:hideMark/>
          </w:tcPr>
          <w:p w:rsidR="00D840CA" w:rsidRPr="000721F1" w:rsidRDefault="00D840CA">
            <w:pPr>
              <w:pStyle w:val="Default"/>
              <w:rPr>
                <w:sz w:val="16"/>
                <w:szCs w:val="16"/>
              </w:rPr>
            </w:pPr>
          </w:p>
          <w:p w:rsidR="00D840CA" w:rsidRPr="000721F1" w:rsidRDefault="00D840CA">
            <w:pPr>
              <w:pStyle w:val="Default"/>
              <w:rPr>
                <w:sz w:val="16"/>
                <w:szCs w:val="16"/>
              </w:rPr>
            </w:pPr>
          </w:p>
          <w:p w:rsidR="00D840CA" w:rsidRPr="000721F1" w:rsidRDefault="00D840CA">
            <w:pPr>
              <w:pStyle w:val="Default"/>
              <w:rPr>
                <w:sz w:val="16"/>
                <w:szCs w:val="16"/>
              </w:rPr>
            </w:pPr>
          </w:p>
          <w:p w:rsidR="00D840CA" w:rsidRPr="000721F1" w:rsidRDefault="00D840CA">
            <w:pPr>
              <w:pStyle w:val="Default"/>
              <w:rPr>
                <w:sz w:val="16"/>
                <w:szCs w:val="16"/>
              </w:rPr>
            </w:pPr>
          </w:p>
          <w:p w:rsidR="00D840CA" w:rsidRPr="000721F1" w:rsidRDefault="00D840CA">
            <w:pPr>
              <w:pStyle w:val="Default"/>
              <w:rPr>
                <w:sz w:val="16"/>
                <w:szCs w:val="16"/>
              </w:rPr>
            </w:pPr>
          </w:p>
          <w:p w:rsidR="00D840CA" w:rsidRPr="000721F1" w:rsidRDefault="00D840CA">
            <w:pPr>
              <w:pStyle w:val="Default"/>
              <w:rPr>
                <w:sz w:val="16"/>
                <w:szCs w:val="16"/>
              </w:rPr>
            </w:pPr>
          </w:p>
          <w:p w:rsidR="00D840CA" w:rsidRPr="000721F1" w:rsidRDefault="00D840CA">
            <w:pPr>
              <w:pStyle w:val="Default"/>
              <w:rPr>
                <w:sz w:val="16"/>
                <w:szCs w:val="16"/>
              </w:rPr>
            </w:pPr>
          </w:p>
          <w:p w:rsidR="00D840CA" w:rsidRPr="000721F1" w:rsidRDefault="00D840CA">
            <w:pPr>
              <w:pStyle w:val="Default"/>
              <w:rPr>
                <w:sz w:val="16"/>
                <w:szCs w:val="16"/>
              </w:rPr>
            </w:pPr>
          </w:p>
          <w:p w:rsidR="00D840CA" w:rsidRPr="00E1142A" w:rsidRDefault="00CB111C" w:rsidP="00D840C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-</w:t>
            </w:r>
            <w:r w:rsidR="00D840CA" w:rsidRPr="00E1142A">
              <w:rPr>
                <w:rFonts w:ascii="Times New Roman" w:hAnsi="Times New Roman"/>
                <w:sz w:val="16"/>
                <w:szCs w:val="16"/>
              </w:rPr>
              <w:t xml:space="preserve">најмање једна година раднoг искуства. </w:t>
            </w:r>
          </w:p>
        </w:tc>
      </w:tr>
      <w:tr w:rsidR="00D840CA" w:rsidRPr="00E1142A" w:rsidTr="003710DD">
        <w:trPr>
          <w:trHeight w:val="25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D840CA" w:rsidRPr="00E1142A" w:rsidRDefault="00D840CA" w:rsidP="00D840C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D840CA" w:rsidRPr="00D840CA" w:rsidRDefault="00D840CA" w:rsidP="00D840CA">
            <w:pPr>
              <w:pStyle w:val="Default"/>
              <w:jc w:val="center"/>
              <w:rPr>
                <w:sz w:val="20"/>
                <w:szCs w:val="20"/>
                <w:lang w:val="sr-Cyrl-CS"/>
              </w:rPr>
            </w:pPr>
            <w:r w:rsidRPr="00D840CA">
              <w:rPr>
                <w:sz w:val="20"/>
                <w:szCs w:val="20"/>
              </w:rPr>
              <w:t xml:space="preserve">Референт за финанисјко рачуноводствене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840CA" w:rsidRPr="00E1142A" w:rsidRDefault="00D840CA" w:rsidP="00D840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D840CA" w:rsidRPr="00E1142A" w:rsidRDefault="00D840CA" w:rsidP="00D840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Средња школа</w:t>
            </w:r>
          </w:p>
        </w:tc>
        <w:tc>
          <w:tcPr>
            <w:tcW w:w="542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840CA" w:rsidRPr="00E1142A" w:rsidRDefault="00D840CA" w:rsidP="00D840CA">
            <w:pPr>
              <w:spacing w:after="0" w:line="240" w:lineRule="auto"/>
              <w:jc w:val="both"/>
              <w:rPr>
                <w:sz w:val="16"/>
                <w:szCs w:val="16"/>
                <w:lang w:val="ru-RU"/>
              </w:rPr>
            </w:pPr>
            <w:r w:rsidRPr="00E1142A">
              <w:rPr>
                <w:rFonts w:ascii="Times New Roman" w:hAnsi="Times New Roman"/>
                <w:sz w:val="16"/>
                <w:szCs w:val="16"/>
                <w:lang w:val="ru-RU"/>
              </w:rPr>
              <w:t>-познавање рада на рачунару</w:t>
            </w:r>
          </w:p>
        </w:tc>
      </w:tr>
    </w:tbl>
    <w:p w:rsidR="00D840CA" w:rsidRPr="000721F1" w:rsidRDefault="00D840CA" w:rsidP="000E4D1A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</w:rPr>
      </w:pPr>
    </w:p>
    <w:tbl>
      <w:tblPr>
        <w:tblW w:w="11196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878"/>
      </w:tblGrid>
      <w:tr w:rsidR="00D840CA" w:rsidRPr="00E1142A" w:rsidTr="00E1142A">
        <w:trPr>
          <w:trHeight w:val="526"/>
        </w:trPr>
        <w:tc>
          <w:tcPr>
            <w:tcW w:w="2318" w:type="dxa"/>
          </w:tcPr>
          <w:p w:rsidR="00D840CA" w:rsidRPr="00E1142A" w:rsidRDefault="00D840CA" w:rsidP="00E1142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E1142A">
              <w:rPr>
                <w:rFonts w:ascii="Times New Roman" w:hAnsi="Times New Roman"/>
                <w:b/>
                <w:sz w:val="18"/>
                <w:szCs w:val="18"/>
              </w:rPr>
              <w:t>Назив радног места</w:t>
            </w:r>
          </w:p>
          <w:p w:rsidR="00D840CA" w:rsidRPr="00E1142A" w:rsidRDefault="00D840CA" w:rsidP="00E1142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78" w:type="dxa"/>
          </w:tcPr>
          <w:p w:rsidR="00D840CA" w:rsidRPr="00E1142A" w:rsidRDefault="000721F1" w:rsidP="00E1142A">
            <w:pPr>
              <w:pStyle w:val="Default"/>
              <w:jc w:val="center"/>
              <w:rPr>
                <w:sz w:val="18"/>
                <w:szCs w:val="18"/>
              </w:rPr>
            </w:pPr>
            <w:r w:rsidRPr="00E1142A">
              <w:rPr>
                <w:sz w:val="18"/>
                <w:szCs w:val="18"/>
              </w:rPr>
              <w:t xml:space="preserve">МАГИСТАР ФАРМАЦИЈЕ </w:t>
            </w:r>
          </w:p>
          <w:p w:rsidR="00D840CA" w:rsidRPr="00E1142A" w:rsidRDefault="00D840CA" w:rsidP="00E1142A">
            <w:pPr>
              <w:pStyle w:val="Default"/>
              <w:jc w:val="center"/>
              <w:rPr>
                <w:sz w:val="18"/>
                <w:szCs w:val="18"/>
              </w:rPr>
            </w:pPr>
            <w:r w:rsidRPr="00E1142A">
              <w:rPr>
                <w:sz w:val="18"/>
                <w:szCs w:val="18"/>
              </w:rPr>
              <w:t>-Начелник Службе за Фармацеутску здравствену делатност-</w:t>
            </w:r>
          </w:p>
          <w:p w:rsidR="00D840CA" w:rsidRPr="00E1142A" w:rsidRDefault="00D840CA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D840CA" w:rsidRPr="00E1142A" w:rsidTr="00E1142A">
        <w:trPr>
          <w:trHeight w:val="488"/>
        </w:trPr>
        <w:tc>
          <w:tcPr>
            <w:tcW w:w="2318" w:type="dxa"/>
          </w:tcPr>
          <w:p w:rsidR="00D840CA" w:rsidRPr="00E1142A" w:rsidRDefault="00D840CA" w:rsidP="00E1142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Шифра радног места</w:t>
            </w:r>
          </w:p>
        </w:tc>
        <w:tc>
          <w:tcPr>
            <w:tcW w:w="8878" w:type="dxa"/>
          </w:tcPr>
          <w:p w:rsidR="00D840CA" w:rsidRPr="00E1142A" w:rsidRDefault="00D840CA" w:rsidP="00E1142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E1142A">
              <w:rPr>
                <w:rFonts w:ascii="Times New Roman" w:hAnsi="Times New Roman"/>
                <w:b/>
                <w:color w:val="000000"/>
                <w:sz w:val="18"/>
                <w:szCs w:val="18"/>
                <w:shd w:val="clear" w:color="auto" w:fill="E5E5E3"/>
              </w:rPr>
              <w:t>Z0</w:t>
            </w:r>
            <w:r w:rsidR="000721F1" w:rsidRPr="00E1142A">
              <w:rPr>
                <w:rFonts w:ascii="Times New Roman" w:hAnsi="Times New Roman"/>
                <w:b/>
                <w:color w:val="000000"/>
                <w:sz w:val="18"/>
                <w:szCs w:val="18"/>
                <w:shd w:val="clear" w:color="auto" w:fill="E5E5E3"/>
              </w:rPr>
              <w:t>31100</w:t>
            </w:r>
          </w:p>
        </w:tc>
      </w:tr>
      <w:tr w:rsidR="00D840CA" w:rsidRPr="00E1142A" w:rsidTr="00E1142A">
        <w:trPr>
          <w:trHeight w:val="488"/>
        </w:trPr>
        <w:tc>
          <w:tcPr>
            <w:tcW w:w="2318" w:type="dxa"/>
          </w:tcPr>
          <w:p w:rsidR="00D840CA" w:rsidRPr="00E1142A" w:rsidRDefault="00D840CA" w:rsidP="00E1142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  <w:p w:rsidR="00D840CA" w:rsidRPr="00E1142A" w:rsidRDefault="00D840CA" w:rsidP="00E1142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  <w:p w:rsidR="00D840CA" w:rsidRPr="00E1142A" w:rsidRDefault="00D840CA" w:rsidP="00E1142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  <w:p w:rsidR="00D840CA" w:rsidRPr="00E1142A" w:rsidRDefault="00D840CA" w:rsidP="00E1142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  <w:p w:rsidR="00D840CA" w:rsidRPr="00E1142A" w:rsidRDefault="00D840CA" w:rsidP="00E1142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  <w:p w:rsidR="00D840CA" w:rsidRPr="00E1142A" w:rsidRDefault="00D840CA" w:rsidP="00E1142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  <w:p w:rsidR="00D840CA" w:rsidRPr="00E1142A" w:rsidRDefault="00D840CA" w:rsidP="00E1142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  <w:p w:rsidR="00D840CA" w:rsidRPr="00E1142A" w:rsidRDefault="00D840CA" w:rsidP="00E1142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  <w:p w:rsidR="00D840CA" w:rsidRPr="00E1142A" w:rsidRDefault="00D840CA" w:rsidP="00E1142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  <w:p w:rsidR="00D840CA" w:rsidRPr="00E1142A" w:rsidRDefault="00D840CA" w:rsidP="00E1142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  <w:p w:rsidR="00D840CA" w:rsidRPr="00E1142A" w:rsidRDefault="00D840CA" w:rsidP="00E1142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  <w:p w:rsidR="00D840CA" w:rsidRPr="00E1142A" w:rsidRDefault="00D840CA" w:rsidP="00E1142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  <w:p w:rsidR="00D840CA" w:rsidRPr="00E1142A" w:rsidRDefault="00D840CA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1142A">
              <w:rPr>
                <w:rFonts w:ascii="Times New Roman" w:hAnsi="Times New Roman"/>
                <w:b/>
                <w:sz w:val="18"/>
                <w:szCs w:val="18"/>
              </w:rPr>
              <w:t>Општи типични опис посла</w:t>
            </w:r>
          </w:p>
        </w:tc>
        <w:tc>
          <w:tcPr>
            <w:tcW w:w="8878" w:type="dxa"/>
          </w:tcPr>
          <w:p w:rsidR="00D840CA" w:rsidRPr="00E1142A" w:rsidRDefault="00D840CA" w:rsidP="00E1142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1142A">
              <w:rPr>
                <w:rFonts w:ascii="Times New Roman" w:hAnsi="Times New Roman"/>
                <w:sz w:val="18"/>
                <w:szCs w:val="18"/>
              </w:rPr>
              <w:t>-одговоран је за рад службе за фармацеутску здравствену делатност;</w:t>
            </w:r>
          </w:p>
          <w:p w:rsidR="00D840CA" w:rsidRPr="00E1142A" w:rsidRDefault="00D840CA" w:rsidP="00E1142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1142A">
              <w:rPr>
                <w:rFonts w:ascii="Times New Roman" w:hAnsi="Times New Roman"/>
                <w:sz w:val="18"/>
                <w:szCs w:val="18"/>
              </w:rPr>
              <w:t>-одговоран је за континуирану набавку и дистрибуцију лекова, санитетског и осталог медицинског материјала,</w:t>
            </w:r>
          </w:p>
          <w:p w:rsidR="00D840CA" w:rsidRPr="00E1142A" w:rsidRDefault="00D840CA" w:rsidP="00E1142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1142A">
              <w:rPr>
                <w:rFonts w:ascii="Times New Roman" w:hAnsi="Times New Roman"/>
                <w:sz w:val="18"/>
                <w:szCs w:val="18"/>
              </w:rPr>
              <w:t>-даје прелоге за набавку лекова, санитетског и осталог медицинског материјала,</w:t>
            </w:r>
          </w:p>
          <w:p w:rsidR="00D840CA" w:rsidRPr="00E1142A" w:rsidRDefault="00D840CA" w:rsidP="00E1142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1142A">
              <w:rPr>
                <w:rFonts w:ascii="Times New Roman" w:hAnsi="Times New Roman"/>
                <w:sz w:val="18"/>
                <w:szCs w:val="18"/>
              </w:rPr>
              <w:t>-исказује потребе на годишњем , шестомесечном и месечном нивоу ради набавке лекова, санитетског и осталог медицинског материјала,</w:t>
            </w:r>
          </w:p>
          <w:p w:rsidR="00D840CA" w:rsidRPr="00E1142A" w:rsidRDefault="00D840CA" w:rsidP="00E1142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1142A">
              <w:rPr>
                <w:rFonts w:ascii="Times New Roman" w:hAnsi="Times New Roman"/>
                <w:sz w:val="18"/>
                <w:szCs w:val="18"/>
              </w:rPr>
              <w:t>-сарађује са Економско финансијском службом ради израде плана набавки за текућу и наредну годину;</w:t>
            </w:r>
          </w:p>
          <w:p w:rsidR="00D840CA" w:rsidRPr="00E1142A" w:rsidRDefault="00D840CA" w:rsidP="00D840CA">
            <w:pPr>
              <w:pStyle w:val="Default"/>
              <w:rPr>
                <w:sz w:val="18"/>
                <w:szCs w:val="18"/>
              </w:rPr>
            </w:pPr>
            <w:r w:rsidRPr="00E1142A">
              <w:rPr>
                <w:sz w:val="18"/>
                <w:szCs w:val="18"/>
              </w:rPr>
              <w:t xml:space="preserve">-обавља фармацеутску здравствену делатност у оквиру своје специјалности, о чему води прописану медицинску документацију; </w:t>
            </w:r>
          </w:p>
          <w:p w:rsidR="00D840CA" w:rsidRPr="00E1142A" w:rsidRDefault="00D840CA" w:rsidP="00D840CA">
            <w:pPr>
              <w:pStyle w:val="Default"/>
              <w:rPr>
                <w:sz w:val="18"/>
                <w:szCs w:val="18"/>
              </w:rPr>
            </w:pPr>
            <w:r w:rsidRPr="00E1142A">
              <w:rPr>
                <w:sz w:val="18"/>
                <w:szCs w:val="18"/>
              </w:rPr>
              <w:t xml:space="preserve">– издаје лекове, медицинска средства и предмете опште употребе и даје савете за њихову примену; </w:t>
            </w:r>
          </w:p>
          <w:p w:rsidR="00D840CA" w:rsidRPr="00E1142A" w:rsidRDefault="00D840CA" w:rsidP="00D840CA">
            <w:pPr>
              <w:pStyle w:val="Default"/>
              <w:rPr>
                <w:sz w:val="18"/>
                <w:szCs w:val="18"/>
              </w:rPr>
            </w:pPr>
            <w:r w:rsidRPr="00E1142A">
              <w:rPr>
                <w:sz w:val="18"/>
                <w:szCs w:val="18"/>
              </w:rPr>
              <w:t xml:space="preserve">– прати нежељене реакције на лекове и медицинска средства и доприноси избегавању истих; </w:t>
            </w:r>
          </w:p>
          <w:p w:rsidR="00D840CA" w:rsidRPr="00E1142A" w:rsidRDefault="00D840CA" w:rsidP="00D840CA">
            <w:pPr>
              <w:pStyle w:val="Default"/>
              <w:rPr>
                <w:sz w:val="18"/>
                <w:szCs w:val="18"/>
              </w:rPr>
            </w:pPr>
            <w:r w:rsidRPr="00E1142A">
              <w:rPr>
                <w:sz w:val="18"/>
                <w:szCs w:val="18"/>
              </w:rPr>
              <w:t xml:space="preserve">– ради на имплементацији рационалне (ефикасне, безбедне и екoномичне) фармакотерапије прилагођене сваком пацијенту; </w:t>
            </w:r>
          </w:p>
          <w:p w:rsidR="00D840CA" w:rsidRPr="00E1142A" w:rsidRDefault="00D840CA" w:rsidP="00D840CA">
            <w:pPr>
              <w:pStyle w:val="Default"/>
              <w:rPr>
                <w:sz w:val="18"/>
                <w:szCs w:val="18"/>
              </w:rPr>
            </w:pPr>
            <w:r w:rsidRPr="00E1142A">
              <w:rPr>
                <w:sz w:val="18"/>
                <w:szCs w:val="18"/>
              </w:rPr>
              <w:t xml:space="preserve">– доприноси избегавању интеракција и терапијског дуплирања примене лекова; </w:t>
            </w:r>
          </w:p>
          <w:p w:rsidR="00D840CA" w:rsidRPr="00E1142A" w:rsidRDefault="00D840CA" w:rsidP="00D840CA">
            <w:pPr>
              <w:pStyle w:val="Default"/>
              <w:rPr>
                <w:sz w:val="18"/>
                <w:szCs w:val="18"/>
              </w:rPr>
            </w:pPr>
            <w:r w:rsidRPr="00E1142A">
              <w:rPr>
                <w:sz w:val="18"/>
                <w:szCs w:val="18"/>
              </w:rPr>
              <w:t xml:space="preserve">– врши промоцију здравља и превенцију болести у сарадњи са другим здравственим радницима; </w:t>
            </w:r>
          </w:p>
          <w:p w:rsidR="00D840CA" w:rsidRPr="00E1142A" w:rsidRDefault="00D840CA" w:rsidP="00D840CA">
            <w:pPr>
              <w:pStyle w:val="Default"/>
              <w:rPr>
                <w:sz w:val="18"/>
                <w:szCs w:val="18"/>
              </w:rPr>
            </w:pPr>
            <w:r w:rsidRPr="00E1142A">
              <w:rPr>
                <w:sz w:val="18"/>
                <w:szCs w:val="18"/>
              </w:rPr>
              <w:t xml:space="preserve">– израђује магистралне и галенске лекове; </w:t>
            </w:r>
          </w:p>
          <w:p w:rsidR="00D840CA" w:rsidRPr="00E1142A" w:rsidRDefault="00D840CA" w:rsidP="00D840CA">
            <w:pPr>
              <w:pStyle w:val="Default"/>
              <w:rPr>
                <w:sz w:val="18"/>
                <w:szCs w:val="18"/>
              </w:rPr>
            </w:pPr>
            <w:r w:rsidRPr="00E1142A">
              <w:rPr>
                <w:sz w:val="18"/>
                <w:szCs w:val="18"/>
              </w:rPr>
              <w:t xml:space="preserve">– набавља и контролише правилно складиштињеи чување лекова, медицинских средстава и предмета опште употребе; </w:t>
            </w:r>
          </w:p>
          <w:p w:rsidR="00D840CA" w:rsidRPr="00E1142A" w:rsidRDefault="00D840CA" w:rsidP="00E1142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E1142A">
              <w:rPr>
                <w:rFonts w:ascii="Times New Roman" w:hAnsi="Times New Roman"/>
                <w:sz w:val="18"/>
                <w:szCs w:val="18"/>
              </w:rPr>
              <w:t xml:space="preserve">– спроводи активности стручног усавршавања у областима фармацеутске делатности; </w:t>
            </w:r>
          </w:p>
          <w:p w:rsidR="00D840CA" w:rsidRPr="00E1142A" w:rsidRDefault="00D840CA" w:rsidP="00E1142A">
            <w:pPr>
              <w:pStyle w:val="NoSpacing"/>
              <w:ind w:left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142A">
              <w:rPr>
                <w:rFonts w:ascii="Times New Roman" w:hAnsi="Times New Roman"/>
                <w:sz w:val="18"/>
                <w:szCs w:val="18"/>
              </w:rPr>
              <w:t>За свој рад одговоран је  Управнику ОЈ Опште болнице Врање   и директору</w:t>
            </w:r>
          </w:p>
          <w:p w:rsidR="00D840CA" w:rsidRPr="00E1142A" w:rsidRDefault="00D840CA" w:rsidP="00E1142A">
            <w:pPr>
              <w:pStyle w:val="NoSpacing"/>
              <w:ind w:left="7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142A">
              <w:rPr>
                <w:rFonts w:ascii="Times New Roman" w:hAnsi="Times New Roman"/>
                <w:sz w:val="18"/>
                <w:szCs w:val="18"/>
              </w:rPr>
              <w:t>Здравственог центра Врање</w:t>
            </w:r>
          </w:p>
          <w:p w:rsidR="00D840CA" w:rsidRPr="00E1142A" w:rsidRDefault="00D840CA" w:rsidP="00E1142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D840CA" w:rsidRPr="00E1142A" w:rsidTr="00E1142A">
        <w:tc>
          <w:tcPr>
            <w:tcW w:w="2318" w:type="dxa"/>
          </w:tcPr>
          <w:p w:rsidR="00D840CA" w:rsidRPr="00E1142A" w:rsidRDefault="00D840CA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1142A">
              <w:rPr>
                <w:rFonts w:ascii="Times New Roman" w:hAnsi="Times New Roman"/>
                <w:b/>
                <w:sz w:val="18"/>
                <w:szCs w:val="18"/>
              </w:rPr>
              <w:t>Стручна спрема образовање</w:t>
            </w:r>
          </w:p>
        </w:tc>
        <w:tc>
          <w:tcPr>
            <w:tcW w:w="8878" w:type="dxa"/>
          </w:tcPr>
          <w:p w:rsidR="00D840CA" w:rsidRPr="00E1142A" w:rsidRDefault="00D840CA" w:rsidP="00E1142A">
            <w:pPr>
              <w:pStyle w:val="Default"/>
              <w:jc w:val="both"/>
              <w:rPr>
                <w:sz w:val="18"/>
                <w:szCs w:val="18"/>
              </w:rPr>
            </w:pPr>
            <w:r w:rsidRPr="00E1142A">
              <w:rPr>
                <w:sz w:val="18"/>
                <w:szCs w:val="18"/>
              </w:rPr>
              <w:t xml:space="preserve">Високо образовање: </w:t>
            </w:r>
          </w:p>
          <w:p w:rsidR="00D840CA" w:rsidRPr="00E1142A" w:rsidRDefault="00D840CA" w:rsidP="00E1142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E1142A">
              <w:rPr>
                <w:rFonts w:ascii="Times New Roman" w:hAnsi="Times New Roman"/>
                <w:sz w:val="18"/>
                <w:szCs w:val="18"/>
              </w:rPr>
              <w:t>.</w:t>
            </w:r>
            <w:r w:rsidRPr="00E1142A">
              <w:rPr>
                <w:sz w:val="18"/>
                <w:szCs w:val="18"/>
              </w:rPr>
              <w:t xml:space="preserve"> </w:t>
            </w:r>
          </w:p>
        </w:tc>
      </w:tr>
      <w:tr w:rsidR="00D840CA" w:rsidRPr="00E1142A" w:rsidTr="00E1142A">
        <w:tc>
          <w:tcPr>
            <w:tcW w:w="2318" w:type="dxa"/>
          </w:tcPr>
          <w:p w:rsidR="00D840CA" w:rsidRPr="00E1142A" w:rsidRDefault="00D840CA" w:rsidP="00E1142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Додатна знања и испити/радно искуство</w:t>
            </w:r>
          </w:p>
        </w:tc>
        <w:tc>
          <w:tcPr>
            <w:tcW w:w="8878" w:type="dxa"/>
          </w:tcPr>
          <w:p w:rsidR="000721F1" w:rsidRPr="00E1142A" w:rsidRDefault="00D840CA" w:rsidP="00E1142A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721F1" w:rsidRPr="00E1142A">
              <w:rPr>
                <w:rFonts w:ascii="Times New Roman" w:hAnsi="Times New Roman"/>
                <w:sz w:val="20"/>
                <w:szCs w:val="20"/>
              </w:rPr>
              <w:t xml:space="preserve">стручни испит; </w:t>
            </w:r>
          </w:p>
          <w:p w:rsidR="000721F1" w:rsidRPr="00E1142A" w:rsidRDefault="000721F1" w:rsidP="00E1142A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- лиценца; </w:t>
            </w:r>
          </w:p>
          <w:p w:rsidR="00D840CA" w:rsidRPr="00E1142A" w:rsidRDefault="000721F1" w:rsidP="00E1142A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 најмање шест месеци радног искуства у звању магистар фармације.</w:t>
            </w:r>
          </w:p>
        </w:tc>
      </w:tr>
      <w:tr w:rsidR="00D840CA" w:rsidRPr="00E1142A" w:rsidTr="00E1142A">
        <w:tc>
          <w:tcPr>
            <w:tcW w:w="2318" w:type="dxa"/>
          </w:tcPr>
          <w:p w:rsidR="00D840CA" w:rsidRPr="00E1142A" w:rsidRDefault="00D840CA" w:rsidP="00E1142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E1142A">
              <w:rPr>
                <w:rFonts w:ascii="Times New Roman" w:hAnsi="Times New Roman"/>
                <w:b/>
                <w:sz w:val="18"/>
                <w:szCs w:val="18"/>
              </w:rPr>
              <w:t>Постојећи  број  извршилаца</w:t>
            </w:r>
          </w:p>
        </w:tc>
        <w:tc>
          <w:tcPr>
            <w:tcW w:w="8878" w:type="dxa"/>
          </w:tcPr>
          <w:p w:rsidR="00D840CA" w:rsidRPr="00E1142A" w:rsidRDefault="00D840CA" w:rsidP="00E1142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E1142A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</w:tr>
    </w:tbl>
    <w:p w:rsidR="00D840CA" w:rsidRPr="00D840CA" w:rsidRDefault="00D840CA" w:rsidP="000E4D1A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D840CA" w:rsidRPr="003A04B0" w:rsidRDefault="00D840CA" w:rsidP="000E4D1A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</w:rPr>
      </w:pPr>
    </w:p>
    <w:tbl>
      <w:tblPr>
        <w:tblW w:w="11196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878"/>
      </w:tblGrid>
      <w:tr w:rsidR="00D840CA" w:rsidRPr="00E1142A" w:rsidTr="00E1142A">
        <w:trPr>
          <w:trHeight w:val="526"/>
        </w:trPr>
        <w:tc>
          <w:tcPr>
            <w:tcW w:w="2318" w:type="dxa"/>
          </w:tcPr>
          <w:p w:rsidR="00D840CA" w:rsidRPr="00E1142A" w:rsidRDefault="00D840CA" w:rsidP="00E1142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E1142A">
              <w:rPr>
                <w:rFonts w:ascii="Times New Roman" w:hAnsi="Times New Roman"/>
                <w:b/>
                <w:sz w:val="18"/>
                <w:szCs w:val="18"/>
              </w:rPr>
              <w:t>Назив радног места</w:t>
            </w:r>
          </w:p>
          <w:p w:rsidR="00D840CA" w:rsidRPr="00E1142A" w:rsidRDefault="00D840CA" w:rsidP="00E1142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78" w:type="dxa"/>
          </w:tcPr>
          <w:p w:rsidR="00D840CA" w:rsidRPr="00E1142A" w:rsidRDefault="00D840CA" w:rsidP="00E1142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>МАГИСТАР ФАРМАЦИЈЕ</w:t>
            </w:r>
          </w:p>
          <w:p w:rsidR="00D840CA" w:rsidRPr="00E1142A" w:rsidRDefault="00D840CA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D840CA" w:rsidRPr="00E1142A" w:rsidTr="00E1142A">
        <w:trPr>
          <w:trHeight w:val="488"/>
        </w:trPr>
        <w:tc>
          <w:tcPr>
            <w:tcW w:w="2318" w:type="dxa"/>
          </w:tcPr>
          <w:p w:rsidR="00D840CA" w:rsidRPr="00E1142A" w:rsidRDefault="00D840CA" w:rsidP="00E1142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Шифра радног места</w:t>
            </w:r>
          </w:p>
        </w:tc>
        <w:tc>
          <w:tcPr>
            <w:tcW w:w="8878" w:type="dxa"/>
          </w:tcPr>
          <w:p w:rsidR="00D840CA" w:rsidRPr="00E1142A" w:rsidRDefault="00D840CA" w:rsidP="00E1142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E1142A">
              <w:rPr>
                <w:rFonts w:ascii="Times New Roman" w:hAnsi="Times New Roman"/>
                <w:b/>
                <w:color w:val="000000"/>
                <w:sz w:val="18"/>
                <w:szCs w:val="18"/>
                <w:shd w:val="clear" w:color="auto" w:fill="E5E5E3"/>
              </w:rPr>
              <w:t>Z0</w:t>
            </w:r>
            <w:r w:rsidR="000721F1" w:rsidRPr="00E1142A">
              <w:rPr>
                <w:rFonts w:ascii="Times New Roman" w:hAnsi="Times New Roman"/>
                <w:b/>
                <w:color w:val="000000"/>
                <w:sz w:val="18"/>
                <w:szCs w:val="18"/>
                <w:shd w:val="clear" w:color="auto" w:fill="E5E5E3"/>
              </w:rPr>
              <w:t>31100</w:t>
            </w:r>
          </w:p>
        </w:tc>
      </w:tr>
      <w:tr w:rsidR="00D840CA" w:rsidRPr="00E1142A" w:rsidTr="00E1142A">
        <w:trPr>
          <w:trHeight w:val="488"/>
        </w:trPr>
        <w:tc>
          <w:tcPr>
            <w:tcW w:w="2318" w:type="dxa"/>
          </w:tcPr>
          <w:p w:rsidR="00D840CA" w:rsidRPr="00E1142A" w:rsidRDefault="00D840CA" w:rsidP="00E1142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  <w:p w:rsidR="00D840CA" w:rsidRPr="00E1142A" w:rsidRDefault="00D840CA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1142A">
              <w:rPr>
                <w:rFonts w:ascii="Times New Roman" w:hAnsi="Times New Roman"/>
                <w:b/>
                <w:sz w:val="18"/>
                <w:szCs w:val="18"/>
              </w:rPr>
              <w:t>Општи типични опис посла</w:t>
            </w:r>
          </w:p>
        </w:tc>
        <w:tc>
          <w:tcPr>
            <w:tcW w:w="8878" w:type="dxa"/>
          </w:tcPr>
          <w:p w:rsidR="00D840CA" w:rsidRPr="00E1142A" w:rsidRDefault="00D840CA" w:rsidP="00E1142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D840CA" w:rsidRPr="00E1142A" w:rsidRDefault="00D840CA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обавља послове из области фармацеутске здравствене делатности о чему води прописану медицинску документацију; </w:t>
            </w:r>
          </w:p>
          <w:p w:rsidR="00D840CA" w:rsidRPr="00E1142A" w:rsidRDefault="00D840CA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издаје лекове, медицинска средства и предмете опште употребе и даје савете за њихову примену; </w:t>
            </w:r>
          </w:p>
          <w:p w:rsidR="00D840CA" w:rsidRPr="00E1142A" w:rsidRDefault="00D840CA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прати нежељене реакције на лекове и медицинска средства и доприноси избегавању истих; </w:t>
            </w:r>
          </w:p>
          <w:p w:rsidR="00D840CA" w:rsidRPr="00E1142A" w:rsidRDefault="00D840CA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доприноси избегавању интеракција и терапијског дуплирања примене лекова; </w:t>
            </w:r>
          </w:p>
          <w:p w:rsidR="00D840CA" w:rsidRPr="00E1142A" w:rsidRDefault="00D840CA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ради на промоцији здравља и превенција болести у сарадњи са другим здравственим радницима; </w:t>
            </w:r>
          </w:p>
          <w:p w:rsidR="00D840CA" w:rsidRPr="00E1142A" w:rsidRDefault="00D840CA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израђује магистралне лекове; </w:t>
            </w:r>
          </w:p>
          <w:p w:rsidR="00D840CA" w:rsidRPr="00E1142A" w:rsidRDefault="00D840CA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набавља и контролише правилно складиштење и чување лекова, медицинских средстава и предмета опште употребе; </w:t>
            </w:r>
          </w:p>
          <w:p w:rsidR="00D840CA" w:rsidRPr="00E1142A" w:rsidRDefault="00D840CA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управља фармацеутским отпадом; </w:t>
            </w:r>
          </w:p>
          <w:p w:rsidR="00D840CA" w:rsidRPr="00E1142A" w:rsidRDefault="00D840CA" w:rsidP="00E1142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учествује у континуираном стручном усавршавању. </w:t>
            </w:r>
          </w:p>
        </w:tc>
      </w:tr>
      <w:tr w:rsidR="00D840CA" w:rsidRPr="00E1142A" w:rsidTr="00E1142A">
        <w:tc>
          <w:tcPr>
            <w:tcW w:w="2318" w:type="dxa"/>
          </w:tcPr>
          <w:p w:rsidR="00D840CA" w:rsidRPr="00E1142A" w:rsidRDefault="00D840CA" w:rsidP="00E1142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E1142A">
              <w:rPr>
                <w:rFonts w:ascii="Times New Roman" w:hAnsi="Times New Roman"/>
                <w:b/>
                <w:sz w:val="18"/>
                <w:szCs w:val="18"/>
              </w:rPr>
              <w:t>Стручна спрема образовање</w:t>
            </w:r>
          </w:p>
        </w:tc>
        <w:tc>
          <w:tcPr>
            <w:tcW w:w="8878" w:type="dxa"/>
          </w:tcPr>
          <w:p w:rsidR="00D840CA" w:rsidRPr="00E1142A" w:rsidRDefault="00D840CA" w:rsidP="00E1142A">
            <w:pPr>
              <w:pStyle w:val="Default"/>
              <w:jc w:val="both"/>
              <w:rPr>
                <w:sz w:val="18"/>
                <w:szCs w:val="18"/>
              </w:rPr>
            </w:pPr>
            <w:r w:rsidRPr="00E1142A">
              <w:rPr>
                <w:sz w:val="18"/>
                <w:szCs w:val="18"/>
              </w:rPr>
              <w:t xml:space="preserve">Високо образовање: </w:t>
            </w:r>
          </w:p>
          <w:p w:rsidR="00D840CA" w:rsidRPr="00E1142A" w:rsidRDefault="00D840CA" w:rsidP="00E1142A">
            <w:pPr>
              <w:pStyle w:val="Default"/>
              <w:jc w:val="both"/>
              <w:rPr>
                <w:sz w:val="18"/>
                <w:szCs w:val="18"/>
              </w:rPr>
            </w:pPr>
            <w:r w:rsidRPr="00E1142A">
              <w:rPr>
                <w:sz w:val="18"/>
                <w:szCs w:val="18"/>
              </w:rPr>
              <w:t xml:space="preserve">– интегрисаним академским студијама,по пропису који уређује високо образовање, почев од 10. септембра 2005. године; </w:t>
            </w:r>
          </w:p>
          <w:p w:rsidR="00D840CA" w:rsidRPr="00E1142A" w:rsidRDefault="00D840CA" w:rsidP="00E1142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E1142A">
              <w:rPr>
                <w:rFonts w:ascii="Times New Roman" w:hAnsi="Times New Roman"/>
                <w:sz w:val="18"/>
                <w:szCs w:val="18"/>
              </w:rPr>
              <w:t>– основним студијама у трајању од најмање четири године, по пропису који је уређивао високо образовање до 10. септембра 2005. године.</w:t>
            </w:r>
            <w:r w:rsidRPr="00E1142A">
              <w:rPr>
                <w:sz w:val="23"/>
                <w:szCs w:val="23"/>
              </w:rPr>
              <w:t xml:space="preserve"> </w:t>
            </w:r>
          </w:p>
        </w:tc>
      </w:tr>
      <w:tr w:rsidR="00D840CA" w:rsidRPr="00E1142A" w:rsidTr="00E1142A">
        <w:tc>
          <w:tcPr>
            <w:tcW w:w="2318" w:type="dxa"/>
          </w:tcPr>
          <w:p w:rsidR="00D840CA" w:rsidRPr="00E1142A" w:rsidRDefault="00D840CA" w:rsidP="00E1142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Додатна знања и испити/радно искуство</w:t>
            </w:r>
          </w:p>
        </w:tc>
        <w:tc>
          <w:tcPr>
            <w:tcW w:w="8878" w:type="dxa"/>
          </w:tcPr>
          <w:p w:rsidR="00D840CA" w:rsidRPr="00E1142A" w:rsidRDefault="00D840CA" w:rsidP="00D840CA">
            <w:pPr>
              <w:pStyle w:val="Default"/>
              <w:rPr>
                <w:sz w:val="18"/>
                <w:szCs w:val="18"/>
              </w:rPr>
            </w:pPr>
            <w:r w:rsidRPr="00E1142A">
              <w:rPr>
                <w:sz w:val="18"/>
                <w:szCs w:val="18"/>
              </w:rPr>
              <w:t xml:space="preserve">стручни испит; </w:t>
            </w:r>
          </w:p>
          <w:p w:rsidR="00D840CA" w:rsidRPr="00E1142A" w:rsidRDefault="00D840CA" w:rsidP="00D840CA">
            <w:pPr>
              <w:pStyle w:val="Default"/>
              <w:rPr>
                <w:sz w:val="18"/>
                <w:szCs w:val="18"/>
              </w:rPr>
            </w:pPr>
            <w:r w:rsidRPr="00E1142A">
              <w:rPr>
                <w:sz w:val="18"/>
                <w:szCs w:val="18"/>
              </w:rPr>
              <w:t xml:space="preserve">– лиценца; </w:t>
            </w:r>
          </w:p>
          <w:p w:rsidR="00D840CA" w:rsidRPr="00E1142A" w:rsidRDefault="00D840CA" w:rsidP="00D840CA">
            <w:pPr>
              <w:pStyle w:val="Default"/>
              <w:rPr>
                <w:sz w:val="18"/>
                <w:szCs w:val="18"/>
              </w:rPr>
            </w:pPr>
            <w:r w:rsidRPr="00E1142A">
              <w:rPr>
                <w:sz w:val="18"/>
                <w:szCs w:val="18"/>
              </w:rPr>
              <w:t xml:space="preserve">– одговарајућа специјализација; </w:t>
            </w:r>
          </w:p>
          <w:p w:rsidR="00D840CA" w:rsidRPr="00E1142A" w:rsidRDefault="00D840CA" w:rsidP="00E1142A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E1142A">
              <w:rPr>
                <w:rFonts w:ascii="Times New Roman" w:hAnsi="Times New Roman"/>
                <w:sz w:val="18"/>
                <w:szCs w:val="18"/>
              </w:rPr>
              <w:t xml:space="preserve">– најмање две године и шест месеци радног искуства у звању магистра фармације. </w:t>
            </w:r>
          </w:p>
        </w:tc>
      </w:tr>
      <w:tr w:rsidR="00D840CA" w:rsidRPr="00E1142A" w:rsidTr="00E1142A">
        <w:tc>
          <w:tcPr>
            <w:tcW w:w="2318" w:type="dxa"/>
          </w:tcPr>
          <w:p w:rsidR="00D840CA" w:rsidRPr="00E1142A" w:rsidRDefault="00D840CA" w:rsidP="00E1142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E1142A">
              <w:rPr>
                <w:rFonts w:ascii="Times New Roman" w:hAnsi="Times New Roman"/>
                <w:b/>
                <w:sz w:val="18"/>
                <w:szCs w:val="18"/>
              </w:rPr>
              <w:t>Постојећи  број  извршилаца</w:t>
            </w:r>
          </w:p>
        </w:tc>
        <w:tc>
          <w:tcPr>
            <w:tcW w:w="8878" w:type="dxa"/>
          </w:tcPr>
          <w:p w:rsidR="00D840CA" w:rsidRPr="00E1142A" w:rsidRDefault="00D840CA" w:rsidP="00E1142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E1142A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</w:tr>
    </w:tbl>
    <w:p w:rsidR="00D840CA" w:rsidRPr="003A04B0" w:rsidRDefault="00D840CA" w:rsidP="000E4D1A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</w:rPr>
      </w:pPr>
    </w:p>
    <w:tbl>
      <w:tblPr>
        <w:tblW w:w="11196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878"/>
      </w:tblGrid>
      <w:tr w:rsidR="00D840CA" w:rsidRPr="00E1142A" w:rsidTr="00E1142A">
        <w:trPr>
          <w:trHeight w:val="526"/>
        </w:trPr>
        <w:tc>
          <w:tcPr>
            <w:tcW w:w="2318" w:type="dxa"/>
          </w:tcPr>
          <w:p w:rsidR="00D840CA" w:rsidRPr="00E1142A" w:rsidRDefault="00D840CA" w:rsidP="00E1142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E1142A">
              <w:rPr>
                <w:rFonts w:ascii="Times New Roman" w:hAnsi="Times New Roman"/>
                <w:b/>
                <w:sz w:val="18"/>
                <w:szCs w:val="18"/>
              </w:rPr>
              <w:t>Назив радног места</w:t>
            </w:r>
          </w:p>
          <w:p w:rsidR="00D840CA" w:rsidRPr="00E1142A" w:rsidRDefault="00D840CA" w:rsidP="00E1142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78" w:type="dxa"/>
          </w:tcPr>
          <w:p w:rsidR="00D840CA" w:rsidRPr="00E1142A" w:rsidRDefault="00CB111C" w:rsidP="00E1142A">
            <w:pPr>
              <w:pStyle w:val="Default"/>
              <w:jc w:val="center"/>
              <w:rPr>
                <w:sz w:val="18"/>
                <w:szCs w:val="18"/>
              </w:rPr>
            </w:pPr>
            <w:r w:rsidRPr="00E1142A">
              <w:rPr>
                <w:sz w:val="18"/>
                <w:szCs w:val="18"/>
              </w:rPr>
              <w:t>-ФАРМАЦЕУТСКИ ТЕХНИЧАР-</w:t>
            </w:r>
          </w:p>
          <w:p w:rsidR="00D840CA" w:rsidRPr="00E1142A" w:rsidRDefault="00CB111C" w:rsidP="00E1142A">
            <w:pPr>
              <w:pStyle w:val="Default"/>
              <w:jc w:val="center"/>
              <w:rPr>
                <w:sz w:val="18"/>
                <w:szCs w:val="18"/>
              </w:rPr>
            </w:pPr>
            <w:r w:rsidRPr="00E1142A">
              <w:rPr>
                <w:sz w:val="18"/>
                <w:szCs w:val="18"/>
              </w:rPr>
              <w:t>-Главни техничар службе</w:t>
            </w:r>
            <w:r w:rsidR="00D840CA" w:rsidRPr="00E1142A">
              <w:rPr>
                <w:sz w:val="18"/>
                <w:szCs w:val="18"/>
              </w:rPr>
              <w:t>-</w:t>
            </w:r>
          </w:p>
          <w:p w:rsidR="00D840CA" w:rsidRPr="00E1142A" w:rsidRDefault="00D840CA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D840CA" w:rsidRPr="00E1142A" w:rsidTr="00E1142A">
        <w:trPr>
          <w:trHeight w:val="488"/>
        </w:trPr>
        <w:tc>
          <w:tcPr>
            <w:tcW w:w="2318" w:type="dxa"/>
          </w:tcPr>
          <w:p w:rsidR="00D840CA" w:rsidRPr="00E1142A" w:rsidRDefault="00D840CA" w:rsidP="00E1142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Шифра радног места</w:t>
            </w:r>
          </w:p>
        </w:tc>
        <w:tc>
          <w:tcPr>
            <w:tcW w:w="8878" w:type="dxa"/>
          </w:tcPr>
          <w:p w:rsidR="00D840CA" w:rsidRPr="00E1142A" w:rsidRDefault="00D840CA" w:rsidP="00E1142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E1142A">
              <w:rPr>
                <w:rFonts w:ascii="Times New Roman" w:hAnsi="Times New Roman"/>
                <w:b/>
                <w:color w:val="000000"/>
                <w:sz w:val="18"/>
                <w:szCs w:val="18"/>
                <w:shd w:val="clear" w:color="auto" w:fill="E5E5E3"/>
              </w:rPr>
              <w:t>Z0</w:t>
            </w:r>
            <w:r w:rsidR="000721F1" w:rsidRPr="00E1142A">
              <w:rPr>
                <w:rFonts w:ascii="Times New Roman" w:hAnsi="Times New Roman"/>
                <w:b/>
                <w:color w:val="000000"/>
                <w:sz w:val="18"/>
                <w:szCs w:val="18"/>
                <w:shd w:val="clear" w:color="auto" w:fill="E5E5E3"/>
              </w:rPr>
              <w:t>33000</w:t>
            </w:r>
          </w:p>
        </w:tc>
      </w:tr>
      <w:tr w:rsidR="00D840CA" w:rsidRPr="00E1142A" w:rsidTr="00E1142A">
        <w:trPr>
          <w:trHeight w:val="488"/>
        </w:trPr>
        <w:tc>
          <w:tcPr>
            <w:tcW w:w="2318" w:type="dxa"/>
          </w:tcPr>
          <w:p w:rsidR="00D840CA" w:rsidRPr="00E1142A" w:rsidRDefault="00D840CA" w:rsidP="00E1142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  <w:p w:rsidR="00D840CA" w:rsidRPr="00E1142A" w:rsidRDefault="00D840CA" w:rsidP="00E1142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  <w:p w:rsidR="00D840CA" w:rsidRPr="00E1142A" w:rsidRDefault="00D840CA" w:rsidP="00E1142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  <w:p w:rsidR="00D840CA" w:rsidRPr="00E1142A" w:rsidRDefault="00D840CA" w:rsidP="00E1142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  <w:p w:rsidR="00D840CA" w:rsidRPr="00E1142A" w:rsidRDefault="00D840CA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1142A">
              <w:rPr>
                <w:rFonts w:ascii="Times New Roman" w:hAnsi="Times New Roman"/>
                <w:b/>
                <w:sz w:val="18"/>
                <w:szCs w:val="18"/>
              </w:rPr>
              <w:t>Општи типични опис посла</w:t>
            </w:r>
          </w:p>
        </w:tc>
        <w:tc>
          <w:tcPr>
            <w:tcW w:w="8878" w:type="dxa"/>
          </w:tcPr>
          <w:p w:rsidR="00CB111C" w:rsidRPr="00E1142A" w:rsidRDefault="00CB111C" w:rsidP="00D840C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-организује и кординира рад фармацеутских техничара у оквиру службе;</w:t>
            </w:r>
          </w:p>
          <w:p w:rsidR="00D840CA" w:rsidRPr="00E1142A" w:rsidRDefault="00CB111C" w:rsidP="00D840C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</w:t>
            </w:r>
            <w:r w:rsidR="00D840CA" w:rsidRPr="00E1142A">
              <w:rPr>
                <w:sz w:val="20"/>
                <w:szCs w:val="20"/>
              </w:rPr>
              <w:t xml:space="preserve">врши промет на мало помоћних лековитих средстава, медицинских средстава и других производа запревенцију и лечење, осим лекова чији је режим издавања на рецепт; </w:t>
            </w:r>
          </w:p>
          <w:p w:rsidR="00D840CA" w:rsidRPr="00E1142A" w:rsidRDefault="00D840CA" w:rsidP="00D840C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врши пријем лекова, медицинских средстава и других производа, проверава исправност, количину и рок употребе при пријему; </w:t>
            </w:r>
          </w:p>
          <w:p w:rsidR="00D840CA" w:rsidRPr="00E1142A" w:rsidRDefault="00D840CA" w:rsidP="00D840C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спроводи адекватан начин чувања, складиштења, уређења простора и распореда лекова; </w:t>
            </w:r>
          </w:p>
          <w:p w:rsidR="00D840CA" w:rsidRPr="00E1142A" w:rsidRDefault="00D840CA" w:rsidP="00D840C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спроводи дефектирање лекова, медицинских средстава и дијететских суплемената и других производа; </w:t>
            </w:r>
          </w:p>
          <w:p w:rsidR="00D840CA" w:rsidRPr="00E1142A" w:rsidRDefault="00D840CA" w:rsidP="00D840CA">
            <w:pPr>
              <w:pStyle w:val="NoSpacing"/>
              <w:rPr>
                <w:rFonts w:ascii="Times New Roman" w:hAnsi="Times New Roman"/>
                <w:b/>
                <w:sz w:val="18"/>
                <w:szCs w:val="18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правилно одлаже фармацеутски отпад.</w:t>
            </w:r>
            <w:r w:rsidRPr="00E1142A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</w:tc>
      </w:tr>
      <w:tr w:rsidR="00D840CA" w:rsidRPr="00E1142A" w:rsidTr="00E1142A">
        <w:tc>
          <w:tcPr>
            <w:tcW w:w="2318" w:type="dxa"/>
          </w:tcPr>
          <w:p w:rsidR="00D840CA" w:rsidRPr="00E1142A" w:rsidRDefault="00D840CA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1142A">
              <w:rPr>
                <w:rFonts w:ascii="Times New Roman" w:hAnsi="Times New Roman"/>
                <w:b/>
                <w:sz w:val="18"/>
                <w:szCs w:val="18"/>
              </w:rPr>
              <w:t>Стручна спрема образовање</w:t>
            </w:r>
          </w:p>
        </w:tc>
        <w:tc>
          <w:tcPr>
            <w:tcW w:w="8878" w:type="dxa"/>
          </w:tcPr>
          <w:p w:rsidR="00D840CA" w:rsidRPr="00E1142A" w:rsidRDefault="00D840CA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-средње образовање. </w:t>
            </w:r>
          </w:p>
          <w:p w:rsidR="00D840CA" w:rsidRPr="00E1142A" w:rsidRDefault="00D840CA" w:rsidP="00E1142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D840CA" w:rsidRPr="00E1142A" w:rsidTr="00E1142A">
        <w:tc>
          <w:tcPr>
            <w:tcW w:w="2318" w:type="dxa"/>
          </w:tcPr>
          <w:p w:rsidR="00D840CA" w:rsidRPr="00E1142A" w:rsidRDefault="00D840CA" w:rsidP="00E1142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Додатна знања и испити/радно искуство</w:t>
            </w:r>
          </w:p>
        </w:tc>
        <w:tc>
          <w:tcPr>
            <w:tcW w:w="8878" w:type="dxa"/>
          </w:tcPr>
          <w:p w:rsidR="00D840CA" w:rsidRPr="00E1142A" w:rsidRDefault="00D840CA" w:rsidP="00D840C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стручни испит; </w:t>
            </w:r>
          </w:p>
          <w:p w:rsidR="00D840CA" w:rsidRPr="00E1142A" w:rsidRDefault="00D840CA" w:rsidP="00D840C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лиценца; </w:t>
            </w:r>
          </w:p>
          <w:p w:rsidR="00D840CA" w:rsidRPr="00E1142A" w:rsidRDefault="00D840CA" w:rsidP="00E1142A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најање шест месеци радног искуства у звању фармацеутски техничар. </w:t>
            </w:r>
          </w:p>
        </w:tc>
      </w:tr>
      <w:tr w:rsidR="00D840CA" w:rsidRPr="00E1142A" w:rsidTr="00E1142A">
        <w:tc>
          <w:tcPr>
            <w:tcW w:w="2318" w:type="dxa"/>
          </w:tcPr>
          <w:p w:rsidR="00D840CA" w:rsidRPr="00E1142A" w:rsidRDefault="00D840CA" w:rsidP="00E1142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E1142A">
              <w:rPr>
                <w:rFonts w:ascii="Times New Roman" w:hAnsi="Times New Roman"/>
                <w:b/>
                <w:sz w:val="18"/>
                <w:szCs w:val="18"/>
              </w:rPr>
              <w:t>Постојећи  број  извршилаца</w:t>
            </w:r>
          </w:p>
        </w:tc>
        <w:tc>
          <w:tcPr>
            <w:tcW w:w="8878" w:type="dxa"/>
          </w:tcPr>
          <w:p w:rsidR="00D840CA" w:rsidRPr="00E1142A" w:rsidRDefault="00D840C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D840CA" w:rsidRDefault="00D840CA" w:rsidP="000E4D1A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</w:rPr>
      </w:pPr>
    </w:p>
    <w:p w:rsidR="00491EEA" w:rsidRPr="003A04B0" w:rsidRDefault="00491EEA" w:rsidP="000E4D1A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</w:rPr>
      </w:pPr>
    </w:p>
    <w:tbl>
      <w:tblPr>
        <w:tblW w:w="11196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878"/>
      </w:tblGrid>
      <w:tr w:rsidR="00CB111C" w:rsidRPr="00E1142A" w:rsidTr="00E1142A">
        <w:trPr>
          <w:trHeight w:val="526"/>
        </w:trPr>
        <w:tc>
          <w:tcPr>
            <w:tcW w:w="2318" w:type="dxa"/>
          </w:tcPr>
          <w:p w:rsidR="00CB111C" w:rsidRPr="00E1142A" w:rsidRDefault="00CB111C" w:rsidP="00E1142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E1142A">
              <w:rPr>
                <w:rFonts w:ascii="Times New Roman" w:hAnsi="Times New Roman"/>
                <w:b/>
                <w:sz w:val="18"/>
                <w:szCs w:val="18"/>
              </w:rPr>
              <w:t>Назив радног места</w:t>
            </w:r>
          </w:p>
          <w:p w:rsidR="00CB111C" w:rsidRPr="00E1142A" w:rsidRDefault="00CB111C" w:rsidP="00E1142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78" w:type="dxa"/>
          </w:tcPr>
          <w:p w:rsidR="00CB111C" w:rsidRPr="00E1142A" w:rsidRDefault="00CB111C" w:rsidP="00E1142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>-ФАРМАЦЕУТСКИ ТЕХНИЧАР-</w:t>
            </w:r>
          </w:p>
        </w:tc>
      </w:tr>
      <w:tr w:rsidR="00CB111C" w:rsidRPr="00E1142A" w:rsidTr="00E1142A">
        <w:trPr>
          <w:trHeight w:val="488"/>
        </w:trPr>
        <w:tc>
          <w:tcPr>
            <w:tcW w:w="2318" w:type="dxa"/>
          </w:tcPr>
          <w:p w:rsidR="00CB111C" w:rsidRPr="00E1142A" w:rsidRDefault="00CB111C" w:rsidP="00E1142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Шифра радног места</w:t>
            </w:r>
          </w:p>
        </w:tc>
        <w:tc>
          <w:tcPr>
            <w:tcW w:w="8878" w:type="dxa"/>
          </w:tcPr>
          <w:p w:rsidR="00CB111C" w:rsidRPr="00E1142A" w:rsidRDefault="00CB111C" w:rsidP="00E1142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E1142A">
              <w:rPr>
                <w:rFonts w:ascii="Times New Roman" w:hAnsi="Times New Roman"/>
                <w:b/>
                <w:color w:val="000000"/>
                <w:sz w:val="18"/>
                <w:szCs w:val="18"/>
                <w:shd w:val="clear" w:color="auto" w:fill="E5E5E3"/>
              </w:rPr>
              <w:t>Z0</w:t>
            </w:r>
            <w:r w:rsidR="00491EEA" w:rsidRPr="00E1142A">
              <w:rPr>
                <w:rFonts w:ascii="Times New Roman" w:hAnsi="Times New Roman"/>
                <w:b/>
                <w:color w:val="000000"/>
                <w:sz w:val="18"/>
                <w:szCs w:val="18"/>
                <w:shd w:val="clear" w:color="auto" w:fill="E5E5E3"/>
              </w:rPr>
              <w:t>33000</w:t>
            </w:r>
          </w:p>
        </w:tc>
      </w:tr>
      <w:tr w:rsidR="00CB111C" w:rsidRPr="00E1142A" w:rsidTr="00E1142A">
        <w:trPr>
          <w:trHeight w:val="488"/>
        </w:trPr>
        <w:tc>
          <w:tcPr>
            <w:tcW w:w="2318" w:type="dxa"/>
          </w:tcPr>
          <w:p w:rsidR="00CB111C" w:rsidRPr="00E1142A" w:rsidRDefault="00CB111C" w:rsidP="00E1142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  <w:p w:rsidR="00CB111C" w:rsidRPr="00E1142A" w:rsidRDefault="00CB111C" w:rsidP="00E1142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  <w:p w:rsidR="00CB111C" w:rsidRPr="00E1142A" w:rsidRDefault="00CB111C" w:rsidP="00E1142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  <w:p w:rsidR="00CB111C" w:rsidRPr="00E1142A" w:rsidRDefault="00CB111C" w:rsidP="00E1142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  <w:p w:rsidR="00CB111C" w:rsidRPr="00E1142A" w:rsidRDefault="00CB111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1142A">
              <w:rPr>
                <w:rFonts w:ascii="Times New Roman" w:hAnsi="Times New Roman"/>
                <w:b/>
                <w:sz w:val="18"/>
                <w:szCs w:val="18"/>
              </w:rPr>
              <w:t>Општи типични опис посла</w:t>
            </w:r>
          </w:p>
        </w:tc>
        <w:tc>
          <w:tcPr>
            <w:tcW w:w="8878" w:type="dxa"/>
          </w:tcPr>
          <w:p w:rsidR="00CB111C" w:rsidRPr="00E1142A" w:rsidRDefault="00CB111C" w:rsidP="00E90745">
            <w:pPr>
              <w:pStyle w:val="Default"/>
              <w:rPr>
                <w:sz w:val="20"/>
                <w:szCs w:val="20"/>
              </w:rPr>
            </w:pPr>
          </w:p>
          <w:p w:rsidR="00CB111C" w:rsidRPr="00E1142A" w:rsidRDefault="00CB111C" w:rsidP="00E90745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-врши промет на мало помоћних лековитих средстава, медицинских средстава и других производа запревенцију и лечење, осим лекова чији је режим издавања на рецепт; </w:t>
            </w:r>
          </w:p>
          <w:p w:rsidR="00CB111C" w:rsidRPr="00E1142A" w:rsidRDefault="00CB111C" w:rsidP="00E90745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врши пријем лекова, медицинских средстава и других производа, проверава исправност, количину и рок употребе при пријему; </w:t>
            </w:r>
          </w:p>
          <w:p w:rsidR="00CB111C" w:rsidRPr="00E1142A" w:rsidRDefault="00CB111C" w:rsidP="00E90745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спроводи адекватан начин чувања, складиштења, уређења простора и распореда лекова; </w:t>
            </w:r>
          </w:p>
          <w:p w:rsidR="00CB111C" w:rsidRPr="00E1142A" w:rsidRDefault="00CB111C" w:rsidP="00E90745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спроводи дефектирање лекова, медицинских средстава и дијететских суплемената и других производа; </w:t>
            </w:r>
          </w:p>
          <w:p w:rsidR="00CB111C" w:rsidRPr="00E1142A" w:rsidRDefault="00CB111C" w:rsidP="00E90745">
            <w:pPr>
              <w:pStyle w:val="NoSpacing"/>
              <w:rPr>
                <w:rFonts w:ascii="Times New Roman" w:hAnsi="Times New Roman"/>
                <w:b/>
                <w:sz w:val="18"/>
                <w:szCs w:val="18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правилно одлаже фармацеутски отпад.</w:t>
            </w:r>
            <w:r w:rsidRPr="00E1142A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</w:tc>
      </w:tr>
      <w:tr w:rsidR="00CB111C" w:rsidRPr="00E1142A" w:rsidTr="00E1142A">
        <w:tc>
          <w:tcPr>
            <w:tcW w:w="2318" w:type="dxa"/>
          </w:tcPr>
          <w:p w:rsidR="00CB111C" w:rsidRPr="00E1142A" w:rsidRDefault="00CB111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1142A">
              <w:rPr>
                <w:rFonts w:ascii="Times New Roman" w:hAnsi="Times New Roman"/>
                <w:b/>
                <w:sz w:val="18"/>
                <w:szCs w:val="18"/>
              </w:rPr>
              <w:t>Стручна спрема образовање</w:t>
            </w:r>
          </w:p>
        </w:tc>
        <w:tc>
          <w:tcPr>
            <w:tcW w:w="8878" w:type="dxa"/>
          </w:tcPr>
          <w:p w:rsidR="00CB111C" w:rsidRPr="00E1142A" w:rsidRDefault="00CB111C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-средње образовање. </w:t>
            </w:r>
          </w:p>
          <w:p w:rsidR="00CB111C" w:rsidRPr="00E1142A" w:rsidRDefault="00CB111C" w:rsidP="00E1142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CB111C" w:rsidRPr="00E1142A" w:rsidTr="00E1142A">
        <w:tc>
          <w:tcPr>
            <w:tcW w:w="2318" w:type="dxa"/>
          </w:tcPr>
          <w:p w:rsidR="00CB111C" w:rsidRPr="00E1142A" w:rsidRDefault="00CB111C" w:rsidP="00E1142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Додатна знања и испити/радно искуство</w:t>
            </w:r>
          </w:p>
        </w:tc>
        <w:tc>
          <w:tcPr>
            <w:tcW w:w="8878" w:type="dxa"/>
          </w:tcPr>
          <w:p w:rsidR="00CB111C" w:rsidRPr="00E1142A" w:rsidRDefault="00CB111C" w:rsidP="00E90745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стручни испит; </w:t>
            </w:r>
          </w:p>
          <w:p w:rsidR="00CB111C" w:rsidRPr="00E1142A" w:rsidRDefault="00CB111C" w:rsidP="00E90745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лиценца; </w:t>
            </w:r>
          </w:p>
          <w:p w:rsidR="00CB111C" w:rsidRPr="00E1142A" w:rsidRDefault="00CB111C" w:rsidP="00E1142A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најање шест месеци радног искуства у звању фармацеутски техничар. </w:t>
            </w:r>
          </w:p>
        </w:tc>
      </w:tr>
      <w:tr w:rsidR="00CB111C" w:rsidRPr="00E1142A" w:rsidTr="00E1142A">
        <w:tc>
          <w:tcPr>
            <w:tcW w:w="2318" w:type="dxa"/>
          </w:tcPr>
          <w:p w:rsidR="00CB111C" w:rsidRPr="00E1142A" w:rsidRDefault="00CB111C" w:rsidP="00E1142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E1142A">
              <w:rPr>
                <w:rFonts w:ascii="Times New Roman" w:hAnsi="Times New Roman"/>
                <w:b/>
                <w:sz w:val="18"/>
                <w:szCs w:val="18"/>
              </w:rPr>
              <w:t>Постојећи  број  извршилаца</w:t>
            </w:r>
          </w:p>
        </w:tc>
        <w:tc>
          <w:tcPr>
            <w:tcW w:w="8878" w:type="dxa"/>
          </w:tcPr>
          <w:p w:rsidR="00CB111C" w:rsidRPr="00E1142A" w:rsidRDefault="00CB111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</w:tr>
      <w:tr w:rsidR="00491EEA" w:rsidRPr="00E1142A" w:rsidTr="00E1142A">
        <w:tc>
          <w:tcPr>
            <w:tcW w:w="2318" w:type="dxa"/>
          </w:tcPr>
          <w:p w:rsidR="00491EEA" w:rsidRPr="00E1142A" w:rsidRDefault="00491EEA" w:rsidP="00E1142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78" w:type="dxa"/>
          </w:tcPr>
          <w:p w:rsidR="00491EEA" w:rsidRPr="00E1142A" w:rsidRDefault="00491EE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91EEA" w:rsidRPr="00E1142A" w:rsidTr="00E1142A">
        <w:tc>
          <w:tcPr>
            <w:tcW w:w="11196" w:type="dxa"/>
            <w:gridSpan w:val="2"/>
            <w:tcBorders>
              <w:left w:val="nil"/>
              <w:right w:val="nil"/>
            </w:tcBorders>
          </w:tcPr>
          <w:p w:rsidR="00491EEA" w:rsidRPr="00E1142A" w:rsidRDefault="00491EE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B111C" w:rsidRPr="00E1142A" w:rsidTr="00E11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26"/>
        </w:trPr>
        <w:tc>
          <w:tcPr>
            <w:tcW w:w="2318" w:type="dxa"/>
          </w:tcPr>
          <w:p w:rsidR="00CB111C" w:rsidRPr="00E1142A" w:rsidRDefault="00CB111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CB111C" w:rsidRPr="00E1142A" w:rsidRDefault="00CB111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78" w:type="dxa"/>
          </w:tcPr>
          <w:p w:rsidR="00CB111C" w:rsidRPr="00E1142A" w:rsidRDefault="00CB111C" w:rsidP="00E90745">
            <w:pPr>
              <w:pStyle w:val="Default"/>
              <w:rPr>
                <w:sz w:val="16"/>
                <w:szCs w:val="16"/>
              </w:rPr>
            </w:pPr>
            <w:r w:rsidRPr="00E1142A">
              <w:rPr>
                <w:sz w:val="16"/>
                <w:szCs w:val="16"/>
              </w:rPr>
              <w:t xml:space="preserve">              </w:t>
            </w:r>
          </w:p>
          <w:p w:rsidR="00CB111C" w:rsidRPr="00E1142A" w:rsidRDefault="00CB111C" w:rsidP="00E1142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1142A">
              <w:rPr>
                <w:rFonts w:ascii="Times New Roman" w:hAnsi="Times New Roman"/>
              </w:rPr>
              <w:t xml:space="preserve">                                </w:t>
            </w:r>
            <w:r w:rsidRPr="00E1142A">
              <w:rPr>
                <w:rFonts w:ascii="Times New Roman" w:hAnsi="Times New Roman"/>
                <w:b/>
              </w:rPr>
              <w:t xml:space="preserve">ИНЖЕЊЕР ЗА РАЧУНАРСКЕ МРЕЖЕ-кординатор                      </w:t>
            </w:r>
          </w:p>
          <w:p w:rsidR="00CB111C" w:rsidRPr="00E1142A" w:rsidRDefault="00CB111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</w:t>
            </w:r>
          </w:p>
        </w:tc>
      </w:tr>
      <w:tr w:rsidR="00CB111C" w:rsidRPr="00E1142A" w:rsidTr="00E11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26"/>
        </w:trPr>
        <w:tc>
          <w:tcPr>
            <w:tcW w:w="2318" w:type="dxa"/>
          </w:tcPr>
          <w:p w:rsidR="00CB111C" w:rsidRPr="00E1142A" w:rsidRDefault="00CB111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78" w:type="dxa"/>
          </w:tcPr>
          <w:p w:rsidR="00CB111C" w:rsidRPr="00E1142A" w:rsidRDefault="00CB111C" w:rsidP="00E90745">
            <w:pPr>
              <w:pStyle w:val="Default"/>
              <w:rPr>
                <w:b/>
                <w:sz w:val="18"/>
                <w:szCs w:val="18"/>
              </w:rPr>
            </w:pPr>
            <w:r w:rsidRPr="00E1142A">
              <w:rPr>
                <w:b/>
                <w:sz w:val="18"/>
                <w:szCs w:val="18"/>
                <w:shd w:val="clear" w:color="auto" w:fill="E5E5E3"/>
              </w:rPr>
              <w:t>G040700</w:t>
            </w:r>
          </w:p>
        </w:tc>
      </w:tr>
      <w:tr w:rsidR="00CB111C" w:rsidRPr="00E1142A" w:rsidTr="00E11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88"/>
        </w:trPr>
        <w:tc>
          <w:tcPr>
            <w:tcW w:w="2318" w:type="dxa"/>
          </w:tcPr>
          <w:p w:rsidR="00CB111C" w:rsidRPr="00E1142A" w:rsidRDefault="00CB111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CB111C" w:rsidRPr="00E1142A" w:rsidRDefault="00CB111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CB111C" w:rsidRPr="00E1142A" w:rsidRDefault="00CB111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CB111C" w:rsidRPr="00E1142A" w:rsidRDefault="00CB111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CB111C" w:rsidRPr="00E1142A" w:rsidRDefault="00CB111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CB111C" w:rsidRPr="00E1142A" w:rsidRDefault="00CB111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CB111C" w:rsidRPr="00E1142A" w:rsidRDefault="00CB111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878" w:type="dxa"/>
          </w:tcPr>
          <w:p w:rsidR="00CB111C" w:rsidRPr="00E1142A" w:rsidRDefault="00CB111C" w:rsidP="00E90745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-примењује мрежна решења (switching, routing, интернет рутирање, NextGeneration Networks, broadband интернет приступ, контрола мрежног саобраћаја и др.); </w:t>
            </w:r>
          </w:p>
          <w:p w:rsidR="00CB111C" w:rsidRPr="00E1142A" w:rsidRDefault="00CB111C" w:rsidP="00E90745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пружа техничку подршку корисницима информационих система и сарађује са техничком подршком; </w:t>
            </w:r>
          </w:p>
          <w:p w:rsidR="00CB111C" w:rsidRPr="00E1142A" w:rsidRDefault="00CB111C" w:rsidP="00E90745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дефинише, презентује и реализује корисничка решења везана за рачунарске мреже и израђује техничке спецификације; </w:t>
            </w:r>
          </w:p>
          <w:p w:rsidR="00CB111C" w:rsidRPr="00E1142A" w:rsidRDefault="00CB111C" w:rsidP="00E90745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израђује писану документацију за пројекте и корисничка </w:t>
            </w:r>
          </w:p>
          <w:p w:rsidR="00CB111C" w:rsidRPr="00E1142A" w:rsidRDefault="00CB111C" w:rsidP="00E90745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решења; </w:t>
            </w:r>
          </w:p>
          <w:p w:rsidR="00CB111C" w:rsidRPr="00E1142A" w:rsidRDefault="00CB111C" w:rsidP="00E90745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врши оптимизацију параметара у зависности од оптерећења и апликативних захтева; </w:t>
            </w:r>
          </w:p>
          <w:p w:rsidR="00CB111C" w:rsidRPr="00E1142A" w:rsidRDefault="00CB111C" w:rsidP="00E90745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прати потребе корисника и захтеве система, на основу којих предлаже измену или надградњу мрежних сервиса.</w:t>
            </w:r>
            <w:r w:rsidRPr="00E1142A">
              <w:rPr>
                <w:sz w:val="23"/>
                <w:szCs w:val="23"/>
              </w:rPr>
              <w:t xml:space="preserve"> </w:t>
            </w:r>
          </w:p>
        </w:tc>
      </w:tr>
      <w:tr w:rsidR="00CB111C" w:rsidRPr="00E1142A" w:rsidTr="00E11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318" w:type="dxa"/>
          </w:tcPr>
          <w:p w:rsidR="00CB111C" w:rsidRPr="00E1142A" w:rsidRDefault="00CB111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CB111C" w:rsidRPr="00E1142A" w:rsidRDefault="00CB111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CB111C" w:rsidRPr="00E1142A" w:rsidRDefault="00CB111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CB111C" w:rsidRPr="00E1142A" w:rsidRDefault="00CB111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78" w:type="dxa"/>
          </w:tcPr>
          <w:p w:rsidR="00CB111C" w:rsidRPr="00E1142A" w:rsidRDefault="00CB111C" w:rsidP="00E90745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Високо образовање: </w:t>
            </w:r>
          </w:p>
          <w:p w:rsidR="00CB111C" w:rsidRPr="00E1142A" w:rsidRDefault="00CB111C" w:rsidP="00E90745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на основним академским студијама у обиму од најмање 240 ЕСПБ бодова, односно специјалистичким струковним студијама, по пропису који уређује високо образовање почев од 10. септембра 2005. године; </w:t>
            </w:r>
          </w:p>
          <w:p w:rsidR="00CB111C" w:rsidRPr="00E1142A" w:rsidRDefault="00CB111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на основним студијама у трајању од најмање четири године, по пропису који је уређивао високо образовање до 10. септембра 2005. године. </w:t>
            </w:r>
          </w:p>
        </w:tc>
      </w:tr>
      <w:tr w:rsidR="00CB111C" w:rsidRPr="00E1142A" w:rsidTr="00E11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318" w:type="dxa"/>
          </w:tcPr>
          <w:p w:rsidR="00CB111C" w:rsidRPr="00E1142A" w:rsidRDefault="00CB111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78" w:type="dxa"/>
          </w:tcPr>
          <w:p w:rsidR="00CB111C" w:rsidRPr="00E1142A" w:rsidRDefault="00CB111C" w:rsidP="00E90745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најмање једна година раднoг искуства. </w:t>
            </w:r>
          </w:p>
          <w:p w:rsidR="00CB111C" w:rsidRPr="00E1142A" w:rsidRDefault="00CB111C" w:rsidP="00E1142A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CB111C" w:rsidRPr="00E1142A" w:rsidTr="00E11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318" w:type="dxa"/>
          </w:tcPr>
          <w:p w:rsidR="00CB111C" w:rsidRPr="00E1142A" w:rsidRDefault="00CB111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Број  извршилаца</w:t>
            </w:r>
          </w:p>
        </w:tc>
        <w:tc>
          <w:tcPr>
            <w:tcW w:w="8878" w:type="dxa"/>
          </w:tcPr>
          <w:p w:rsidR="00CB111C" w:rsidRPr="00E1142A" w:rsidRDefault="00CB111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D840CA" w:rsidRDefault="00D840CA" w:rsidP="000E4D1A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</w:rPr>
      </w:pPr>
    </w:p>
    <w:tbl>
      <w:tblPr>
        <w:tblW w:w="11052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734"/>
      </w:tblGrid>
      <w:tr w:rsidR="00CB111C" w:rsidRPr="00E1142A" w:rsidTr="00E1142A">
        <w:trPr>
          <w:trHeight w:val="526"/>
        </w:trPr>
        <w:tc>
          <w:tcPr>
            <w:tcW w:w="2318" w:type="dxa"/>
          </w:tcPr>
          <w:p w:rsidR="00CB111C" w:rsidRPr="00E1142A" w:rsidRDefault="00CB111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CB111C" w:rsidRPr="00E1142A" w:rsidRDefault="00CB111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734" w:type="dxa"/>
            <w:vAlign w:val="center"/>
          </w:tcPr>
          <w:p w:rsidR="00CB111C" w:rsidRPr="00E1142A" w:rsidRDefault="00CB111C" w:rsidP="00E90745">
            <w:pPr>
              <w:pStyle w:val="Default"/>
              <w:rPr>
                <w:sz w:val="16"/>
                <w:szCs w:val="16"/>
              </w:rPr>
            </w:pPr>
            <w:r w:rsidRPr="00E1142A">
              <w:rPr>
                <w:sz w:val="16"/>
                <w:szCs w:val="16"/>
              </w:rPr>
              <w:t xml:space="preserve">              </w:t>
            </w:r>
            <w:r w:rsidRPr="008833BA">
              <w:t xml:space="preserve">                   </w:t>
            </w:r>
          </w:p>
          <w:p w:rsidR="00CB111C" w:rsidRPr="00E1142A" w:rsidRDefault="00CB111C" w:rsidP="00E90745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sz w:val="23"/>
                <w:szCs w:val="23"/>
              </w:rPr>
              <w:t xml:space="preserve">               </w:t>
            </w:r>
            <w:r w:rsidRPr="00E1142A">
              <w:rPr>
                <w:b/>
                <w:sz w:val="20"/>
                <w:szCs w:val="20"/>
              </w:rPr>
              <w:t>РЕФЕРЕНТ ЗА ФИНАНСИЈСКО-РАЧУНОВОДСТВЕНЕ ПОСЛОВЕ-</w:t>
            </w:r>
          </w:p>
          <w:p w:rsidR="00CB111C" w:rsidRPr="00E1142A" w:rsidRDefault="00CB111C" w:rsidP="00E90745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                                                      -                                                                             </w:t>
            </w:r>
          </w:p>
        </w:tc>
      </w:tr>
      <w:tr w:rsidR="00CB111C" w:rsidRPr="00E1142A" w:rsidTr="00E1142A">
        <w:trPr>
          <w:trHeight w:val="526"/>
        </w:trPr>
        <w:tc>
          <w:tcPr>
            <w:tcW w:w="2318" w:type="dxa"/>
          </w:tcPr>
          <w:p w:rsidR="00CB111C" w:rsidRPr="00E1142A" w:rsidRDefault="00CB111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734" w:type="dxa"/>
          </w:tcPr>
          <w:p w:rsidR="00CB111C" w:rsidRPr="00E1142A" w:rsidRDefault="00CB111C" w:rsidP="00E90745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  <w:shd w:val="clear" w:color="auto" w:fill="E5E5E3"/>
              </w:rPr>
              <w:t>G020800</w:t>
            </w:r>
          </w:p>
        </w:tc>
      </w:tr>
      <w:tr w:rsidR="00CB111C" w:rsidRPr="00E1142A" w:rsidTr="00E1142A">
        <w:trPr>
          <w:trHeight w:val="488"/>
        </w:trPr>
        <w:tc>
          <w:tcPr>
            <w:tcW w:w="2318" w:type="dxa"/>
          </w:tcPr>
          <w:p w:rsidR="00CB111C" w:rsidRPr="00E1142A" w:rsidRDefault="00CB111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CB111C" w:rsidRPr="00E1142A" w:rsidRDefault="00CB111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CB111C" w:rsidRPr="00E1142A" w:rsidRDefault="00CB111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CB111C" w:rsidRPr="00E1142A" w:rsidRDefault="00CB111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CB111C" w:rsidRPr="00E1142A" w:rsidRDefault="00CB111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CB111C" w:rsidRPr="00E1142A" w:rsidRDefault="00CB111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CB111C" w:rsidRPr="00E1142A" w:rsidRDefault="00CB111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CB111C" w:rsidRPr="00E1142A" w:rsidRDefault="00CB111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CB111C" w:rsidRPr="00E1142A" w:rsidRDefault="00CB111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CB111C" w:rsidRPr="00E1142A" w:rsidRDefault="00CB111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CB111C" w:rsidRPr="00E1142A" w:rsidRDefault="00CB111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734" w:type="dxa"/>
          </w:tcPr>
          <w:p w:rsidR="00CB111C" w:rsidRPr="00E1142A" w:rsidRDefault="00CB111C" w:rsidP="00E90745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-врши пријем, контролу, груписање и књижење улазне и излазне документације и даје налог за финансијско задуживање; </w:t>
            </w:r>
          </w:p>
          <w:p w:rsidR="00CB111C" w:rsidRPr="00E1142A" w:rsidRDefault="00CB111C" w:rsidP="00E90745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врши усаглашавање са главном књигом свих конта за обрачун зарада, накнада зарада и друга примања; </w:t>
            </w:r>
          </w:p>
          <w:p w:rsidR="00CB111C" w:rsidRPr="00E1142A" w:rsidRDefault="00CB111C" w:rsidP="00E90745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врши обрачун зарада и осталих исплата; </w:t>
            </w:r>
          </w:p>
          <w:p w:rsidR="00CB111C" w:rsidRPr="00E1142A" w:rsidRDefault="00CB111C" w:rsidP="00E90745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издаје потврде о висини зарада; </w:t>
            </w:r>
          </w:p>
          <w:p w:rsidR="00CB111C" w:rsidRPr="00E1142A" w:rsidRDefault="00CB111C" w:rsidP="00E90745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врши фактурисање услуга; </w:t>
            </w:r>
          </w:p>
          <w:p w:rsidR="00CB111C" w:rsidRPr="00E1142A" w:rsidRDefault="00CB111C" w:rsidP="00E90745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води књигу излазних фактура и других евиденција; </w:t>
            </w:r>
          </w:p>
          <w:p w:rsidR="00CB111C" w:rsidRPr="00E1142A" w:rsidRDefault="00CB111C" w:rsidP="00E90745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води прописане електронске евиденције и обавља</w:t>
            </w:r>
            <w:r w:rsidRPr="00E1142A">
              <w:rPr>
                <w:sz w:val="23"/>
                <w:szCs w:val="23"/>
              </w:rPr>
              <w:t xml:space="preserve"> </w:t>
            </w:r>
            <w:r w:rsidRPr="00E1142A">
              <w:rPr>
                <w:sz w:val="20"/>
                <w:szCs w:val="20"/>
              </w:rPr>
              <w:t xml:space="preserve">електронска плаћања; </w:t>
            </w:r>
          </w:p>
          <w:p w:rsidR="00CB111C" w:rsidRPr="00E1142A" w:rsidRDefault="00CB111C" w:rsidP="00E90745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контролише евидентирање пословних промена у пословним књигама и евиденцијама; </w:t>
            </w:r>
          </w:p>
          <w:p w:rsidR="00CB111C" w:rsidRPr="00E1142A" w:rsidRDefault="00CB111C" w:rsidP="00E90745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прати и усаглашава стање књига основних средстава и главне књиге; </w:t>
            </w:r>
          </w:p>
          <w:p w:rsidR="00CB111C" w:rsidRPr="00E1142A" w:rsidRDefault="00CB111C" w:rsidP="00E90745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прати измиривање пореских обавеза; </w:t>
            </w:r>
          </w:p>
          <w:p w:rsidR="00CB111C" w:rsidRPr="00E1142A" w:rsidRDefault="00CB111C" w:rsidP="00E90745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учествује у изради обрачуна пореза на додату вредност; </w:t>
            </w:r>
          </w:p>
          <w:p w:rsidR="00CB111C" w:rsidRPr="00E1142A" w:rsidRDefault="00CB111C" w:rsidP="00E90745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израђује месечне извештаје из делогруга свог рада и одговоран је за њихову тачност; </w:t>
            </w:r>
          </w:p>
          <w:p w:rsidR="00CB111C" w:rsidRPr="00E1142A" w:rsidRDefault="00CB111C" w:rsidP="00E90745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ажурира податке у одговарајућим базама; </w:t>
            </w:r>
          </w:p>
          <w:p w:rsidR="00CB111C" w:rsidRPr="00E1142A" w:rsidRDefault="00CB111C" w:rsidP="00E90745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пружа подршку у изради финансијских извештаја (периодичних и годишњих) и годишњег извештаја о пословању; </w:t>
            </w:r>
          </w:p>
          <w:p w:rsidR="00CB111C" w:rsidRPr="00E1142A" w:rsidRDefault="00CB111C" w:rsidP="00E90745">
            <w:pPr>
              <w:pStyle w:val="Default"/>
              <w:rPr>
                <w:sz w:val="23"/>
                <w:szCs w:val="23"/>
              </w:rPr>
            </w:pPr>
            <w:r w:rsidRPr="00E1142A">
              <w:rPr>
                <w:sz w:val="20"/>
                <w:szCs w:val="20"/>
              </w:rPr>
              <w:t>– врши рачунску и логичку контролу месечних извештаја, обрађује податке и израђује статистичке табеле</w:t>
            </w:r>
          </w:p>
        </w:tc>
      </w:tr>
      <w:tr w:rsidR="00CB111C" w:rsidRPr="00E1142A" w:rsidTr="00E1142A">
        <w:tc>
          <w:tcPr>
            <w:tcW w:w="2318" w:type="dxa"/>
          </w:tcPr>
          <w:p w:rsidR="00CB111C" w:rsidRPr="00E1142A" w:rsidRDefault="00CB111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734" w:type="dxa"/>
          </w:tcPr>
          <w:p w:rsidR="00CB111C" w:rsidRPr="00E1142A" w:rsidRDefault="00CB111C" w:rsidP="00E90745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средње образовање. </w:t>
            </w:r>
          </w:p>
          <w:p w:rsidR="00CB111C" w:rsidRPr="00E1142A" w:rsidRDefault="00CB111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CB111C" w:rsidRPr="00E1142A" w:rsidTr="00E1142A">
        <w:tc>
          <w:tcPr>
            <w:tcW w:w="2318" w:type="dxa"/>
          </w:tcPr>
          <w:p w:rsidR="00CB111C" w:rsidRPr="00E1142A" w:rsidRDefault="00CB111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734" w:type="dxa"/>
          </w:tcPr>
          <w:p w:rsidR="00CB111C" w:rsidRPr="00E1142A" w:rsidRDefault="00CB111C" w:rsidP="00E90745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знање рада на рачунару. </w:t>
            </w:r>
          </w:p>
        </w:tc>
      </w:tr>
      <w:tr w:rsidR="00CB111C" w:rsidRPr="00E1142A" w:rsidTr="00E1142A">
        <w:tc>
          <w:tcPr>
            <w:tcW w:w="2318" w:type="dxa"/>
          </w:tcPr>
          <w:p w:rsidR="00CB111C" w:rsidRPr="00E1142A" w:rsidRDefault="00CB111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Број  извршилаца</w:t>
            </w:r>
          </w:p>
        </w:tc>
        <w:tc>
          <w:tcPr>
            <w:tcW w:w="8734" w:type="dxa"/>
          </w:tcPr>
          <w:p w:rsidR="00CB111C" w:rsidRPr="00E1142A" w:rsidRDefault="00CB111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D840CA" w:rsidRPr="00491EEA" w:rsidRDefault="00D840CA" w:rsidP="000E4D1A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</w:rPr>
      </w:pPr>
    </w:p>
    <w:p w:rsidR="00D840CA" w:rsidRPr="00D840CA" w:rsidRDefault="00D840CA" w:rsidP="000E4D1A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</w:rPr>
      </w:pPr>
    </w:p>
    <w:tbl>
      <w:tblPr>
        <w:tblW w:w="11075" w:type="dxa"/>
        <w:tblInd w:w="-4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93"/>
        <w:gridCol w:w="1818"/>
        <w:gridCol w:w="850"/>
        <w:gridCol w:w="1792"/>
        <w:gridCol w:w="5422"/>
      </w:tblGrid>
      <w:tr w:rsidR="005D43C4" w:rsidRPr="00E1142A" w:rsidTr="00491EEA">
        <w:trPr>
          <w:trHeight w:val="250"/>
        </w:trPr>
        <w:tc>
          <w:tcPr>
            <w:tcW w:w="11075" w:type="dxa"/>
            <w:gridSpan w:val="5"/>
            <w:tcBorders>
              <w:right w:val="double" w:sz="4" w:space="0" w:color="auto"/>
            </w:tcBorders>
            <w:shd w:val="clear" w:color="000000" w:fill="FFFF00"/>
            <w:noWrap/>
            <w:vAlign w:val="center"/>
            <w:hideMark/>
          </w:tcPr>
          <w:p w:rsidR="005D43C4" w:rsidRPr="00E1142A" w:rsidRDefault="005D43C4" w:rsidP="00465374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  <w:lang w:val="sr-Cyrl-CS"/>
              </w:rPr>
            </w:pPr>
            <w:r w:rsidRPr="00E1142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     </w:t>
            </w:r>
            <w:r w:rsidR="0051202F" w:rsidRPr="00E1142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2.</w:t>
            </w:r>
            <w:r w:rsidR="004C294E" w:rsidRPr="00E1142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19.</w:t>
            </w:r>
            <w:r w:rsidRPr="00E1142A"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  <w:t>Служба за физикалну медицину и рехабилитацију</w:t>
            </w:r>
          </w:p>
          <w:p w:rsidR="005D43C4" w:rsidRPr="00E1142A" w:rsidRDefault="005D43C4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</w:p>
        </w:tc>
      </w:tr>
      <w:tr w:rsidR="003A04B0" w:rsidRPr="00E1142A" w:rsidTr="0002229D">
        <w:trPr>
          <w:trHeight w:val="250"/>
        </w:trPr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3A04B0" w:rsidRPr="00E1142A" w:rsidRDefault="003A04B0" w:rsidP="0046537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  Р.бр.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3A04B0" w:rsidRPr="00E1142A" w:rsidRDefault="003A04B0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Назив радног места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A04B0" w:rsidRPr="00E1142A" w:rsidRDefault="003A04B0" w:rsidP="004653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Бр. изврш.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3A04B0" w:rsidRPr="00E1142A" w:rsidRDefault="003A04B0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Стручна спрема</w:t>
            </w:r>
          </w:p>
        </w:tc>
        <w:tc>
          <w:tcPr>
            <w:tcW w:w="542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A04B0" w:rsidRPr="00E1142A" w:rsidRDefault="003A04B0" w:rsidP="004653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Посебни услови</w:t>
            </w:r>
          </w:p>
          <w:p w:rsidR="003A04B0" w:rsidRPr="00E1142A" w:rsidRDefault="003A04B0" w:rsidP="004653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</w:tr>
      <w:tr w:rsidR="003A04B0" w:rsidRPr="00E1142A" w:rsidTr="0002229D">
        <w:trPr>
          <w:trHeight w:val="250"/>
        </w:trPr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3A04B0" w:rsidRPr="00E1142A" w:rsidRDefault="003A04B0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1.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3A04B0" w:rsidRPr="00E1142A" w:rsidRDefault="003A04B0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у  специјалистичкој амбуланти -Начелник службе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A04B0" w:rsidRPr="00E1142A" w:rsidRDefault="003A04B0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3A04B0" w:rsidRPr="00E1142A" w:rsidRDefault="003A04B0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7.степен - Мед.фак. </w:t>
            </w:r>
          </w:p>
        </w:tc>
        <w:tc>
          <w:tcPr>
            <w:tcW w:w="542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A04B0" w:rsidRPr="00E1142A" w:rsidRDefault="003A04B0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3A04B0" w:rsidRPr="00E1142A" w:rsidRDefault="003A04B0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3A04B0" w:rsidRPr="00E1142A" w:rsidRDefault="003A04B0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физикалне медицине и рехабилитације  ;</w:t>
            </w:r>
          </w:p>
          <w:p w:rsidR="003A04B0" w:rsidRPr="00E1142A" w:rsidRDefault="003A04B0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A04B0" w:rsidRPr="00E1142A" w:rsidTr="0002229D">
        <w:trPr>
          <w:trHeight w:val="250"/>
        </w:trPr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3A04B0" w:rsidRPr="00E1142A" w:rsidRDefault="003A04B0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3A04B0" w:rsidRPr="00E1142A" w:rsidRDefault="003A04B0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 у  специјалистичкој амбуланти - шеф одсека за рану амбулантну рехабилитацију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A04B0" w:rsidRPr="00E1142A" w:rsidRDefault="003A04B0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3A04B0" w:rsidRPr="00E1142A" w:rsidRDefault="003A04B0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42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A04B0" w:rsidRPr="00E1142A" w:rsidRDefault="003A04B0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3A04B0" w:rsidRPr="00E1142A" w:rsidRDefault="003A04B0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3A04B0" w:rsidRPr="00E1142A" w:rsidRDefault="003A04B0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специјалистички испит из физикалне медицине и рехабилитације  </w:t>
            </w:r>
          </w:p>
        </w:tc>
      </w:tr>
      <w:tr w:rsidR="003A04B0" w:rsidRPr="00E1142A" w:rsidTr="0002229D">
        <w:trPr>
          <w:trHeight w:val="250"/>
        </w:trPr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3A04B0" w:rsidRPr="00E1142A" w:rsidRDefault="003A04B0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3A04B0" w:rsidRPr="00E1142A" w:rsidRDefault="003A04B0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 у  специјалистичкој амбуланти - шеф одсека за поремећај психомоторног развоја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A04B0" w:rsidRPr="00E1142A" w:rsidRDefault="003A04B0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3A04B0" w:rsidRPr="00E1142A" w:rsidRDefault="003A04B0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42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A04B0" w:rsidRPr="00E1142A" w:rsidRDefault="003A04B0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3A04B0" w:rsidRPr="00E1142A" w:rsidRDefault="003A04B0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3A04B0" w:rsidRPr="00E1142A" w:rsidRDefault="003A04B0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специјалистички испит из физикалне медицине и рехабилитације  </w:t>
            </w:r>
          </w:p>
        </w:tc>
      </w:tr>
      <w:tr w:rsidR="003A04B0" w:rsidRPr="00E1142A" w:rsidTr="0002229D">
        <w:trPr>
          <w:trHeight w:val="250"/>
        </w:trPr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3A04B0" w:rsidRPr="00E1142A" w:rsidRDefault="003A04B0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3A04B0" w:rsidRPr="00E1142A" w:rsidRDefault="003A04B0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специјалиста  у  специјалистичкој амбуланти - шеф одсека за болнички рехабилитацију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A04B0" w:rsidRPr="00E1142A" w:rsidRDefault="003A04B0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3A04B0" w:rsidRPr="00E1142A" w:rsidRDefault="003A04B0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42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A04B0" w:rsidRPr="00E1142A" w:rsidRDefault="003A04B0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3A04B0" w:rsidRPr="00E1142A" w:rsidRDefault="003A04B0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3A04B0" w:rsidRPr="00E1142A" w:rsidRDefault="003A04B0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специјалистички испит из физикалне медицине и рехабилитације  </w:t>
            </w:r>
          </w:p>
        </w:tc>
      </w:tr>
      <w:tr w:rsidR="003A04B0" w:rsidRPr="00E1142A" w:rsidTr="0002229D">
        <w:trPr>
          <w:trHeight w:val="250"/>
        </w:trPr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3A04B0" w:rsidRPr="00E1142A" w:rsidRDefault="003A04B0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5.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3A04B0" w:rsidRPr="00E1142A" w:rsidRDefault="003A04B0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Физиотерапеутски техничар/главна сестра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техничар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 службе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A04B0" w:rsidRPr="00E1142A" w:rsidRDefault="003A04B0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3A04B0" w:rsidRPr="00E1142A" w:rsidRDefault="003A04B0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6  степен - Виша мед.шк.</w:t>
            </w:r>
          </w:p>
        </w:tc>
        <w:tc>
          <w:tcPr>
            <w:tcW w:w="542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A04B0" w:rsidRPr="00E1142A" w:rsidRDefault="003A04B0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3A04B0" w:rsidRPr="00E1142A" w:rsidRDefault="003A04B0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</w:t>
            </w:r>
          </w:p>
          <w:p w:rsidR="003A04B0" w:rsidRPr="00E1142A" w:rsidRDefault="003A04B0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 три године радног искуства  у звању медицинске сестре / техничара звању више, односно струковне медицинске сестре из области физиотерапеута.</w:t>
            </w:r>
          </w:p>
        </w:tc>
      </w:tr>
      <w:tr w:rsidR="003A04B0" w:rsidRPr="00E1142A" w:rsidTr="0002229D">
        <w:trPr>
          <w:trHeight w:val="250"/>
        </w:trPr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3A04B0" w:rsidRPr="00E1142A" w:rsidRDefault="003A04B0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6.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3A04B0" w:rsidRPr="00E1142A" w:rsidRDefault="003A04B0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Виши физиотерапеут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A04B0" w:rsidRPr="00E1142A" w:rsidRDefault="003A04B0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12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3A04B0" w:rsidRPr="00E1142A" w:rsidRDefault="003A04B0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.степен –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Виша м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ед.школа</w:t>
            </w:r>
          </w:p>
        </w:tc>
        <w:tc>
          <w:tcPr>
            <w:tcW w:w="542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A04B0" w:rsidRPr="00E1142A" w:rsidRDefault="003A04B0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3A04B0" w:rsidRPr="00E1142A" w:rsidRDefault="003A04B0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3A04B0" w:rsidRPr="00E1142A" w:rsidRDefault="003A04B0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вишег физиотерапеутског  техничара.</w:t>
            </w:r>
          </w:p>
        </w:tc>
      </w:tr>
      <w:tr w:rsidR="003A04B0" w:rsidRPr="00E1142A" w:rsidTr="0002229D">
        <w:trPr>
          <w:trHeight w:val="250"/>
        </w:trPr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3A04B0" w:rsidRPr="00E1142A" w:rsidRDefault="003A04B0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7.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3A04B0" w:rsidRPr="00E1142A" w:rsidRDefault="003A04B0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Физиотерапеутски техничар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A04B0" w:rsidRPr="00E1142A" w:rsidRDefault="003A04B0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3A04B0" w:rsidRPr="00E1142A" w:rsidRDefault="003A04B0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.степен -Мед.школа</w:t>
            </w:r>
          </w:p>
        </w:tc>
        <w:tc>
          <w:tcPr>
            <w:tcW w:w="542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A04B0" w:rsidRPr="00E1142A" w:rsidRDefault="003A04B0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3A04B0" w:rsidRPr="00E1142A" w:rsidRDefault="003A04B0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3A04B0" w:rsidRPr="00E1142A" w:rsidRDefault="003A04B0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физиотерапеутског  техничара.</w:t>
            </w:r>
          </w:p>
        </w:tc>
      </w:tr>
      <w:tr w:rsidR="003A04B0" w:rsidRPr="00E1142A" w:rsidTr="0002229D">
        <w:trPr>
          <w:trHeight w:val="250"/>
        </w:trPr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3A04B0" w:rsidRPr="00E1142A" w:rsidRDefault="003A04B0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8.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3A04B0" w:rsidRPr="00E1142A" w:rsidRDefault="003A04B0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A04B0" w:rsidRPr="00E1142A" w:rsidRDefault="003A04B0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92" w:type="dxa"/>
            <w:shd w:val="clear" w:color="auto" w:fill="auto"/>
            <w:noWrap/>
            <w:vAlign w:val="center"/>
            <w:hideMark/>
          </w:tcPr>
          <w:p w:rsidR="003A04B0" w:rsidRPr="00E1142A" w:rsidRDefault="003A04B0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.степен -Мед.-школа</w:t>
            </w:r>
          </w:p>
        </w:tc>
        <w:tc>
          <w:tcPr>
            <w:tcW w:w="542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A04B0" w:rsidRPr="00E1142A" w:rsidRDefault="003A04B0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стручни испит;</w:t>
            </w:r>
          </w:p>
          <w:p w:rsidR="003A04B0" w:rsidRPr="00E1142A" w:rsidRDefault="003A04B0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3A04B0" w:rsidRPr="00E1142A" w:rsidRDefault="003A04B0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медицинске сестре / техничара.</w:t>
            </w:r>
          </w:p>
        </w:tc>
      </w:tr>
    </w:tbl>
    <w:p w:rsidR="005D43C4" w:rsidRPr="00FA5296" w:rsidRDefault="005D43C4" w:rsidP="005D43C4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5D43C4" w:rsidRDefault="005D43C4" w:rsidP="005D43C4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5D43C4" w:rsidRDefault="005D43C4" w:rsidP="005D43C4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1196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878"/>
      </w:tblGrid>
      <w:tr w:rsidR="005D43C4" w:rsidRPr="00E1142A" w:rsidTr="00E1142A">
        <w:trPr>
          <w:trHeight w:val="526"/>
        </w:trPr>
        <w:tc>
          <w:tcPr>
            <w:tcW w:w="2318" w:type="dxa"/>
          </w:tcPr>
          <w:p w:rsidR="005D43C4" w:rsidRPr="00E1142A" w:rsidRDefault="005D43C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5D43C4" w:rsidRPr="00E1142A" w:rsidRDefault="005D43C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78" w:type="dxa"/>
          </w:tcPr>
          <w:p w:rsidR="005D43C4" w:rsidRPr="00E1142A" w:rsidRDefault="005D43C4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ДОКТОР МЕДИЦИНЕ СПЕЦИЈАЛИСТА У СПЕЦИЈАЛИСТИЧКОЈ АМБУЛАНТИ -НАЧЕЛНИК СЛУЖБЕ ЗА ФИЗИКАЛНУ МЕДИЦИНУ И РЕХАБИЛИТАЦИЈУ</w:t>
            </w:r>
          </w:p>
        </w:tc>
      </w:tr>
      <w:tr w:rsidR="005D43C4" w:rsidRPr="00E1142A" w:rsidTr="00E1142A">
        <w:trPr>
          <w:trHeight w:val="488"/>
        </w:trPr>
        <w:tc>
          <w:tcPr>
            <w:tcW w:w="2318" w:type="dxa"/>
          </w:tcPr>
          <w:p w:rsidR="005D43C4" w:rsidRPr="00E1142A" w:rsidRDefault="005D43C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D43C4" w:rsidRPr="00E1142A" w:rsidRDefault="005D43C4" w:rsidP="00E1142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878" w:type="dxa"/>
          </w:tcPr>
          <w:p w:rsidR="005D43C4" w:rsidRPr="00E1142A" w:rsidRDefault="005D43C4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839F2" w:rsidRPr="00E1142A" w:rsidRDefault="005839F2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-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превенира, дијагностикује и лечи болести, повреде и друге физичке и менталне поремећаје коришћењем специјализованих метода и техника, кроз примену принципа и процедура савремене медицине, о чему води прописану медицинску документацију; </w:t>
            </w:r>
          </w:p>
          <w:p w:rsidR="005839F2" w:rsidRPr="00E1142A" w:rsidRDefault="005839F2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- прегледа хоспитализоване и амбулантне пацијенте, врши пријем  и издаје потребну документацију о резултатима лечења; </w:t>
            </w:r>
          </w:p>
          <w:p w:rsidR="005839F2" w:rsidRPr="00E1142A" w:rsidRDefault="005839F2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 реализује специјалистичке, дијагностичко - терапеутске интервенције;</w:t>
            </w:r>
          </w:p>
          <w:p w:rsidR="005839F2" w:rsidRPr="00E1142A" w:rsidRDefault="005839F2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- поставља дијагнозу, одређује терапију и води лечење;</w:t>
            </w:r>
          </w:p>
          <w:p w:rsidR="005839F2" w:rsidRPr="00E1142A" w:rsidRDefault="005839F2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- обавештава и саветује пацијента и породицу у вези са здравственим стањем и лечењем;  </w:t>
            </w:r>
          </w:p>
          <w:p w:rsidR="005839F2" w:rsidRPr="00E1142A" w:rsidRDefault="005839F2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 обавља пос</w:t>
            </w:r>
            <w:r w:rsidR="00461434" w:rsidRPr="00E1142A">
              <w:rPr>
                <w:rFonts w:ascii="Times New Roman" w:hAnsi="Times New Roman"/>
                <w:sz w:val="20"/>
                <w:szCs w:val="20"/>
              </w:rPr>
              <w:t xml:space="preserve">лове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дијагности</w:t>
            </w:r>
            <w:r w:rsidR="00461434" w:rsidRPr="00E1142A">
              <w:rPr>
                <w:rFonts w:ascii="Times New Roman" w:hAnsi="Times New Roman"/>
                <w:sz w:val="20"/>
                <w:szCs w:val="20"/>
              </w:rPr>
              <w:t>к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е за коју је специјализован, о чему сачињава извештај; </w:t>
            </w:r>
          </w:p>
          <w:p w:rsidR="005839F2" w:rsidRPr="00E1142A" w:rsidRDefault="005839F2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- учествује у унапређењу квалитета здравствене заштите; </w:t>
            </w:r>
          </w:p>
          <w:p w:rsidR="005839F2" w:rsidRPr="00E1142A" w:rsidRDefault="005839F2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 обавља консултатиције са другим здравственим радницима и здравственим сарадницима; - планира, надзире и евалуира спровођење здравствене заштите;</w:t>
            </w:r>
          </w:p>
          <w:p w:rsidR="00461434" w:rsidRPr="00E1142A" w:rsidRDefault="005839F2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- спроводи активности стручног усавршавања у оквиру своје специјалности;</w:t>
            </w:r>
          </w:p>
          <w:p w:rsidR="00461434" w:rsidRPr="00E1142A" w:rsidRDefault="005839F2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- обавља послове обдукције и форензичког рада на терену;</w:t>
            </w:r>
          </w:p>
          <w:p w:rsidR="00461434" w:rsidRPr="00E1142A" w:rsidRDefault="005839F2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- ради на имплементацији интегрисаног здравственог информационог система; организује и спроводи мере и активности на унапређењу здравствене заштите;</w:t>
            </w:r>
          </w:p>
          <w:p w:rsidR="00461434" w:rsidRPr="00E1142A" w:rsidRDefault="005839F2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индентификује приоритетне здравствене потребе становништва у локалној заједници, дефинише и спроводи мере за њихову реализацију</w:t>
            </w:r>
          </w:p>
          <w:p w:rsidR="00461434" w:rsidRPr="00E1142A" w:rsidRDefault="005839F2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- ради на развоју плана развоја здравствене заштите; учествује у изради стандарда здравствених услуга; учествује у изради предлога посебних програма из области јавног здравља; обавља процену и евалуацију јавно здравствених програма на различитим нивоима здравствене заштите / делатности у сарадњи са одговарајућим институцијама; израђује стручно </w:t>
            </w:r>
          </w:p>
          <w:p w:rsidR="00461434" w:rsidRPr="00E1142A" w:rsidRDefault="005839F2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- методолошка упутства за праћење и евалуацију рада здравствених установа сва три нивоа здравствене заштите из области планирања и организације здравствене заштите; </w:t>
            </w:r>
          </w:p>
          <w:p w:rsidR="00461434" w:rsidRPr="00E1142A" w:rsidRDefault="005839F2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; - учествује у припреми водича, упутстава и стручно </w:t>
            </w:r>
          </w:p>
          <w:p w:rsidR="00461434" w:rsidRPr="00E1142A" w:rsidRDefault="005839F2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 организује прикупљање, унос и статистичку обраду података релевантних за функционисање регистара;</w:t>
            </w:r>
          </w:p>
          <w:p w:rsidR="005839F2" w:rsidRPr="00E1142A" w:rsidRDefault="005839F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- статистичких података о појави болести везаних за проблем утицаја фактора ризика из животне средине на здравље; - </w:t>
            </w:r>
          </w:p>
          <w:p w:rsidR="005D43C4" w:rsidRPr="00E1142A" w:rsidRDefault="005D43C4" w:rsidP="00E1142A">
            <w:pPr>
              <w:pStyle w:val="NoSpacing"/>
              <w:ind w:left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За свој рад одговоран је  Управнику ОЈ Опште болнице Врање   и директору</w:t>
            </w:r>
          </w:p>
          <w:p w:rsidR="005D43C4" w:rsidRPr="00E1142A" w:rsidRDefault="005D43C4" w:rsidP="00E1142A">
            <w:pPr>
              <w:pStyle w:val="NoSpacing"/>
              <w:ind w:left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Здравственог центра Врање</w:t>
            </w:r>
          </w:p>
          <w:p w:rsidR="005D43C4" w:rsidRPr="00E1142A" w:rsidRDefault="005D43C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91EEA" w:rsidRPr="00E1142A" w:rsidTr="00E1142A">
        <w:trPr>
          <w:trHeight w:val="488"/>
        </w:trPr>
        <w:tc>
          <w:tcPr>
            <w:tcW w:w="2318" w:type="dxa"/>
          </w:tcPr>
          <w:p w:rsidR="00491EEA" w:rsidRPr="00E1142A" w:rsidRDefault="00491EE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Шифра радног места</w:t>
            </w:r>
          </w:p>
        </w:tc>
        <w:tc>
          <w:tcPr>
            <w:tcW w:w="8878" w:type="dxa"/>
          </w:tcPr>
          <w:p w:rsidR="00491EEA" w:rsidRPr="00E1142A" w:rsidRDefault="005839F2" w:rsidP="00E1142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E5E5E3"/>
              </w:rPr>
              <w:t>Z030328</w:t>
            </w:r>
          </w:p>
        </w:tc>
      </w:tr>
      <w:tr w:rsidR="005D43C4" w:rsidRPr="00E1142A" w:rsidTr="00E1142A">
        <w:tc>
          <w:tcPr>
            <w:tcW w:w="2318" w:type="dxa"/>
          </w:tcPr>
          <w:p w:rsidR="005D43C4" w:rsidRPr="00E1142A" w:rsidRDefault="005D43C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78" w:type="dxa"/>
          </w:tcPr>
          <w:p w:rsidR="00461434" w:rsidRPr="00E1142A" w:rsidRDefault="00461434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образовање: - на интегрисаним академским студијама, по пропису који уређује високо образовање, почев од 10. септембра 2005.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5D43C4" w:rsidRPr="00E1142A" w:rsidRDefault="00461434" w:rsidP="00E1142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- на основним студијама у трајању од најмање пет година по пропису који је уређивао високо образовање до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сарадника.</w:t>
            </w:r>
          </w:p>
        </w:tc>
      </w:tr>
      <w:tr w:rsidR="005D43C4" w:rsidRPr="00E1142A" w:rsidTr="00E1142A">
        <w:tc>
          <w:tcPr>
            <w:tcW w:w="2318" w:type="dxa"/>
          </w:tcPr>
          <w:p w:rsidR="005D43C4" w:rsidRPr="00E1142A" w:rsidRDefault="005D43C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78" w:type="dxa"/>
          </w:tcPr>
          <w:p w:rsidR="00461434" w:rsidRPr="00E1142A" w:rsidRDefault="00461434" w:rsidP="00E1142A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461434" w:rsidRPr="00E1142A" w:rsidRDefault="00461434" w:rsidP="00E1142A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- лиценца;</w:t>
            </w:r>
          </w:p>
          <w:p w:rsidR="00461434" w:rsidRPr="00E1142A" w:rsidRDefault="00461434" w:rsidP="00E1142A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- специјалистички испит; </w:t>
            </w:r>
          </w:p>
          <w:p w:rsidR="005D43C4" w:rsidRPr="00E1142A" w:rsidRDefault="00461434" w:rsidP="00E1142A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 најмање три године и шест месеци радног искуства у звању доктора медицине.</w:t>
            </w:r>
          </w:p>
        </w:tc>
      </w:tr>
      <w:tr w:rsidR="005D43C4" w:rsidRPr="00E1142A" w:rsidTr="00E1142A">
        <w:tc>
          <w:tcPr>
            <w:tcW w:w="2318" w:type="dxa"/>
          </w:tcPr>
          <w:p w:rsidR="005D43C4" w:rsidRPr="00E1142A" w:rsidRDefault="0046143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Б</w:t>
            </w:r>
            <w:r w:rsidR="005D43C4" w:rsidRPr="00E1142A">
              <w:rPr>
                <w:rFonts w:ascii="Times New Roman" w:hAnsi="Times New Roman"/>
                <w:b/>
                <w:sz w:val="20"/>
                <w:szCs w:val="20"/>
              </w:rPr>
              <w:t>рој  извршилаца</w:t>
            </w:r>
          </w:p>
        </w:tc>
        <w:tc>
          <w:tcPr>
            <w:tcW w:w="8878" w:type="dxa"/>
          </w:tcPr>
          <w:p w:rsidR="005D43C4" w:rsidRPr="00E1142A" w:rsidRDefault="005D43C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5D43C4" w:rsidRPr="003A04B0" w:rsidRDefault="005D43C4" w:rsidP="005D43C4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1223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905"/>
      </w:tblGrid>
      <w:tr w:rsidR="005D43C4" w:rsidRPr="00E1142A" w:rsidTr="00E1142A">
        <w:trPr>
          <w:trHeight w:val="526"/>
        </w:trPr>
        <w:tc>
          <w:tcPr>
            <w:tcW w:w="2318" w:type="dxa"/>
          </w:tcPr>
          <w:p w:rsidR="005D43C4" w:rsidRPr="00E1142A" w:rsidRDefault="005D43C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5D43C4" w:rsidRPr="00E1142A" w:rsidRDefault="005D43C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05" w:type="dxa"/>
          </w:tcPr>
          <w:p w:rsidR="005D43C4" w:rsidRPr="00E1142A" w:rsidRDefault="005D43C4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ДОКТОР МЕДИЦИНЕ СПЕЦИЈАЛИСТА У СПЕЦИЈАЛИСТИЧКОЈ АМБУЛАНТИ ШЕФ ОДСЕКА ЗА ФИЗИКАЛНУ МЕДИЦИНУ И РЕХАБИЛИТАЦИЈУ </w:t>
            </w:r>
          </w:p>
          <w:p w:rsidR="00461434" w:rsidRPr="00E1142A" w:rsidRDefault="00461434" w:rsidP="00E114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шеф одсека за рану амбулантну рехабилитацију</w:t>
            </w:r>
          </w:p>
          <w:p w:rsidR="00461434" w:rsidRPr="00E1142A" w:rsidRDefault="00461434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шеф одсека за поремећај психомоторног развоја</w:t>
            </w:r>
          </w:p>
        </w:tc>
      </w:tr>
      <w:tr w:rsidR="00461434" w:rsidRPr="00E1142A" w:rsidTr="00E1142A">
        <w:trPr>
          <w:trHeight w:val="488"/>
        </w:trPr>
        <w:tc>
          <w:tcPr>
            <w:tcW w:w="2318" w:type="dxa"/>
          </w:tcPr>
          <w:p w:rsidR="00461434" w:rsidRPr="00E1142A" w:rsidRDefault="0046143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61434" w:rsidRPr="00E1142A" w:rsidRDefault="0046143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61434" w:rsidRPr="00E1142A" w:rsidRDefault="0046143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61434" w:rsidRPr="00E1142A" w:rsidRDefault="00461434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905" w:type="dxa"/>
          </w:tcPr>
          <w:p w:rsidR="00461434" w:rsidRPr="00E1142A" w:rsidRDefault="00461434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61434" w:rsidRPr="00E1142A" w:rsidRDefault="00461434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-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превенира, дијагностикује и лечи болести, повреде и друге физичке и менталне поремећаје коришћењем специјализованих метода и техника, кроз примену принципа и процедура савремене медицине, о чему води прописану медицинску документацију; </w:t>
            </w:r>
          </w:p>
          <w:p w:rsidR="00461434" w:rsidRPr="00E1142A" w:rsidRDefault="00461434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- прегледа хоспитализоване и амбулантне пацијенте, врши пријем  и издаје потребну документацију о резултатима лечења; </w:t>
            </w:r>
          </w:p>
          <w:p w:rsidR="00461434" w:rsidRPr="00E1142A" w:rsidRDefault="00461434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 реализује специјалистичке, дијагностичко - терапеутске интервенције;</w:t>
            </w:r>
          </w:p>
          <w:p w:rsidR="00461434" w:rsidRPr="00E1142A" w:rsidRDefault="00461434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- поставља дијагнозу, одређује терапију и води лечење;</w:t>
            </w:r>
          </w:p>
          <w:p w:rsidR="00461434" w:rsidRPr="00E1142A" w:rsidRDefault="00461434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- обавештава и саветује пацијента и породицу у вези са здравственим стањем и лечењем;  </w:t>
            </w:r>
          </w:p>
          <w:p w:rsidR="00461434" w:rsidRPr="00E1142A" w:rsidRDefault="00461434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- обавља послове  дијагностике за коју је специјализован, о чему сачињава извештај; </w:t>
            </w:r>
          </w:p>
          <w:p w:rsidR="00461434" w:rsidRPr="00E1142A" w:rsidRDefault="00461434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- учествује у унапређењу квалитета здравствене заштите; </w:t>
            </w:r>
          </w:p>
          <w:p w:rsidR="00461434" w:rsidRPr="00E1142A" w:rsidRDefault="00461434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 обавља консултатиције са другим здравственим радницима и здравственим сарадницима; - планира, надзире и евалуира спровођење здравствене заштите;</w:t>
            </w:r>
          </w:p>
          <w:p w:rsidR="00461434" w:rsidRPr="00E1142A" w:rsidRDefault="00461434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- спроводи активности стручног усавршавања у оквиру своје специјалности;</w:t>
            </w:r>
          </w:p>
          <w:p w:rsidR="00461434" w:rsidRPr="00E1142A" w:rsidRDefault="00461434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- обавља послове обдукције и форензичког рада на терену;</w:t>
            </w:r>
          </w:p>
          <w:p w:rsidR="00461434" w:rsidRPr="00E1142A" w:rsidRDefault="00461434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- ради на имплементацији интегрисаног здравственог информационог система; организује и спроводи мере и активности на унапређењу здравствене заштите;</w:t>
            </w:r>
          </w:p>
          <w:p w:rsidR="00461434" w:rsidRPr="00E1142A" w:rsidRDefault="00461434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индентификује приоритетне здравствене потребе становништва у локалној заједници, дефинише и спроводи мере за њихову реализацију</w:t>
            </w:r>
          </w:p>
          <w:p w:rsidR="00461434" w:rsidRPr="00E1142A" w:rsidRDefault="00461434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- ради на развоју плана развоја здравствене заштите; учествује у изради стандарда здравствених услуга; учествује у изради предлога посебних програма из области јавног здравља; обавља процену и евалуацију јавно здравствених програма на различитим нивоима здравствене заштите / делатности у сарадњи са одговарајућим институцијама; израђује стручно </w:t>
            </w:r>
          </w:p>
          <w:p w:rsidR="00461434" w:rsidRPr="00E1142A" w:rsidRDefault="00461434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- методолошка упутства за праћење и евалуацију рада здравствених установа сва три нивоа здравствене заштите из области планирања и организације здравствене заштите; </w:t>
            </w:r>
          </w:p>
          <w:p w:rsidR="00461434" w:rsidRPr="00E1142A" w:rsidRDefault="00461434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; - учествује у припреми водича, упутстава и стручно </w:t>
            </w:r>
          </w:p>
          <w:p w:rsidR="00461434" w:rsidRPr="00E1142A" w:rsidRDefault="00461434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 организује прикупљање, унос и статистичку обраду података релевантних за функционисање регистара;</w:t>
            </w:r>
          </w:p>
          <w:p w:rsidR="00461434" w:rsidRPr="00E1142A" w:rsidRDefault="0046143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- статистичких података о појави болести везаних за проблем утицаја фактора ризика из животне средине на здравље; - </w:t>
            </w:r>
          </w:p>
          <w:p w:rsidR="00461434" w:rsidRPr="00E1142A" w:rsidRDefault="00461434" w:rsidP="00E1142A">
            <w:pPr>
              <w:pStyle w:val="NoSpacing"/>
              <w:ind w:left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За свој рад одговоран је  Управнику ОЈ Опште болнице Врање   и директору</w:t>
            </w:r>
          </w:p>
          <w:p w:rsidR="00461434" w:rsidRPr="00E1142A" w:rsidRDefault="00461434" w:rsidP="00E1142A">
            <w:pPr>
              <w:pStyle w:val="NoSpacing"/>
              <w:ind w:left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Здравственог центра Врање</w:t>
            </w:r>
          </w:p>
          <w:p w:rsidR="00461434" w:rsidRPr="00E1142A" w:rsidRDefault="0046143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61434" w:rsidRPr="00E1142A" w:rsidTr="00E1142A">
        <w:trPr>
          <w:trHeight w:val="488"/>
        </w:trPr>
        <w:tc>
          <w:tcPr>
            <w:tcW w:w="2318" w:type="dxa"/>
          </w:tcPr>
          <w:p w:rsidR="00461434" w:rsidRPr="00E1142A" w:rsidRDefault="0046143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Шифра раног места</w:t>
            </w:r>
          </w:p>
        </w:tc>
        <w:tc>
          <w:tcPr>
            <w:tcW w:w="8905" w:type="dxa"/>
          </w:tcPr>
          <w:p w:rsidR="00461434" w:rsidRPr="00E1142A" w:rsidRDefault="00461434" w:rsidP="00E1142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E5E5E3"/>
              </w:rPr>
              <w:t>Z030328</w:t>
            </w:r>
          </w:p>
        </w:tc>
      </w:tr>
      <w:tr w:rsidR="00461434" w:rsidRPr="00E1142A" w:rsidTr="00E1142A">
        <w:tc>
          <w:tcPr>
            <w:tcW w:w="2318" w:type="dxa"/>
          </w:tcPr>
          <w:p w:rsidR="00461434" w:rsidRPr="00E1142A" w:rsidRDefault="00461434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61434" w:rsidRPr="00E1142A" w:rsidRDefault="00461434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61434" w:rsidRPr="00E1142A" w:rsidRDefault="00461434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61434" w:rsidRPr="00E1142A" w:rsidRDefault="00461434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905" w:type="dxa"/>
          </w:tcPr>
          <w:p w:rsidR="00461434" w:rsidRPr="00E1142A" w:rsidRDefault="00461434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образовање: - на интегрисаним академским студијама, по пропису који уређује високо образовање, почев од 10. септембра 2005.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461434" w:rsidRPr="00E1142A" w:rsidRDefault="00461434" w:rsidP="00E1142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- на основним студијама у трајању од најмање пет година по пропису који је уређивао високо образовање до 10. септембра 2005. године и завршена специјализација из одређених грана медицине, у складу са Правилником о специјализацијама и ужим специјализацијама здравствених радника и здравствених сарадника.</w:t>
            </w:r>
          </w:p>
        </w:tc>
      </w:tr>
      <w:tr w:rsidR="00461434" w:rsidRPr="00E1142A" w:rsidTr="00E1142A">
        <w:tc>
          <w:tcPr>
            <w:tcW w:w="2318" w:type="dxa"/>
          </w:tcPr>
          <w:p w:rsidR="00461434" w:rsidRPr="00E1142A" w:rsidRDefault="0046143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905" w:type="dxa"/>
          </w:tcPr>
          <w:p w:rsidR="00461434" w:rsidRPr="00E1142A" w:rsidRDefault="00461434" w:rsidP="00E1142A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461434" w:rsidRPr="00E1142A" w:rsidRDefault="00461434" w:rsidP="00E1142A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- лиценца;</w:t>
            </w:r>
          </w:p>
          <w:p w:rsidR="00461434" w:rsidRPr="00E1142A" w:rsidRDefault="00461434" w:rsidP="00E1142A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- специјалистички испит; </w:t>
            </w:r>
          </w:p>
          <w:p w:rsidR="00461434" w:rsidRPr="00E1142A" w:rsidRDefault="00461434" w:rsidP="00E1142A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 најмање три године и шест месеци радног искуства у звању доктора медицине.</w:t>
            </w:r>
          </w:p>
        </w:tc>
      </w:tr>
      <w:tr w:rsidR="00461434" w:rsidRPr="00E1142A" w:rsidTr="00E1142A">
        <w:tc>
          <w:tcPr>
            <w:tcW w:w="2318" w:type="dxa"/>
          </w:tcPr>
          <w:p w:rsidR="00461434" w:rsidRPr="00E1142A" w:rsidRDefault="0046143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905" w:type="dxa"/>
          </w:tcPr>
          <w:p w:rsidR="00461434" w:rsidRPr="00E1142A" w:rsidRDefault="0046143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</w:tbl>
    <w:p w:rsidR="005D43C4" w:rsidRPr="00357BB2" w:rsidRDefault="005D43C4" w:rsidP="005D43C4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CS"/>
        </w:rPr>
      </w:pPr>
    </w:p>
    <w:tbl>
      <w:tblPr>
        <w:tblW w:w="11250" w:type="dxa"/>
        <w:tblInd w:w="-4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9"/>
        <w:gridCol w:w="8581"/>
      </w:tblGrid>
      <w:tr w:rsidR="005D43C4" w:rsidRPr="00E1142A" w:rsidTr="00465374">
        <w:trPr>
          <w:trHeight w:val="526"/>
        </w:trPr>
        <w:tc>
          <w:tcPr>
            <w:tcW w:w="2669" w:type="dxa"/>
          </w:tcPr>
          <w:p w:rsidR="005D43C4" w:rsidRPr="00B74693" w:rsidRDefault="005D43C4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74693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5D43C4" w:rsidRPr="00B74693" w:rsidRDefault="005D43C4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81" w:type="dxa"/>
          </w:tcPr>
          <w:p w:rsidR="005D43C4" w:rsidRPr="00E1142A" w:rsidRDefault="005D43C4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ВИШИ ФИЗИОТЕРАПЕУТ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СЛУЖБИ ЗА ФИЗИКАЛНУ МЕДИЦИНУ И РЕХАБИЛИТАЦИЈУ </w:t>
            </w:r>
          </w:p>
          <w:p w:rsidR="005D43C4" w:rsidRPr="00E1142A" w:rsidRDefault="005D43C4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главна сестра/техничар</w:t>
            </w:r>
          </w:p>
        </w:tc>
      </w:tr>
      <w:tr w:rsidR="00943581" w:rsidRPr="00E1142A" w:rsidTr="00465374">
        <w:trPr>
          <w:trHeight w:val="526"/>
        </w:trPr>
        <w:tc>
          <w:tcPr>
            <w:tcW w:w="2669" w:type="dxa"/>
          </w:tcPr>
          <w:p w:rsidR="00943581" w:rsidRPr="00943581" w:rsidRDefault="00943581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ШШифра радног места</w:t>
            </w:r>
          </w:p>
        </w:tc>
        <w:tc>
          <w:tcPr>
            <w:tcW w:w="8581" w:type="dxa"/>
          </w:tcPr>
          <w:p w:rsidR="00943581" w:rsidRPr="00E1142A" w:rsidRDefault="00943581" w:rsidP="0094358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4358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Z031400</w:t>
            </w:r>
          </w:p>
        </w:tc>
      </w:tr>
      <w:tr w:rsidR="005D43C4" w:rsidRPr="00E1142A" w:rsidTr="00465374">
        <w:trPr>
          <w:trHeight w:val="488"/>
        </w:trPr>
        <w:tc>
          <w:tcPr>
            <w:tcW w:w="2669" w:type="dxa"/>
          </w:tcPr>
          <w:p w:rsidR="005D43C4" w:rsidRPr="00B74693" w:rsidRDefault="005D43C4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D43C4" w:rsidRPr="00B74693" w:rsidRDefault="005D43C4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D43C4" w:rsidRPr="00B74693" w:rsidRDefault="005D43C4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D43C4" w:rsidRPr="00B74693" w:rsidRDefault="005D43C4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D43C4" w:rsidRPr="00B74693" w:rsidRDefault="005D43C4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D43C4" w:rsidRPr="00B74693" w:rsidRDefault="005D43C4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5D43C4" w:rsidRPr="00B74693" w:rsidRDefault="005D43C4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4693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5D43C4" w:rsidRPr="00B74693" w:rsidRDefault="005D43C4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4693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8581" w:type="dxa"/>
          </w:tcPr>
          <w:p w:rsidR="005D43C4" w:rsidRPr="00E1142A" w:rsidRDefault="005D43C4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943581" w:rsidRPr="00E1142A" w:rsidRDefault="005D43C4" w:rsidP="00465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Организује и координира рад виших (високих) медицинских сестара и медицинских сестара/ техничара</w:t>
            </w:r>
            <w:r w:rsidR="00943581" w:rsidRPr="00E1142A">
              <w:rPr>
                <w:rFonts w:ascii="Times New Roman" w:hAnsi="Times New Roman"/>
                <w:sz w:val="20"/>
                <w:szCs w:val="20"/>
              </w:rPr>
              <w:t>;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43581" w:rsidRPr="00E1142A" w:rsidRDefault="005D43C4" w:rsidP="00465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контролише рационалност, благовременост и начин примене терапије и стерилизације; </w:t>
            </w:r>
          </w:p>
          <w:p w:rsidR="00943581" w:rsidRPr="00E1142A" w:rsidRDefault="005D43C4" w:rsidP="00465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врши требовање лекова, санитетског материјала и другог материјала потребног за рад службе; води дневну евиденцију о доласку запослених на посао и дневну евиденцију о прековременом раду запослених;</w:t>
            </w:r>
          </w:p>
          <w:p w:rsidR="00943581" w:rsidRPr="00E1142A" w:rsidRDefault="005D43C4" w:rsidP="00465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координира рад са начелником службе, главном сестром болнице и главним сестрама других служби и одељења; </w:t>
            </w:r>
          </w:p>
          <w:p w:rsidR="00943581" w:rsidRPr="00E1142A" w:rsidRDefault="005D43C4" w:rsidP="00465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преноси искуства на </w:t>
            </w:r>
            <w:r w:rsidR="00943581" w:rsidRPr="00E1142A">
              <w:rPr>
                <w:rFonts w:ascii="Times New Roman" w:hAnsi="Times New Roman"/>
                <w:sz w:val="20"/>
                <w:szCs w:val="20"/>
              </w:rPr>
              <w:t>млађ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е сестре и уводи у рад приправнике и новопримљене сестре; 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ради на свом стручном усавршавању;</w:t>
            </w:r>
          </w:p>
          <w:p w:rsidR="00943581" w:rsidRPr="00E1142A" w:rsidRDefault="005D43C4" w:rsidP="00465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ради на здравственом васпитању и подизању здравствене културе становништва, ради на унапредјењу и афирмацији одељења и запослених;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</w:p>
          <w:p w:rsidR="00943581" w:rsidRPr="00E1142A" w:rsidRDefault="005D43C4" w:rsidP="00465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стара се да запослени у процесу рада примењују прописане мере за безбедан и здрав рад, да наменски користе средства за рад, да користе прописана средства и опрему за личну заштиту на раду и да са њима пажљиво рукују; 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уредност, тачност и за квалитет послова из делокруга свога рада; </w:t>
            </w:r>
          </w:p>
          <w:p w:rsidR="005D43C4" w:rsidRPr="00E1142A" w:rsidRDefault="005D43C4" w:rsidP="00465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дговоран је за правилно и уредно вођење и чување медицинске документације; стара се о уредном вођењу администартивних послова, као и послова финансијске природе ( наплата трошкова у лечењу).</w:t>
            </w:r>
          </w:p>
          <w:p w:rsidR="00943581" w:rsidRPr="00E1142A" w:rsidRDefault="005D43C4" w:rsidP="00465374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Спроводи самостално терапеутске процедуре из области физикалне медицине и рехабилитације (хидротерапија, електротерапија, кинезитерапија, парафинотерапија, коротерапија), на основу налога датог од стране лекара специјалисте за област физикалне медицине и рехабилитације и о томе води прописану медицинску документациј; надзире и контролише рад физиотерапеута; надзире рад помоћног особља у вези хигијене просторија за физикалну терапију, опреме, медицинске одеће и сл.; </w:t>
            </w:r>
          </w:p>
          <w:p w:rsidR="00943581" w:rsidRPr="00E1142A" w:rsidRDefault="005D43C4" w:rsidP="00465374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спроводи континуирани надзор процеса статистичког  извештавања; води у посао новопримљене раднике и контролише обуку приправника; учи и мотивише пацијента да се правилно служи помагалима; прати пацијентово стање и напредак;</w:t>
            </w:r>
          </w:p>
          <w:p w:rsidR="00943581" w:rsidRPr="00E1142A" w:rsidRDefault="005D43C4" w:rsidP="00465374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прилагођава програм физотерапије у складу са напретком пацијентовог стања; подстиче и подучава пацијента за самостално извођење вежби;</w:t>
            </w:r>
            <w:r w:rsidRPr="00E1142A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спроводи кинези реакцијска мерења, ради оцену успешности терапије; </w:t>
            </w:r>
          </w:p>
          <w:p w:rsidR="00943581" w:rsidRPr="00E1142A" w:rsidRDefault="005D43C4" w:rsidP="00465374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адаптира према потреби болесника инвалидска колица и остала ортопедска помагала; </w:t>
            </w:r>
          </w:p>
          <w:p w:rsidR="005D43C4" w:rsidRPr="00E1142A" w:rsidRDefault="005D43C4" w:rsidP="00465374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l-SI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l-SI"/>
              </w:rPr>
              <w:t>организује рад и обавља стручно-административне послове на свом радном месту;</w:t>
            </w:r>
          </w:p>
          <w:p w:rsidR="005D43C4" w:rsidRPr="00E1142A" w:rsidRDefault="005D43C4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5D43C4" w:rsidRPr="003A04B0" w:rsidRDefault="005D43C4" w:rsidP="003A04B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74693">
              <w:rPr>
                <w:rFonts w:ascii="Times New Roman" w:hAnsi="Times New Roman"/>
                <w:sz w:val="20"/>
                <w:szCs w:val="20"/>
              </w:rPr>
              <w:t>За свој рад одговоран је начелнику одељење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главној сестри ОЈ Оп</w:t>
            </w:r>
            <w:r w:rsidRPr="00B74693">
              <w:rPr>
                <w:rFonts w:ascii="Times New Roman" w:hAnsi="Times New Roman"/>
                <w:sz w:val="20"/>
                <w:szCs w:val="20"/>
              </w:rPr>
              <w:t>ште болнице Врање и главном сестри ЗЦ Врање.</w:t>
            </w:r>
          </w:p>
        </w:tc>
      </w:tr>
      <w:tr w:rsidR="005D43C4" w:rsidRPr="00E1142A" w:rsidTr="00465374">
        <w:tc>
          <w:tcPr>
            <w:tcW w:w="2669" w:type="dxa"/>
          </w:tcPr>
          <w:p w:rsidR="005D43C4" w:rsidRPr="007F43B7" w:rsidRDefault="005D43C4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581" w:type="dxa"/>
          </w:tcPr>
          <w:p w:rsidR="005D43C4" w:rsidRPr="00E1142A" w:rsidRDefault="005D43C4" w:rsidP="004653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образовње</w:t>
            </w:r>
          </w:p>
          <w:p w:rsidR="005D43C4" w:rsidRPr="00E1142A" w:rsidRDefault="005D43C4" w:rsidP="00FE3C5F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 основним студијама првог степена медицинске струке из области физикалне медицине и рехабилитације (основне струковне/академске студије) по пропису који уређује високо образовање, почев од 10. септембра 2005. године;</w:t>
            </w:r>
          </w:p>
          <w:p w:rsidR="005D43C4" w:rsidRPr="00E1142A" w:rsidRDefault="005D43C4" w:rsidP="00943581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 основним студијама медицинске струке из области физикалне медицине и рехабилитације, у трајању од најмање две године, по пропису који је уређивало високо образовање до 10. септембра 2005. године</w:t>
            </w:r>
          </w:p>
        </w:tc>
      </w:tr>
      <w:tr w:rsidR="005D43C4" w:rsidRPr="00E1142A" w:rsidTr="00465374">
        <w:tc>
          <w:tcPr>
            <w:tcW w:w="2669" w:type="dxa"/>
          </w:tcPr>
          <w:p w:rsidR="005D43C4" w:rsidRPr="00FA5296" w:rsidRDefault="005D43C4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A529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581" w:type="dxa"/>
          </w:tcPr>
          <w:p w:rsidR="005D43C4" w:rsidRPr="00E1142A" w:rsidRDefault="005D43C4" w:rsidP="00FE3C5F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5D43C4" w:rsidRPr="00E1142A" w:rsidRDefault="005D43C4" w:rsidP="00FE3C5F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5D43C4" w:rsidRPr="007F43B7" w:rsidRDefault="005D43C4" w:rsidP="00465374">
            <w:pPr>
              <w:pStyle w:val="NoSpacing"/>
              <w:ind w:left="3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    најмање</w:t>
            </w:r>
            <w:r w:rsidRPr="000D42D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шест</w:t>
            </w:r>
            <w:r w:rsidRPr="000D42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месеци</w:t>
            </w:r>
            <w:r w:rsidRPr="000D42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радног</w:t>
            </w:r>
            <w:r w:rsidRPr="000D42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искуства</w:t>
            </w:r>
            <w:r w:rsidRPr="000D42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0D42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наведеном</w:t>
            </w:r>
            <w:r w:rsidRPr="000D42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звању</w:t>
            </w:r>
            <w:r w:rsidRPr="007F43B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5D43C4" w:rsidRPr="00E1142A" w:rsidTr="00465374">
        <w:tc>
          <w:tcPr>
            <w:tcW w:w="2669" w:type="dxa"/>
          </w:tcPr>
          <w:p w:rsidR="005D43C4" w:rsidRPr="007F43B7" w:rsidRDefault="005D43C4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Број  извршилаца</w:t>
            </w:r>
          </w:p>
        </w:tc>
        <w:tc>
          <w:tcPr>
            <w:tcW w:w="8581" w:type="dxa"/>
          </w:tcPr>
          <w:p w:rsidR="005D43C4" w:rsidRPr="007F43B7" w:rsidRDefault="005D43C4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5D43C4" w:rsidRDefault="005D43C4" w:rsidP="005D43C4">
      <w:pPr>
        <w:spacing w:after="0" w:line="240" w:lineRule="auto"/>
        <w:rPr>
          <w:b/>
          <w:sz w:val="24"/>
          <w:u w:val="single"/>
        </w:rPr>
      </w:pPr>
    </w:p>
    <w:tbl>
      <w:tblPr>
        <w:tblW w:w="11250" w:type="dxa"/>
        <w:tblInd w:w="-4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9"/>
        <w:gridCol w:w="8581"/>
      </w:tblGrid>
      <w:tr w:rsidR="00943581" w:rsidRPr="00E1142A" w:rsidTr="00943581">
        <w:trPr>
          <w:trHeight w:val="526"/>
        </w:trPr>
        <w:tc>
          <w:tcPr>
            <w:tcW w:w="2669" w:type="dxa"/>
          </w:tcPr>
          <w:p w:rsidR="00943581" w:rsidRPr="00B74693" w:rsidRDefault="00943581" w:rsidP="0094358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74693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943581" w:rsidRPr="00B74693" w:rsidRDefault="00943581" w:rsidP="0094358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81" w:type="dxa"/>
          </w:tcPr>
          <w:p w:rsidR="00943581" w:rsidRPr="00E1142A" w:rsidRDefault="00943581" w:rsidP="00943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ВИШИ ФИЗИОТЕРАПЕУТ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СЛУЖБИ ЗА ФИЗИКАЛНУ МЕДИЦИНУ И РЕХАБИЛИТАЦИЈУ </w:t>
            </w:r>
          </w:p>
          <w:p w:rsidR="00943581" w:rsidRPr="00E1142A" w:rsidRDefault="00943581" w:rsidP="00943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43581" w:rsidRPr="00E1142A" w:rsidTr="00943581">
        <w:trPr>
          <w:trHeight w:val="526"/>
        </w:trPr>
        <w:tc>
          <w:tcPr>
            <w:tcW w:w="2669" w:type="dxa"/>
          </w:tcPr>
          <w:p w:rsidR="00943581" w:rsidRPr="00943581" w:rsidRDefault="00943581" w:rsidP="0094358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ШШифра радног места</w:t>
            </w:r>
          </w:p>
        </w:tc>
        <w:tc>
          <w:tcPr>
            <w:tcW w:w="8581" w:type="dxa"/>
          </w:tcPr>
          <w:p w:rsidR="00943581" w:rsidRPr="00E1142A" w:rsidRDefault="00943581" w:rsidP="0094358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4358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Z031400</w:t>
            </w:r>
          </w:p>
        </w:tc>
      </w:tr>
      <w:tr w:rsidR="00943581" w:rsidRPr="00E1142A" w:rsidTr="00943581">
        <w:trPr>
          <w:trHeight w:val="488"/>
        </w:trPr>
        <w:tc>
          <w:tcPr>
            <w:tcW w:w="2669" w:type="dxa"/>
          </w:tcPr>
          <w:p w:rsidR="00943581" w:rsidRPr="00B74693" w:rsidRDefault="00943581" w:rsidP="0094358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943581" w:rsidRPr="00B74693" w:rsidRDefault="00943581" w:rsidP="00943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943581" w:rsidRPr="00B74693" w:rsidRDefault="00943581" w:rsidP="00943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943581" w:rsidRPr="00B74693" w:rsidRDefault="00943581" w:rsidP="00943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943581" w:rsidRPr="00B74693" w:rsidRDefault="00943581" w:rsidP="00943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943581" w:rsidRPr="00B74693" w:rsidRDefault="00943581" w:rsidP="00943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943581" w:rsidRPr="00B74693" w:rsidRDefault="00943581" w:rsidP="00943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4693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943581" w:rsidRPr="00B74693" w:rsidRDefault="00943581" w:rsidP="00943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4693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8581" w:type="dxa"/>
          </w:tcPr>
          <w:p w:rsidR="00943581" w:rsidRPr="00E1142A" w:rsidRDefault="00943581" w:rsidP="0094358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посла:</w:t>
            </w:r>
          </w:p>
          <w:p w:rsidR="00943581" w:rsidRPr="00E1142A" w:rsidRDefault="00943581" w:rsidP="0094358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43581" w:rsidRPr="00E1142A" w:rsidRDefault="00943581" w:rsidP="0094358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Спроводи самостално терапеутске процедуре из области физикалне медицине и рехабилитације (хидротерапија, електротерапија, кинезитерапија, парафинотерапија, коротерапија), на основу налога датог од стране лекара специјалисте за област физикалне медицине и рехабилитације и о томе води прописану медицинску документациј; надзире и контролише рад физиотерапеута; надзире рад помоћног особља у вези хигијене просторија за физикалну терапију, опреме, медицинске одеће и сл.; </w:t>
            </w:r>
          </w:p>
          <w:p w:rsidR="00943581" w:rsidRPr="00E1142A" w:rsidRDefault="00943581" w:rsidP="0094358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спроводи континуирани надзор процеса статистичког  извештавања; води у посао новопримљене раднике и контролише обуку приправника; учи и мотивише пацијента да се правилно служи помагалима; прати пацијентово стање и напредак;</w:t>
            </w:r>
          </w:p>
          <w:p w:rsidR="00943581" w:rsidRPr="00E1142A" w:rsidRDefault="00943581" w:rsidP="0094358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прилагођава програм физотерапије у складу са напретком пацијентовог стања; подстиче и подучава пацијента за самостално извођење вежби;</w:t>
            </w:r>
            <w:r w:rsidRPr="00E1142A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спроводи кинези реакцијска мерења, ради оцену успешности терапије; </w:t>
            </w:r>
          </w:p>
          <w:p w:rsidR="00943581" w:rsidRPr="00E1142A" w:rsidRDefault="00943581" w:rsidP="0094358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адаптира према потреби болесника инвалидска колица и остала ортопедска помагала; </w:t>
            </w:r>
          </w:p>
          <w:p w:rsidR="00943581" w:rsidRPr="00E1142A" w:rsidRDefault="00943581" w:rsidP="0094358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l-SI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l-SI"/>
              </w:rPr>
              <w:t>организује рад и обавља стручно-административне послове на свом радном месту;</w:t>
            </w:r>
          </w:p>
          <w:p w:rsidR="00943581" w:rsidRPr="00E1142A" w:rsidRDefault="00943581" w:rsidP="0094358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943581" w:rsidRPr="00B74693" w:rsidRDefault="00943581" w:rsidP="0094358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4693">
              <w:rPr>
                <w:rFonts w:ascii="Times New Roman" w:hAnsi="Times New Roman"/>
                <w:sz w:val="20"/>
                <w:szCs w:val="20"/>
              </w:rPr>
              <w:t>За свој рад одговоран је начелнику одељење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главној сестри ОЈ Оп</w:t>
            </w:r>
            <w:r w:rsidRPr="00B74693">
              <w:rPr>
                <w:rFonts w:ascii="Times New Roman" w:hAnsi="Times New Roman"/>
                <w:sz w:val="20"/>
                <w:szCs w:val="20"/>
              </w:rPr>
              <w:t>ште болнице Врање и главном сестри ЗЦ Врање.</w:t>
            </w:r>
          </w:p>
          <w:p w:rsidR="00943581" w:rsidRPr="00B74693" w:rsidRDefault="00943581" w:rsidP="00943581">
            <w:pPr>
              <w:pStyle w:val="NoSpacing"/>
              <w:ind w:left="72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43581" w:rsidRPr="00E1142A" w:rsidTr="00943581">
        <w:tc>
          <w:tcPr>
            <w:tcW w:w="2669" w:type="dxa"/>
          </w:tcPr>
          <w:p w:rsidR="00943581" w:rsidRPr="007F43B7" w:rsidRDefault="00943581" w:rsidP="0094358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581" w:type="dxa"/>
          </w:tcPr>
          <w:p w:rsidR="00943581" w:rsidRPr="00E1142A" w:rsidRDefault="00943581" w:rsidP="009435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образовње:</w:t>
            </w:r>
          </w:p>
          <w:p w:rsidR="00943581" w:rsidRPr="00E1142A" w:rsidRDefault="00943581" w:rsidP="00943581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 основним студијама првог степена медицинске струке из области физикалне медицине и рехабилитације (основне струковне/академске студије) по пропису који уређује високо образовање, почев од 10. септембра 2005. године;</w:t>
            </w:r>
          </w:p>
          <w:p w:rsidR="00943581" w:rsidRPr="00E1142A" w:rsidRDefault="00943581" w:rsidP="00943581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 основним студијама медицинске струке из области физикалне медицине и рехабилитације, у трајању од најмање две године, по пропису који је уређивало високо образовање до 10. септембра 2005. године</w:t>
            </w:r>
          </w:p>
        </w:tc>
      </w:tr>
      <w:tr w:rsidR="00943581" w:rsidRPr="00E1142A" w:rsidTr="00943581">
        <w:tc>
          <w:tcPr>
            <w:tcW w:w="2669" w:type="dxa"/>
          </w:tcPr>
          <w:p w:rsidR="00943581" w:rsidRPr="00FA5296" w:rsidRDefault="00943581" w:rsidP="0094358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A529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581" w:type="dxa"/>
          </w:tcPr>
          <w:p w:rsidR="00943581" w:rsidRPr="00E1142A" w:rsidRDefault="00943581" w:rsidP="00943581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943581" w:rsidRPr="00E1142A" w:rsidRDefault="00943581" w:rsidP="00943581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943581" w:rsidRPr="007F43B7" w:rsidRDefault="00943581" w:rsidP="00943581">
            <w:pPr>
              <w:pStyle w:val="NoSpacing"/>
              <w:ind w:left="3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    најмање</w:t>
            </w:r>
            <w:r w:rsidRPr="000D42D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шест</w:t>
            </w:r>
            <w:r w:rsidRPr="000D42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месеци</w:t>
            </w:r>
            <w:r w:rsidRPr="000D42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радног</w:t>
            </w:r>
            <w:r w:rsidRPr="000D42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искуства</w:t>
            </w:r>
            <w:r w:rsidRPr="000D42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0D42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наведеном</w:t>
            </w:r>
            <w:r w:rsidRPr="000D42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звању</w:t>
            </w:r>
            <w:r w:rsidRPr="007F43B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943581" w:rsidRPr="00E1142A" w:rsidTr="00943581">
        <w:tc>
          <w:tcPr>
            <w:tcW w:w="2669" w:type="dxa"/>
          </w:tcPr>
          <w:p w:rsidR="00943581" w:rsidRPr="00FA5296" w:rsidRDefault="00943581" w:rsidP="0094358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Број извршилаца</w:t>
            </w:r>
          </w:p>
        </w:tc>
        <w:tc>
          <w:tcPr>
            <w:tcW w:w="8581" w:type="dxa"/>
          </w:tcPr>
          <w:p w:rsidR="00943581" w:rsidRPr="00E1142A" w:rsidRDefault="00943581" w:rsidP="009435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</w:tbl>
    <w:p w:rsidR="00943581" w:rsidRDefault="00943581" w:rsidP="005D43C4">
      <w:pPr>
        <w:spacing w:after="0" w:line="240" w:lineRule="auto"/>
        <w:rPr>
          <w:b/>
          <w:sz w:val="24"/>
          <w:u w:val="single"/>
        </w:rPr>
      </w:pPr>
    </w:p>
    <w:p w:rsidR="00943581" w:rsidRDefault="00943581" w:rsidP="005D43C4">
      <w:pPr>
        <w:spacing w:after="0" w:line="240" w:lineRule="auto"/>
        <w:rPr>
          <w:b/>
          <w:sz w:val="24"/>
          <w:u w:val="single"/>
        </w:rPr>
      </w:pPr>
    </w:p>
    <w:p w:rsidR="00943581" w:rsidRDefault="00943581" w:rsidP="005D43C4">
      <w:pPr>
        <w:spacing w:after="0" w:line="240" w:lineRule="auto"/>
        <w:rPr>
          <w:b/>
          <w:sz w:val="24"/>
          <w:u w:val="single"/>
        </w:rPr>
      </w:pPr>
    </w:p>
    <w:p w:rsidR="00943581" w:rsidRDefault="00943581" w:rsidP="005D43C4">
      <w:pPr>
        <w:spacing w:after="0" w:line="240" w:lineRule="auto"/>
        <w:rPr>
          <w:b/>
          <w:sz w:val="24"/>
          <w:u w:val="single"/>
        </w:rPr>
      </w:pPr>
    </w:p>
    <w:p w:rsidR="005D43C4" w:rsidRDefault="005D43C4" w:rsidP="005D43C4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1250" w:type="dxa"/>
        <w:tblInd w:w="-4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9"/>
        <w:gridCol w:w="8581"/>
      </w:tblGrid>
      <w:tr w:rsidR="005D43C4" w:rsidRPr="00E1142A" w:rsidTr="00465374">
        <w:trPr>
          <w:trHeight w:val="526"/>
        </w:trPr>
        <w:tc>
          <w:tcPr>
            <w:tcW w:w="2669" w:type="dxa"/>
          </w:tcPr>
          <w:p w:rsidR="005D43C4" w:rsidRPr="000D1357" w:rsidRDefault="005D43C4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Назив радног места</w:t>
            </w:r>
          </w:p>
          <w:p w:rsidR="005D43C4" w:rsidRPr="000D1357" w:rsidRDefault="005D43C4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81" w:type="dxa"/>
          </w:tcPr>
          <w:p w:rsidR="005D43C4" w:rsidRPr="00E1142A" w:rsidRDefault="005D43C4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ФИЗИОТЕРАПЕУТСКИ ТЕХНИЧАР </w:t>
            </w:r>
          </w:p>
          <w:p w:rsidR="005D43C4" w:rsidRPr="00E1142A" w:rsidRDefault="005D43C4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У </w:t>
            </w: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СЛУЖБИ ЗА ФИЗИКАЛНУ МЕДИЦИНУ И РЕХАБИЛИТАЦИЈУ</w:t>
            </w:r>
          </w:p>
          <w:p w:rsidR="005D43C4" w:rsidRPr="00DA7F9A" w:rsidRDefault="005D43C4" w:rsidP="00465374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943581" w:rsidRPr="00E1142A" w:rsidTr="00465374">
        <w:trPr>
          <w:trHeight w:val="526"/>
        </w:trPr>
        <w:tc>
          <w:tcPr>
            <w:tcW w:w="2669" w:type="dxa"/>
          </w:tcPr>
          <w:p w:rsidR="00943581" w:rsidRPr="00943581" w:rsidRDefault="00943581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Шифра радног места</w:t>
            </w:r>
          </w:p>
        </w:tc>
        <w:tc>
          <w:tcPr>
            <w:tcW w:w="8581" w:type="dxa"/>
          </w:tcPr>
          <w:p w:rsidR="00943581" w:rsidRPr="00E1142A" w:rsidRDefault="00943581" w:rsidP="0094358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4358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Z032500</w:t>
            </w:r>
          </w:p>
        </w:tc>
      </w:tr>
      <w:tr w:rsidR="005D43C4" w:rsidRPr="00E1142A" w:rsidTr="00465374">
        <w:trPr>
          <w:trHeight w:val="488"/>
        </w:trPr>
        <w:tc>
          <w:tcPr>
            <w:tcW w:w="2669" w:type="dxa"/>
          </w:tcPr>
          <w:p w:rsidR="005D43C4" w:rsidRPr="00DA7F9A" w:rsidRDefault="005D43C4" w:rsidP="00465374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  <w:p w:rsidR="005D43C4" w:rsidRPr="000D1357" w:rsidRDefault="005D43C4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Општи типични</w:t>
            </w:r>
          </w:p>
          <w:p w:rsidR="005D43C4" w:rsidRPr="000D1357" w:rsidRDefault="005D43C4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опис посла</w:t>
            </w:r>
          </w:p>
        </w:tc>
        <w:tc>
          <w:tcPr>
            <w:tcW w:w="8581" w:type="dxa"/>
          </w:tcPr>
          <w:p w:rsidR="005D43C4" w:rsidRPr="00E1142A" w:rsidRDefault="005D43C4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943581" w:rsidRPr="00E1142A" w:rsidRDefault="00943581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D43C4" w:rsidRPr="00E1142A" w:rsidRDefault="005D43C4" w:rsidP="004653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Самостално спроводи терапеутске процедуре и поступке у области физикалне медицине и рехабилитације по налогу доктора специјалисте за област физикалне медицине и рехабилитације, о чему води прописану медицинску документацију; прати пацијентово стање и напредак; прилагођава програм физиотерапије у складу са напретком пацијентовог стања; подстиче и подучава пацијента да самостално изводи вежбе; </w:t>
            </w:r>
            <w:r w:rsidRPr="00E1142A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обавља основне терапијске поступке у електротерапији; ставља парафнске облоге по налогу лекара; поставља ортопедска помагала и упућује болесника о правилном коришћењу истих и о мерама за заштиту угрожених делова ткива испод апарата;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води медицинску документацију и евиденцију пацијената;</w:t>
            </w:r>
          </w:p>
          <w:p w:rsidR="005D43C4" w:rsidRPr="00E1142A" w:rsidRDefault="005D43C4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5D43C4" w:rsidRPr="005B0E47" w:rsidRDefault="005D43C4" w:rsidP="00465374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B0E47">
              <w:rPr>
                <w:rFonts w:ascii="Times New Roman" w:hAnsi="Times New Roman"/>
                <w:sz w:val="20"/>
                <w:szCs w:val="20"/>
              </w:rPr>
              <w:t xml:space="preserve">    За свој рад одговоран је начелни</w:t>
            </w:r>
            <w:r>
              <w:rPr>
                <w:rFonts w:ascii="Times New Roman" w:hAnsi="Times New Roman"/>
                <w:sz w:val="20"/>
                <w:szCs w:val="20"/>
              </w:rPr>
              <w:t>ку одељења, главној сестри одељења</w:t>
            </w:r>
            <w:r w:rsidRPr="005B0E47">
              <w:rPr>
                <w:rFonts w:ascii="Times New Roman" w:hAnsi="Times New Roman"/>
                <w:sz w:val="20"/>
                <w:szCs w:val="20"/>
              </w:rPr>
              <w:t>,  главној сестри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B0E47">
              <w:rPr>
                <w:rFonts w:ascii="Times New Roman" w:hAnsi="Times New Roman"/>
                <w:sz w:val="20"/>
                <w:szCs w:val="20"/>
              </w:rPr>
              <w:t>ОЈ Опште болнице Врање и главној сестри ЗЦ Врање.</w:t>
            </w:r>
          </w:p>
          <w:p w:rsidR="005D43C4" w:rsidRPr="000D1357" w:rsidRDefault="005D43C4" w:rsidP="00465374">
            <w:pPr>
              <w:pStyle w:val="NoSpacing"/>
              <w:ind w:left="720"/>
              <w:jc w:val="both"/>
              <w:rPr>
                <w:rFonts w:ascii="Times New Roman" w:hAnsi="Times New Roman"/>
                <w:b/>
              </w:rPr>
            </w:pPr>
          </w:p>
        </w:tc>
      </w:tr>
      <w:tr w:rsidR="005D43C4" w:rsidRPr="00E1142A" w:rsidTr="00465374">
        <w:tc>
          <w:tcPr>
            <w:tcW w:w="2669" w:type="dxa"/>
          </w:tcPr>
          <w:p w:rsidR="005D43C4" w:rsidRPr="000D1357" w:rsidRDefault="005D43C4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Стручна спрема образовање</w:t>
            </w:r>
          </w:p>
        </w:tc>
        <w:tc>
          <w:tcPr>
            <w:tcW w:w="8581" w:type="dxa"/>
          </w:tcPr>
          <w:p w:rsidR="005D43C4" w:rsidRPr="00E1142A" w:rsidRDefault="005D43C4" w:rsidP="00FE3C5F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средње образовање медицинске струке из области физикалне медицине и рехабилитације</w:t>
            </w:r>
          </w:p>
          <w:p w:rsidR="005D43C4" w:rsidRPr="00DA7F9A" w:rsidRDefault="005D43C4" w:rsidP="00465374">
            <w:pPr>
              <w:pStyle w:val="NoSpacing"/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5D43C4" w:rsidRPr="00E1142A" w:rsidTr="00465374">
        <w:tc>
          <w:tcPr>
            <w:tcW w:w="2669" w:type="dxa"/>
          </w:tcPr>
          <w:p w:rsidR="005D43C4" w:rsidRPr="00FA5296" w:rsidRDefault="005D43C4" w:rsidP="00465374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FA5296">
              <w:rPr>
                <w:rFonts w:ascii="Times New Roman" w:hAnsi="Times New Roman"/>
                <w:b/>
                <w:lang w:val="ru-RU"/>
              </w:rPr>
              <w:t>Додатна знања и испити/радно искуство</w:t>
            </w:r>
          </w:p>
        </w:tc>
        <w:tc>
          <w:tcPr>
            <w:tcW w:w="8581" w:type="dxa"/>
          </w:tcPr>
          <w:p w:rsidR="005D43C4" w:rsidRPr="00E1142A" w:rsidRDefault="005D43C4" w:rsidP="00FE3C5F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5D43C4" w:rsidRPr="00E1142A" w:rsidRDefault="005D43C4" w:rsidP="00FE3C5F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5D43C4" w:rsidRPr="00E1142A" w:rsidRDefault="005D43C4" w:rsidP="00FE3C5F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 шест месеци радног искуства у наведеном звању</w:t>
            </w:r>
          </w:p>
          <w:p w:rsidR="005D43C4" w:rsidRPr="000D1357" w:rsidRDefault="005D43C4" w:rsidP="00465374">
            <w:pPr>
              <w:pStyle w:val="NoSpacing"/>
              <w:ind w:left="360"/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5D43C4" w:rsidRPr="00E1142A" w:rsidTr="00465374">
        <w:tc>
          <w:tcPr>
            <w:tcW w:w="2669" w:type="dxa"/>
          </w:tcPr>
          <w:p w:rsidR="005D43C4" w:rsidRPr="000D1357" w:rsidRDefault="005D43C4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Број  извршилаца</w:t>
            </w:r>
          </w:p>
        </w:tc>
        <w:tc>
          <w:tcPr>
            <w:tcW w:w="8581" w:type="dxa"/>
          </w:tcPr>
          <w:p w:rsidR="005D43C4" w:rsidRPr="00DA7F9A" w:rsidRDefault="00943581" w:rsidP="00465374">
            <w:pPr>
              <w:spacing w:after="0" w:line="240" w:lineRule="auto"/>
              <w:rPr>
                <w:rFonts w:ascii="Times New Roman" w:hAnsi="Times New Roman"/>
                <w:b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</w:tr>
    </w:tbl>
    <w:p w:rsidR="005D43C4" w:rsidRDefault="005D43C4" w:rsidP="005D43C4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1250" w:type="dxa"/>
        <w:tblInd w:w="-4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9"/>
        <w:gridCol w:w="8581"/>
      </w:tblGrid>
      <w:tr w:rsidR="00943581" w:rsidRPr="00E1142A" w:rsidTr="00943581">
        <w:trPr>
          <w:trHeight w:val="526"/>
        </w:trPr>
        <w:tc>
          <w:tcPr>
            <w:tcW w:w="2669" w:type="dxa"/>
          </w:tcPr>
          <w:p w:rsidR="00943581" w:rsidRPr="000D1357" w:rsidRDefault="00943581" w:rsidP="0094358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Назив радног места</w:t>
            </w:r>
          </w:p>
          <w:p w:rsidR="00943581" w:rsidRPr="000D1357" w:rsidRDefault="00943581" w:rsidP="0094358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81" w:type="dxa"/>
          </w:tcPr>
          <w:p w:rsidR="00943581" w:rsidRPr="00E1142A" w:rsidRDefault="00943581" w:rsidP="0094358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МЕДИЦИНСКА СЕСТРА/ТЕХНИЧАР У АМБУЛАНТИ</w:t>
            </w:r>
          </w:p>
          <w:p w:rsidR="00943581" w:rsidRPr="00E1142A" w:rsidRDefault="00943581" w:rsidP="00943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У </w:t>
            </w: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СЛУЖБИ ЗА ФИЗИКАЛНУ МЕДИЦИНУ И РЕХАБИЛИТАЦИЈУ</w:t>
            </w:r>
          </w:p>
          <w:p w:rsidR="00943581" w:rsidRPr="00DA7F9A" w:rsidRDefault="00943581" w:rsidP="00943581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943581" w:rsidRPr="00E1142A" w:rsidTr="00943581">
        <w:trPr>
          <w:trHeight w:val="526"/>
        </w:trPr>
        <w:tc>
          <w:tcPr>
            <w:tcW w:w="2669" w:type="dxa"/>
          </w:tcPr>
          <w:p w:rsidR="00943581" w:rsidRPr="00943581" w:rsidRDefault="00943581" w:rsidP="0094358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Шифра радног места</w:t>
            </w:r>
          </w:p>
        </w:tc>
        <w:tc>
          <w:tcPr>
            <w:tcW w:w="8581" w:type="dxa"/>
          </w:tcPr>
          <w:p w:rsidR="00943581" w:rsidRPr="00E1142A" w:rsidRDefault="00943581" w:rsidP="0094358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4358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Z032401</w:t>
            </w:r>
          </w:p>
        </w:tc>
      </w:tr>
      <w:tr w:rsidR="00943581" w:rsidRPr="00E1142A" w:rsidTr="00943581">
        <w:trPr>
          <w:trHeight w:val="488"/>
        </w:trPr>
        <w:tc>
          <w:tcPr>
            <w:tcW w:w="2669" w:type="dxa"/>
          </w:tcPr>
          <w:p w:rsidR="00943581" w:rsidRPr="00DA7F9A" w:rsidRDefault="00943581" w:rsidP="00943581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  <w:p w:rsidR="00943581" w:rsidRPr="000D1357" w:rsidRDefault="00943581" w:rsidP="009435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Општи типични</w:t>
            </w:r>
          </w:p>
          <w:p w:rsidR="00943581" w:rsidRPr="000D1357" w:rsidRDefault="00943581" w:rsidP="009435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опис посла</w:t>
            </w:r>
          </w:p>
        </w:tc>
        <w:tc>
          <w:tcPr>
            <w:tcW w:w="8581" w:type="dxa"/>
          </w:tcPr>
          <w:p w:rsidR="00943581" w:rsidRPr="00E1142A" w:rsidRDefault="00943581" w:rsidP="0094358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C94F52" w:rsidRPr="00E1142A" w:rsidRDefault="00C94F52" w:rsidP="0094358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-планира и пружа услуге здравствене неге и подршке пацијентима, у складу са праксом и стандардима савремене здравствене неге, о чему води прописану медицинску документацију;</w:t>
            </w:r>
          </w:p>
          <w:p w:rsidR="00C94F52" w:rsidRPr="00E1142A" w:rsidRDefault="00C94F52" w:rsidP="0094358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-прима упуте,</w:t>
            </w:r>
          </w:p>
          <w:p w:rsidR="00C94F52" w:rsidRPr="00E1142A" w:rsidRDefault="00C94F52" w:rsidP="0094358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-оверава медицинске налазе,</w:t>
            </w:r>
          </w:p>
          <w:p w:rsidR="00C94F52" w:rsidRPr="00E1142A" w:rsidRDefault="00C94F52" w:rsidP="0094358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-врши тријажу пацијената, </w:t>
            </w:r>
          </w:p>
          <w:p w:rsidR="00C94F52" w:rsidRPr="00E1142A" w:rsidRDefault="00C94F52" w:rsidP="0094358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-врши заказивање прегледа,</w:t>
            </w:r>
          </w:p>
          <w:p w:rsidR="00943581" w:rsidRPr="00E1142A" w:rsidRDefault="00C94F52" w:rsidP="0094358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-издаје медицинске резултате;</w:t>
            </w:r>
            <w:r w:rsidR="00943581"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.</w:t>
            </w:r>
          </w:p>
          <w:p w:rsidR="00943581" w:rsidRPr="00C94F52" w:rsidRDefault="00943581" w:rsidP="0094358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C94F52">
              <w:rPr>
                <w:rFonts w:ascii="Times New Roman" w:hAnsi="Times New Roman"/>
                <w:sz w:val="20"/>
                <w:szCs w:val="20"/>
              </w:rPr>
              <w:t xml:space="preserve">    За свој рад одговоран је начелнику одељења, главној сестри одељења,  главној сестри ОЈ Опште болнице Врање и главној сестри ЗЦ Врање.</w:t>
            </w:r>
          </w:p>
          <w:p w:rsidR="00943581" w:rsidRPr="000D1357" w:rsidRDefault="00943581" w:rsidP="00943581">
            <w:pPr>
              <w:pStyle w:val="NoSpacing"/>
              <w:ind w:left="720"/>
              <w:jc w:val="both"/>
              <w:rPr>
                <w:rFonts w:ascii="Times New Roman" w:hAnsi="Times New Roman"/>
                <w:b/>
              </w:rPr>
            </w:pPr>
          </w:p>
        </w:tc>
      </w:tr>
      <w:tr w:rsidR="00943581" w:rsidRPr="00E1142A" w:rsidTr="00943581">
        <w:tc>
          <w:tcPr>
            <w:tcW w:w="2669" w:type="dxa"/>
          </w:tcPr>
          <w:p w:rsidR="00943581" w:rsidRPr="000D1357" w:rsidRDefault="00943581" w:rsidP="0094358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Стручна спрема образовање</w:t>
            </w:r>
          </w:p>
        </w:tc>
        <w:tc>
          <w:tcPr>
            <w:tcW w:w="8581" w:type="dxa"/>
          </w:tcPr>
          <w:p w:rsidR="00943581" w:rsidRPr="00DA7F9A" w:rsidRDefault="00C94F52" w:rsidP="00943581">
            <w:pPr>
              <w:pStyle w:val="NoSpacing"/>
              <w:jc w:val="both"/>
              <w:rPr>
                <w:rFonts w:ascii="Times New Roman" w:hAnsi="Times New Roman"/>
                <w:lang w:val="sr-Cyrl-CS"/>
              </w:rPr>
            </w:pPr>
            <w:r>
              <w:t>средње образовање.</w:t>
            </w:r>
          </w:p>
        </w:tc>
      </w:tr>
      <w:tr w:rsidR="00943581" w:rsidRPr="00E1142A" w:rsidTr="00943581">
        <w:tc>
          <w:tcPr>
            <w:tcW w:w="2669" w:type="dxa"/>
          </w:tcPr>
          <w:p w:rsidR="00943581" w:rsidRPr="00FA5296" w:rsidRDefault="00943581" w:rsidP="00943581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FA5296">
              <w:rPr>
                <w:rFonts w:ascii="Times New Roman" w:hAnsi="Times New Roman"/>
                <w:b/>
                <w:lang w:val="ru-RU"/>
              </w:rPr>
              <w:t>Додатна знања и испити/радно искуство</w:t>
            </w:r>
          </w:p>
        </w:tc>
        <w:tc>
          <w:tcPr>
            <w:tcW w:w="8581" w:type="dxa"/>
          </w:tcPr>
          <w:p w:rsidR="00C94F52" w:rsidRDefault="00C94F52" w:rsidP="00943581">
            <w:pPr>
              <w:pStyle w:val="NoSpacing"/>
              <w:ind w:left="3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-стручни испит; </w:t>
            </w:r>
          </w:p>
          <w:p w:rsidR="00C94F52" w:rsidRDefault="00C94F52" w:rsidP="00943581">
            <w:pPr>
              <w:pStyle w:val="NoSpacing"/>
              <w:ind w:left="3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лиценца</w:t>
            </w:r>
            <w:r w:rsidRPr="00C94F52">
              <w:rPr>
                <w:rFonts w:ascii="Times New Roman" w:hAnsi="Times New Roman"/>
              </w:rPr>
              <w:t xml:space="preserve">; </w:t>
            </w:r>
          </w:p>
          <w:p w:rsidR="00943581" w:rsidRPr="00C94F52" w:rsidRDefault="00C94F52" w:rsidP="00943581">
            <w:pPr>
              <w:pStyle w:val="NoSpacing"/>
              <w:ind w:left="360"/>
              <w:jc w:val="both"/>
              <w:rPr>
                <w:rFonts w:ascii="Times New Roman" w:hAnsi="Times New Roman"/>
                <w:lang w:val="sr-Cyrl-CS"/>
              </w:rPr>
            </w:pPr>
            <w:r w:rsidRPr="00C94F52">
              <w:rPr>
                <w:rFonts w:ascii="Times New Roman" w:hAnsi="Times New Roman"/>
              </w:rPr>
              <w:t>- најмање шест месеци радног искуства у наведеном звању.</w:t>
            </w:r>
          </w:p>
        </w:tc>
      </w:tr>
      <w:tr w:rsidR="00943581" w:rsidRPr="00E1142A" w:rsidTr="00943581">
        <w:tc>
          <w:tcPr>
            <w:tcW w:w="2669" w:type="dxa"/>
          </w:tcPr>
          <w:p w:rsidR="00943581" w:rsidRPr="000D1357" w:rsidRDefault="00943581" w:rsidP="0094358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Број  извршилаца</w:t>
            </w:r>
          </w:p>
        </w:tc>
        <w:tc>
          <w:tcPr>
            <w:tcW w:w="8581" w:type="dxa"/>
          </w:tcPr>
          <w:p w:rsidR="00943581" w:rsidRPr="00DA7F9A" w:rsidRDefault="00943581" w:rsidP="00943581">
            <w:pPr>
              <w:spacing w:after="0" w:line="240" w:lineRule="auto"/>
              <w:rPr>
                <w:rFonts w:ascii="Times New Roman" w:hAnsi="Times New Roman"/>
                <w:b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</w:tr>
    </w:tbl>
    <w:p w:rsidR="005D43C4" w:rsidRDefault="005D43C4" w:rsidP="005D43C4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5D43C4" w:rsidRDefault="005D43C4" w:rsidP="005D43C4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5D43C4" w:rsidRDefault="005D43C4" w:rsidP="005D43C4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5D43C4" w:rsidRDefault="005D43C4" w:rsidP="005D43C4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0998" w:type="dxa"/>
        <w:tblInd w:w="-2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3"/>
        <w:gridCol w:w="1818"/>
        <w:gridCol w:w="850"/>
        <w:gridCol w:w="1503"/>
        <w:gridCol w:w="4294"/>
        <w:gridCol w:w="1520"/>
      </w:tblGrid>
      <w:tr w:rsidR="004C294E" w:rsidRPr="00E1142A" w:rsidTr="008748BD">
        <w:trPr>
          <w:trHeight w:val="250"/>
        </w:trPr>
        <w:tc>
          <w:tcPr>
            <w:tcW w:w="10998" w:type="dxa"/>
            <w:gridSpan w:val="6"/>
            <w:shd w:val="clear" w:color="000000" w:fill="FFFF00"/>
            <w:noWrap/>
            <w:vAlign w:val="center"/>
            <w:hideMark/>
          </w:tcPr>
          <w:p w:rsidR="004C294E" w:rsidRPr="00E1142A" w:rsidRDefault="004C294E" w:rsidP="008748BD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  <w:lang w:val="sr-Cyrl-CS"/>
              </w:rPr>
            </w:pPr>
            <w:r w:rsidRPr="00E1142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      </w:t>
            </w:r>
            <w:r w:rsidR="0051202F" w:rsidRPr="00E1142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2.</w:t>
            </w:r>
            <w:r w:rsidRPr="00E1142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20.</w:t>
            </w:r>
            <w:r w:rsidRPr="00E1142A"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  <w:t xml:space="preserve"> </w:t>
            </w:r>
            <w:r w:rsidRPr="00E1142A"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  <w:t>Дневна болница за нефрологију са хемодијализом</w:t>
            </w:r>
          </w:p>
          <w:p w:rsidR="004C294E" w:rsidRPr="00E1142A" w:rsidRDefault="004C294E" w:rsidP="008748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</w:p>
        </w:tc>
      </w:tr>
      <w:tr w:rsidR="004C294E" w:rsidRPr="00E1142A" w:rsidTr="008748BD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4C294E" w:rsidRPr="00E1142A" w:rsidRDefault="004C294E" w:rsidP="008748B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  Р.бр.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4C294E" w:rsidRPr="00E1142A" w:rsidRDefault="004C294E" w:rsidP="008748B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Назив радног места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C294E" w:rsidRPr="00E1142A" w:rsidRDefault="004C294E" w:rsidP="008748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Бр. изврш.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4C294E" w:rsidRPr="00E1142A" w:rsidRDefault="004C294E" w:rsidP="008748B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Стручна спрема</w:t>
            </w:r>
          </w:p>
        </w:tc>
        <w:tc>
          <w:tcPr>
            <w:tcW w:w="4294" w:type="dxa"/>
            <w:shd w:val="clear" w:color="auto" w:fill="auto"/>
            <w:noWrap/>
            <w:vAlign w:val="center"/>
            <w:hideMark/>
          </w:tcPr>
          <w:p w:rsidR="004C294E" w:rsidRPr="00E1142A" w:rsidRDefault="004C294E" w:rsidP="008748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Посебни услови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C294E" w:rsidRPr="00E1142A" w:rsidRDefault="004C294E" w:rsidP="008748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   Напомена</w:t>
            </w:r>
          </w:p>
        </w:tc>
      </w:tr>
      <w:tr w:rsidR="004C294E" w:rsidRPr="00E1142A" w:rsidTr="008748BD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4C294E" w:rsidRPr="00E1142A" w:rsidRDefault="004C294E" w:rsidP="008748B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1.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4C294E" w:rsidRPr="00E1142A" w:rsidRDefault="004C294E" w:rsidP="008748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субспецијалиста у у онкологији  -Начелник дневне болнице за хемиотерапију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C294E" w:rsidRPr="00E1142A" w:rsidRDefault="004C294E" w:rsidP="008748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4C294E" w:rsidRPr="00E1142A" w:rsidRDefault="004C294E" w:rsidP="008748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7.степен - Мед.фак. </w:t>
            </w:r>
          </w:p>
        </w:tc>
        <w:tc>
          <w:tcPr>
            <w:tcW w:w="4294" w:type="dxa"/>
            <w:shd w:val="clear" w:color="auto" w:fill="auto"/>
            <w:noWrap/>
            <w:vAlign w:val="center"/>
            <w:hideMark/>
          </w:tcPr>
          <w:p w:rsidR="004C294E" w:rsidRPr="00E1142A" w:rsidRDefault="004C294E" w:rsidP="008748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4C294E" w:rsidRPr="00E1142A" w:rsidRDefault="004C294E" w:rsidP="008748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 лиценца;</w:t>
            </w:r>
          </w:p>
          <w:p w:rsidR="004C294E" w:rsidRPr="00E1142A" w:rsidRDefault="004C294E" w:rsidP="008748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-специјалистички испит из онкологије односно завршен субспецијалистички испит</w:t>
            </w:r>
          </w:p>
          <w:p w:rsidR="004C294E" w:rsidRPr="00E1142A" w:rsidRDefault="004C294E" w:rsidP="008748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C294E" w:rsidRPr="00E1142A" w:rsidRDefault="004C294E" w:rsidP="008748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4C294E" w:rsidRPr="00E1142A" w:rsidTr="008748BD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4C294E" w:rsidRPr="00E1142A" w:rsidRDefault="004C294E" w:rsidP="008748B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4C294E" w:rsidRPr="00E1142A" w:rsidRDefault="004C294E" w:rsidP="008748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Доктор медицине специјалиста у онкологији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C294E" w:rsidRPr="00E1142A" w:rsidRDefault="004C294E" w:rsidP="008748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4C294E" w:rsidRPr="00E1142A" w:rsidRDefault="004C294E" w:rsidP="008748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4294" w:type="dxa"/>
            <w:shd w:val="clear" w:color="auto" w:fill="auto"/>
            <w:noWrap/>
            <w:vAlign w:val="center"/>
            <w:hideMark/>
          </w:tcPr>
          <w:p w:rsidR="004C294E" w:rsidRPr="00E1142A" w:rsidRDefault="004C294E" w:rsidP="008748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4C294E" w:rsidRPr="00E1142A" w:rsidRDefault="004C294E" w:rsidP="008748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4C294E" w:rsidRPr="00E1142A" w:rsidRDefault="004C294E" w:rsidP="008748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онкологије</w:t>
            </w:r>
          </w:p>
        </w:tc>
        <w:tc>
          <w:tcPr>
            <w:tcW w:w="1520" w:type="dxa"/>
            <w:shd w:val="clear" w:color="auto" w:fill="auto"/>
            <w:noWrap/>
            <w:vAlign w:val="center"/>
          </w:tcPr>
          <w:p w:rsidR="004C294E" w:rsidRPr="00E1142A" w:rsidRDefault="004C294E" w:rsidP="008748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4C294E" w:rsidRPr="00E1142A" w:rsidTr="008748BD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4C294E" w:rsidRPr="00E1142A" w:rsidRDefault="004C294E" w:rsidP="008748B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3.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4C294E" w:rsidRPr="00E1142A" w:rsidRDefault="004C294E" w:rsidP="008748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Медицинска сестра  техничар у онкологији ,хемотерапији и брахитерапији</w:t>
            </w:r>
          </w:p>
          <w:p w:rsidR="004C294E" w:rsidRPr="00E1142A" w:rsidRDefault="004C294E" w:rsidP="008748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Главна сестра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'техничар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 службе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C294E" w:rsidRPr="00E1142A" w:rsidRDefault="004C294E" w:rsidP="008748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4C294E" w:rsidRPr="00E1142A" w:rsidRDefault="004C294E" w:rsidP="008748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6 или 4 степен - Виша или средњамед.шк.</w:t>
            </w:r>
          </w:p>
        </w:tc>
        <w:tc>
          <w:tcPr>
            <w:tcW w:w="4294" w:type="dxa"/>
            <w:shd w:val="clear" w:color="auto" w:fill="auto"/>
            <w:noWrap/>
            <w:vAlign w:val="center"/>
            <w:hideMark/>
          </w:tcPr>
          <w:p w:rsidR="004C294E" w:rsidRPr="00E1142A" w:rsidRDefault="004C294E" w:rsidP="008748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4C294E" w:rsidRPr="00E1142A" w:rsidRDefault="004C294E" w:rsidP="008748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</w:t>
            </w:r>
          </w:p>
          <w:p w:rsidR="004C294E" w:rsidRPr="00E1142A" w:rsidRDefault="004C294E" w:rsidP="008748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 три године радног искуства  у звању медицинске сестре / техничара звању више, односно струковне медицинске сестре.</w:t>
            </w:r>
          </w:p>
        </w:tc>
        <w:tc>
          <w:tcPr>
            <w:tcW w:w="1520" w:type="dxa"/>
            <w:shd w:val="clear" w:color="auto" w:fill="auto"/>
            <w:noWrap/>
            <w:vAlign w:val="center"/>
          </w:tcPr>
          <w:p w:rsidR="004C294E" w:rsidRPr="00E1142A" w:rsidRDefault="004C294E" w:rsidP="008748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4C294E" w:rsidRPr="00E1142A" w:rsidTr="008748BD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4C294E" w:rsidRPr="00E1142A" w:rsidRDefault="004C294E" w:rsidP="008748BD">
            <w:pPr>
              <w:spacing w:after="0" w:line="240" w:lineRule="auto"/>
              <w:jc w:val="right"/>
              <w:rPr>
                <w:sz w:val="20"/>
                <w:szCs w:val="20"/>
                <w:lang w:val="sr-Cyrl-CS"/>
              </w:rPr>
            </w:pPr>
            <w:r w:rsidRPr="00E1142A">
              <w:rPr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4C294E" w:rsidRPr="00E1142A" w:rsidRDefault="004C294E" w:rsidP="008748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Медицинска сестра  техничар у онкологији ,хемотерапији и брахитерапији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C294E" w:rsidRPr="00E1142A" w:rsidRDefault="004C294E" w:rsidP="008748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4C294E" w:rsidRPr="00E1142A" w:rsidRDefault="004C294E" w:rsidP="008748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4.степен -Мед.школа</w:t>
            </w:r>
          </w:p>
        </w:tc>
        <w:tc>
          <w:tcPr>
            <w:tcW w:w="4294" w:type="dxa"/>
            <w:shd w:val="clear" w:color="auto" w:fill="auto"/>
            <w:noWrap/>
            <w:vAlign w:val="center"/>
            <w:hideMark/>
          </w:tcPr>
          <w:p w:rsidR="004C294E" w:rsidRPr="00E1142A" w:rsidRDefault="004C294E" w:rsidP="008748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4C294E" w:rsidRPr="00E1142A" w:rsidRDefault="004C294E" w:rsidP="008748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4C294E" w:rsidRPr="00E1142A" w:rsidRDefault="004C294E" w:rsidP="008748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медицинске сестре / техничара.</w:t>
            </w:r>
          </w:p>
        </w:tc>
        <w:tc>
          <w:tcPr>
            <w:tcW w:w="1520" w:type="dxa"/>
            <w:shd w:val="clear" w:color="auto" w:fill="auto"/>
            <w:noWrap/>
            <w:vAlign w:val="center"/>
          </w:tcPr>
          <w:p w:rsidR="004C294E" w:rsidRPr="00E1142A" w:rsidRDefault="004C294E" w:rsidP="008748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A023E1" w:rsidRPr="00E1142A" w:rsidTr="008748BD">
        <w:trPr>
          <w:trHeight w:val="250"/>
        </w:trPr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A023E1" w:rsidRPr="00E1142A" w:rsidRDefault="00A023E1" w:rsidP="008748BD">
            <w:pPr>
              <w:spacing w:after="0" w:line="240" w:lineRule="auto"/>
              <w:jc w:val="right"/>
              <w:rPr>
                <w:sz w:val="20"/>
                <w:szCs w:val="20"/>
                <w:lang w:val="sr-Cyrl-CS"/>
              </w:rPr>
            </w:pPr>
            <w:r w:rsidRPr="00E1142A">
              <w:rPr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A023E1" w:rsidRPr="00E1142A" w:rsidRDefault="00A023E1" w:rsidP="008748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Техничар-електроничар на хемодијализи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023E1" w:rsidRPr="00E1142A" w:rsidRDefault="00A023E1" w:rsidP="008748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A023E1" w:rsidRPr="00E1142A" w:rsidRDefault="00A023E1" w:rsidP="008748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Средња стручна спрема</w:t>
            </w:r>
          </w:p>
        </w:tc>
        <w:tc>
          <w:tcPr>
            <w:tcW w:w="4294" w:type="dxa"/>
            <w:shd w:val="clear" w:color="auto" w:fill="auto"/>
            <w:noWrap/>
            <w:vAlign w:val="center"/>
            <w:hideMark/>
          </w:tcPr>
          <w:p w:rsidR="00A023E1" w:rsidRPr="00E1142A" w:rsidRDefault="00A023E1" w:rsidP="004259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-обука за рад и сервисирање апарата за хемодијализу</w:t>
            </w:r>
          </w:p>
        </w:tc>
        <w:tc>
          <w:tcPr>
            <w:tcW w:w="1520" w:type="dxa"/>
            <w:shd w:val="clear" w:color="auto" w:fill="auto"/>
            <w:noWrap/>
            <w:vAlign w:val="center"/>
          </w:tcPr>
          <w:p w:rsidR="00A023E1" w:rsidRPr="00E1142A" w:rsidRDefault="00A023E1" w:rsidP="008748B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</w:tbl>
    <w:p w:rsidR="005D43C4" w:rsidRPr="00FA5296" w:rsidRDefault="005D43C4" w:rsidP="005D43C4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5D43C4" w:rsidRDefault="005D43C4" w:rsidP="005D43C4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1151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833"/>
      </w:tblGrid>
      <w:tr w:rsidR="006629D0" w:rsidRPr="00E1142A" w:rsidTr="00E1142A">
        <w:trPr>
          <w:trHeight w:val="526"/>
        </w:trPr>
        <w:tc>
          <w:tcPr>
            <w:tcW w:w="2318" w:type="dxa"/>
          </w:tcPr>
          <w:p w:rsidR="006629D0" w:rsidRPr="00E1142A" w:rsidRDefault="006629D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6629D0" w:rsidRPr="00E1142A" w:rsidRDefault="006629D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33" w:type="dxa"/>
          </w:tcPr>
          <w:p w:rsidR="006629D0" w:rsidRPr="00E1142A" w:rsidRDefault="006629D0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ДОКТОР МЕДИЦИНЕ СУБСПЕЦИЈАЛИСТА </w:t>
            </w:r>
            <w:r w:rsidR="00E738FA"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НА ХЕМОДИЈАЛИЗИ</w:t>
            </w:r>
          </w:p>
          <w:p w:rsidR="006629D0" w:rsidRPr="00E1142A" w:rsidRDefault="006629D0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-НАЧЕЛНИК ДНЕВНЕ БОЛНИЦЕ ЗА</w:t>
            </w:r>
            <w:r w:rsidR="00E738FA"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НЕФРОЛОГИЈУ СА ХЕМОДИЈАЛИЗОМ-</w:t>
            </w:r>
          </w:p>
        </w:tc>
      </w:tr>
      <w:tr w:rsidR="006629D0" w:rsidRPr="00E1142A" w:rsidTr="00E1142A">
        <w:trPr>
          <w:trHeight w:val="526"/>
        </w:trPr>
        <w:tc>
          <w:tcPr>
            <w:tcW w:w="2318" w:type="dxa"/>
          </w:tcPr>
          <w:p w:rsidR="006629D0" w:rsidRPr="00E1142A" w:rsidRDefault="006629D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33" w:type="dxa"/>
          </w:tcPr>
          <w:p w:rsidR="006629D0" w:rsidRPr="00E1142A" w:rsidRDefault="00E738F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Z030118</w:t>
            </w:r>
          </w:p>
        </w:tc>
      </w:tr>
      <w:tr w:rsidR="006629D0" w:rsidRPr="00E1142A" w:rsidTr="00E1142A">
        <w:trPr>
          <w:trHeight w:val="488"/>
        </w:trPr>
        <w:tc>
          <w:tcPr>
            <w:tcW w:w="2318" w:type="dxa"/>
          </w:tcPr>
          <w:p w:rsidR="006629D0" w:rsidRPr="00E1142A" w:rsidRDefault="006629D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629D0" w:rsidRPr="00E1142A" w:rsidRDefault="006629D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833" w:type="dxa"/>
          </w:tcPr>
          <w:p w:rsidR="006629D0" w:rsidRPr="00E1142A" w:rsidRDefault="006629D0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6629D0" w:rsidRPr="00E1142A" w:rsidRDefault="006629D0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Организује и руководи радом своје организационе јединице; </w:t>
            </w:r>
          </w:p>
          <w:p w:rsidR="006629D0" w:rsidRPr="00E1142A" w:rsidRDefault="006629D0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стара се и одговара за стручно, квалитетно и благовремено извршавање послова и задатака; одговоран је за стручни рад организационе јединице; стара се о извршењу Плана рада организационе јединице у свим његовим сегментима и предузима мере за његово спровођење; </w:t>
            </w:r>
          </w:p>
          <w:p w:rsidR="006629D0" w:rsidRPr="00E1142A" w:rsidRDefault="006629D0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врши контролу спровођења Програма унапређења квалитета рада; организује и спроводи стручни надзор над радом здравствених и других радника организационе јединице; </w:t>
            </w:r>
          </w:p>
          <w:p w:rsidR="006629D0" w:rsidRPr="00E1142A" w:rsidRDefault="006629D0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утврђује оперативни распоред рада: распоред дежурства, приправности, консултација, распоред запослених у сменском раду и др; </w:t>
            </w:r>
          </w:p>
          <w:p w:rsidR="006629D0" w:rsidRPr="00E1142A" w:rsidRDefault="006629D0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предлаже годишњи план рада организационе јединице у свим сегментима плана, план стручног усавршавања, план коришћења годишњих одмора; </w:t>
            </w:r>
          </w:p>
          <w:p w:rsidR="006629D0" w:rsidRPr="00E1142A" w:rsidRDefault="006629D0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даје сагласност на све захтеве запослених за остваривање права из радног односа; потписује захтеве за набавку основних средстава и инвентара, захтеве за текуће и инвестиционо одржавање објекта и опреме, требовање лекова, медицинског и другог потрошног материјала; учествује у раду стручног колегијума; </w:t>
            </w:r>
          </w:p>
          <w:p w:rsidR="006629D0" w:rsidRPr="00E1142A" w:rsidRDefault="006629D0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одговоран је за правилно и уредно вођење медицинске документације;</w:t>
            </w:r>
          </w:p>
          <w:p w:rsidR="006629D0" w:rsidRPr="00E1142A" w:rsidRDefault="006629D0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координира и утиче на развој добре сарадње са другим организационим јединицама; организује начин саопштавања потребних информација о стању пацијената; </w:t>
            </w:r>
          </w:p>
          <w:p w:rsidR="006629D0" w:rsidRPr="00E1142A" w:rsidRDefault="006629D0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о спровођењу стручног рада у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својој организационој јединици; стара се да односи здравствених радника према корисницима услуга – пацијентима буду хумани и коректни; организује и контролише спровођење мера превенције од интрахоспиталних инфекција; </w:t>
            </w:r>
          </w:p>
          <w:p w:rsidR="006629D0" w:rsidRPr="00E1142A" w:rsidRDefault="006629D0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саставља предлоге плана рада и плана набавки, одговоран је за спровођење и извршење утврђеног  плана рада и плана набавки; </w:t>
            </w:r>
          </w:p>
          <w:p w:rsidR="006629D0" w:rsidRPr="00E1142A" w:rsidRDefault="006629D0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организује и контролише обуку приправника и специјализаната; брине о стручном усавршавању и континуираној едукацији запослених; стара се о спровођењу постојећих и увођењу нових дијагностичких и терапијских метода; стара се да запослени, у процесу рада, примењују прописане мере за безбедан и здрав рад, да наменски користе средства за рад, да користе прописана средства и опрему за личну заштиту на раду и да са њима пажљиво рукују; стара се о мерама извршења и показатељима квалитета заштите; спроводи утврђену пословну политику установе; одговоран је за спровођење Одлука, Наредби и Закључака стручних органа, органа управљања и директора установе; стара се о правилној примени прописа и општих аката и одговара за законитост рада своје организационе јединице; 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дговоран је за спровођење хигијенско – техничке заштите, санитарно – хигијенских и других прописа који се односе на организациону јединицу.поред напред наведених послова обавља послове из домена своје субспецијалности и то: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превенира, дијагностикује и лечи болести, повреде и друге физичке и менталне поремећаје коришћењем специјализованих метода и техника, кроз примену принципа и процедура савремене медицине, о чему води прописану медицинску документацију;прегледа и хоспитализоване и амбулантне пацијенте, врши пријем и отпуст болесника и издаје потребну документацију о резултатима лечења;реализује субспецијалистичке, дијагностичко-терапеутске интервенције;поставља дијагнозу, одређује терапију и води лечење;обавештава и саветује пацијента и породицу у вези са здравственим стањем и лечењем;обавља свакодневну визиту хоспитализованих пацијената, прати њихово стање, даје стручно упутство у вези дијагностике и лечења;врши пријем и збрињавање хитних пацијената;спроводи здравствену заштиту одређених категорија становништва, односно пацијената оболелих од болести за чију превенцију, дијагностику и лечење је специјализован;учествује у унапређењу квалитета здравствене заштите;обавља консултације са другим здравственим радницима и здравственим сарадницима;планира надзире и евалуира спровођење здравствене заштите;спроводи здравствено васпитни рад; </w:t>
            </w:r>
          </w:p>
          <w:p w:rsidR="006629D0" w:rsidRPr="00E1142A" w:rsidRDefault="006629D0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6629D0" w:rsidRPr="00E1142A" w:rsidRDefault="006629D0" w:rsidP="00B4413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За свој рад одговоран је  Управнику ОЈ Опште болнице Врање   и директору Здравственог центра Врање</w:t>
            </w:r>
          </w:p>
          <w:p w:rsidR="006629D0" w:rsidRPr="00E1142A" w:rsidRDefault="006629D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629D0" w:rsidRPr="00E1142A" w:rsidTr="00E1142A">
        <w:tc>
          <w:tcPr>
            <w:tcW w:w="2318" w:type="dxa"/>
          </w:tcPr>
          <w:p w:rsidR="006629D0" w:rsidRPr="00E1142A" w:rsidRDefault="006629D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33" w:type="dxa"/>
          </w:tcPr>
          <w:p w:rsidR="006629D0" w:rsidRPr="00E1142A" w:rsidRDefault="006629D0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Стручна спрема / образовање</w:t>
            </w:r>
          </w:p>
          <w:p w:rsidR="006629D0" w:rsidRPr="00E1142A" w:rsidRDefault="006629D0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образовање</w:t>
            </w:r>
          </w:p>
          <w:p w:rsidR="006629D0" w:rsidRPr="00E1142A" w:rsidRDefault="006629D0" w:rsidP="00E1142A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 интегрисаним академским студијима из области медицине  по пропису који уређује високо образовање, почев од 10. септембра 2005. ;  завршена специјализација из интерне медицине и ужа специјализација  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6629D0" w:rsidRPr="00E1142A" w:rsidRDefault="006629D0" w:rsidP="00E1142A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на основним студијима из области медицине у трајању од најмање пет година по пропису који је уређивао високо образовање до 10. септембра 2005. године и завршена специјализација из интерне медицине и  ужа специјализација   у складу са Правилником о специјализацијма и ужим специјализацијама здравствених радника и здравствених сарадника. </w:t>
            </w:r>
          </w:p>
          <w:p w:rsidR="006629D0" w:rsidRPr="00E1142A" w:rsidRDefault="006629D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6629D0" w:rsidRPr="00E1142A" w:rsidTr="00E1142A">
        <w:tc>
          <w:tcPr>
            <w:tcW w:w="2318" w:type="dxa"/>
          </w:tcPr>
          <w:p w:rsidR="006629D0" w:rsidRPr="00E1142A" w:rsidRDefault="006629D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33" w:type="dxa"/>
          </w:tcPr>
          <w:p w:rsidR="006629D0" w:rsidRPr="00E1142A" w:rsidRDefault="006629D0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Додатна зања/ испити/ радно искуство</w:t>
            </w:r>
          </w:p>
          <w:p w:rsidR="006629D0" w:rsidRPr="00E1142A" w:rsidRDefault="006629D0" w:rsidP="00E1142A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6629D0" w:rsidRPr="00E1142A" w:rsidRDefault="006629D0" w:rsidP="00E1142A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6629D0" w:rsidRPr="00E1142A" w:rsidRDefault="006629D0" w:rsidP="00E1142A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испит / рад из уже специјализације;</w:t>
            </w:r>
          </w:p>
          <w:p w:rsidR="006629D0" w:rsidRPr="00E1142A" w:rsidRDefault="006629D0" w:rsidP="00E1142A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четири  године и шест месеци радног искуства у звању доктора медицине.</w:t>
            </w:r>
          </w:p>
          <w:p w:rsidR="006629D0" w:rsidRPr="00E1142A" w:rsidRDefault="006629D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6629D0" w:rsidRPr="00E1142A" w:rsidTr="00E1142A">
        <w:tc>
          <w:tcPr>
            <w:tcW w:w="2318" w:type="dxa"/>
          </w:tcPr>
          <w:p w:rsidR="006629D0" w:rsidRPr="00E1142A" w:rsidRDefault="006629D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833" w:type="dxa"/>
          </w:tcPr>
          <w:p w:rsidR="006629D0" w:rsidRPr="00E1142A" w:rsidRDefault="006629D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6629D0" w:rsidRPr="00E738FA" w:rsidRDefault="006629D0" w:rsidP="006629D0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1169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851"/>
      </w:tblGrid>
      <w:tr w:rsidR="006629D0" w:rsidRPr="00E1142A" w:rsidTr="00E1142A">
        <w:trPr>
          <w:trHeight w:val="526"/>
        </w:trPr>
        <w:tc>
          <w:tcPr>
            <w:tcW w:w="2318" w:type="dxa"/>
          </w:tcPr>
          <w:p w:rsidR="006629D0" w:rsidRPr="00E1142A" w:rsidRDefault="006629D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6629D0" w:rsidRPr="00E1142A" w:rsidRDefault="006629D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51" w:type="dxa"/>
          </w:tcPr>
          <w:p w:rsidR="00E738FA" w:rsidRPr="00E1142A" w:rsidRDefault="00E738FA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ДОКТОР МЕДИЦИНЕ СУБСПЕЦИЈАЛИСТА  НА ХЕМОДИЈАЛИЗИ</w:t>
            </w:r>
          </w:p>
          <w:p w:rsidR="006629D0" w:rsidRPr="00E1142A" w:rsidRDefault="00E738FA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ШЕФ ОДСЕКА  ЗА  ЗА НЕФРОЛОГИЈУ </w:t>
            </w:r>
          </w:p>
        </w:tc>
      </w:tr>
      <w:tr w:rsidR="006629D0" w:rsidRPr="00E1142A" w:rsidTr="00E1142A">
        <w:trPr>
          <w:trHeight w:val="526"/>
        </w:trPr>
        <w:tc>
          <w:tcPr>
            <w:tcW w:w="2318" w:type="dxa"/>
          </w:tcPr>
          <w:p w:rsidR="006629D0" w:rsidRPr="00E1142A" w:rsidRDefault="006629D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51" w:type="dxa"/>
          </w:tcPr>
          <w:p w:rsidR="006629D0" w:rsidRPr="00E1142A" w:rsidRDefault="00E738F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Z030118</w:t>
            </w:r>
          </w:p>
        </w:tc>
      </w:tr>
      <w:tr w:rsidR="006629D0" w:rsidRPr="00E1142A" w:rsidTr="00E1142A">
        <w:trPr>
          <w:trHeight w:val="488"/>
        </w:trPr>
        <w:tc>
          <w:tcPr>
            <w:tcW w:w="2318" w:type="dxa"/>
          </w:tcPr>
          <w:p w:rsidR="006629D0" w:rsidRPr="00E1142A" w:rsidRDefault="006629D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629D0" w:rsidRPr="00E1142A" w:rsidRDefault="006629D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629D0" w:rsidRPr="00E1142A" w:rsidRDefault="006629D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629D0" w:rsidRPr="00E1142A" w:rsidRDefault="006629D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629D0" w:rsidRPr="00E1142A" w:rsidRDefault="006629D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629D0" w:rsidRPr="00E1142A" w:rsidRDefault="006629D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629D0" w:rsidRPr="00E1142A" w:rsidRDefault="006629D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629D0" w:rsidRPr="00E1142A" w:rsidRDefault="006629D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629D0" w:rsidRPr="00E1142A" w:rsidRDefault="006629D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629D0" w:rsidRPr="00E1142A" w:rsidRDefault="006629D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629D0" w:rsidRPr="00E1142A" w:rsidRDefault="006629D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629D0" w:rsidRPr="00E1142A" w:rsidRDefault="006629D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629D0" w:rsidRPr="00E1142A" w:rsidRDefault="006629D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629D0" w:rsidRPr="00E1142A" w:rsidRDefault="006629D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629D0" w:rsidRPr="00E1142A" w:rsidRDefault="006629D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629D0" w:rsidRPr="00E1142A" w:rsidRDefault="006629D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629D0" w:rsidRPr="00E1142A" w:rsidRDefault="006629D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629D0" w:rsidRPr="00E1142A" w:rsidRDefault="006629D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629D0" w:rsidRPr="00E1142A" w:rsidRDefault="006629D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629D0" w:rsidRPr="00E1142A" w:rsidRDefault="006629D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629D0" w:rsidRPr="00E1142A" w:rsidRDefault="006629D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629D0" w:rsidRPr="00E1142A" w:rsidRDefault="006629D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629D0" w:rsidRPr="00E1142A" w:rsidRDefault="006629D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629D0" w:rsidRPr="00E1142A" w:rsidRDefault="006629D0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851" w:type="dxa"/>
          </w:tcPr>
          <w:p w:rsidR="006629D0" w:rsidRPr="00E1142A" w:rsidRDefault="006629D0" w:rsidP="00E1142A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Руководи стручним и организационим пословима одсека, односно организује и координира рад одсека и стара се о извршењу послова и задатака у оквиру одсека.</w:t>
            </w:r>
          </w:p>
          <w:p w:rsidR="006629D0" w:rsidRPr="00E1142A" w:rsidRDefault="006629D0" w:rsidP="00E1142A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Координира дијагностички и терапијски рад одсека, врши распоред лекара и осталих радника на послове и радне задатке у оквиру одсека. </w:t>
            </w:r>
          </w:p>
          <w:p w:rsidR="006629D0" w:rsidRPr="00E1142A" w:rsidRDefault="006629D0" w:rsidP="00E1142A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Организује стручно методолошки рад одсека. </w:t>
            </w:r>
          </w:p>
          <w:p w:rsidR="006629D0" w:rsidRPr="00E1142A" w:rsidRDefault="006629D0" w:rsidP="00E1142A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Организује негу, испитивање и лечење болесника. </w:t>
            </w:r>
          </w:p>
          <w:p w:rsidR="006629D0" w:rsidRPr="00E1142A" w:rsidRDefault="006629D0" w:rsidP="00E1142A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Обавља конзилијарне и консултативне прегледе у оквиру службе и 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ЗЦ Врање</w:t>
            </w:r>
          </w:p>
          <w:p w:rsidR="006629D0" w:rsidRPr="00E1142A" w:rsidRDefault="006629D0" w:rsidP="00E1142A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Обавезан је да стручним радом доприноси афирмацији службе,службе и радника. </w:t>
            </w:r>
          </w:p>
          <w:p w:rsidR="006629D0" w:rsidRPr="00E1142A" w:rsidRDefault="006629D0" w:rsidP="00E1142A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Одговоран је за економично и рационално пословање службе. </w:t>
            </w:r>
          </w:p>
          <w:p w:rsidR="006629D0" w:rsidRPr="00E1142A" w:rsidRDefault="006629D0" w:rsidP="00E1142A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Одговоран је за спроводјење хигијенско техничке заштите, санитарно хигијенских и других прописа који се односе на одсек. </w:t>
            </w:r>
          </w:p>
          <w:p w:rsidR="006629D0" w:rsidRPr="00E1142A" w:rsidRDefault="006629D0" w:rsidP="00E1142A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Одговоран је за спровођење мера из области послова од интереса за стручно усавршавање кадрова. </w:t>
            </w:r>
          </w:p>
          <w:p w:rsidR="006629D0" w:rsidRPr="00E1142A" w:rsidRDefault="006629D0" w:rsidP="00E1142A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Иницира увођење нових метода лечења. </w:t>
            </w:r>
          </w:p>
          <w:p w:rsidR="006629D0" w:rsidRPr="00E1142A" w:rsidRDefault="006629D0" w:rsidP="00E1142A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Одговоран је за стање инвентара и опреме и предлаже набавку нове опреме у циљу савременије дијагностике и лечење болесника. </w:t>
            </w:r>
          </w:p>
          <w:p w:rsidR="006629D0" w:rsidRPr="00E1142A" w:rsidRDefault="006629D0" w:rsidP="00E1142A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Обавезан је да учествује у пословима од заједничког интереса у својој служби као и заједничког интереса за организациону јединицу. </w:t>
            </w:r>
          </w:p>
          <w:p w:rsidR="006629D0" w:rsidRPr="00E1142A" w:rsidRDefault="006629D0" w:rsidP="00E1142A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Стара се о перманентној едукацији запослених. </w:t>
            </w:r>
          </w:p>
          <w:p w:rsidR="006629D0" w:rsidRPr="00E1142A" w:rsidRDefault="006629D0" w:rsidP="00E1142A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 PSMT" w:hAnsi="Times New Roman PSMT" w:cs="Times New Roman PSMT"/>
                <w:sz w:val="20"/>
                <w:szCs w:val="20"/>
                <w:lang w:val="ru-RU"/>
              </w:rPr>
            </w:pPr>
            <w:r w:rsidRPr="00E1142A">
              <w:rPr>
                <w:rFonts w:ascii="Times New Roman PSMT" w:hAnsi="Times New Roman PSMT" w:cs="Times New Roman PSMT"/>
                <w:sz w:val="20"/>
                <w:szCs w:val="20"/>
                <w:lang w:val="ru-RU"/>
              </w:rPr>
              <w:t xml:space="preserve">- обавља послове радиолошке, лабораторијске и друге дијагностике за коју је специјализован, о чему сачињава специјалистички извештај; </w:t>
            </w:r>
          </w:p>
          <w:p w:rsidR="006629D0" w:rsidRPr="00E1142A" w:rsidRDefault="006629D0" w:rsidP="00E1142A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 PSMT" w:hAnsi="Times New Roman PSMT" w:cs="Times New Roman PSMT"/>
                <w:sz w:val="20"/>
                <w:szCs w:val="20"/>
                <w:lang w:val="ru-RU"/>
              </w:rPr>
            </w:pPr>
            <w:r w:rsidRPr="00E1142A">
              <w:rPr>
                <w:rFonts w:ascii="Times New Roman PSMT" w:hAnsi="Times New Roman PSMT" w:cs="Times New Roman PSMT"/>
                <w:sz w:val="20"/>
                <w:szCs w:val="20"/>
                <w:lang w:val="ru-RU"/>
              </w:rPr>
              <w:t xml:space="preserve">- обавља специјалистичке прегледе и упућује на даљу дијагностику и прегледе,одређује начин и врсту лечења, прати ток лечења и усклађује мишљење и предлоге за наставак лечења,одређује врсту и дужину кућног лечења и прати његово спровођење, одређује дужину привремене спречености за рад због болести или повреде; </w:t>
            </w:r>
          </w:p>
          <w:p w:rsidR="006629D0" w:rsidRPr="00E1142A" w:rsidRDefault="006629D0" w:rsidP="00E1142A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 PSMT" w:hAnsi="Times New Roman PSMT" w:cs="Times New Roman PSMT"/>
                <w:sz w:val="20"/>
                <w:szCs w:val="20"/>
                <w:lang w:val="ru-RU"/>
              </w:rPr>
            </w:pPr>
            <w:r w:rsidRPr="00E1142A">
              <w:rPr>
                <w:rFonts w:ascii="Times New Roman PSMT" w:hAnsi="Times New Roman PSMT" w:cs="Times New Roman PSMT"/>
                <w:sz w:val="20"/>
                <w:szCs w:val="20"/>
                <w:lang w:val="ru-RU"/>
              </w:rPr>
              <w:t xml:space="preserve">- учествује у унапређењу квалитета здравствене заштите; </w:t>
            </w:r>
          </w:p>
          <w:p w:rsidR="006629D0" w:rsidRPr="00E1142A" w:rsidRDefault="006629D0" w:rsidP="00E1142A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 PSMT" w:hAnsi="Times New Roman PSMT" w:cs="Times New Roman PSMT"/>
                <w:sz w:val="20"/>
                <w:szCs w:val="20"/>
                <w:lang w:val="ru-RU"/>
              </w:rPr>
            </w:pPr>
            <w:r w:rsidRPr="00E1142A">
              <w:rPr>
                <w:rFonts w:ascii="Times New Roman PSMT" w:hAnsi="Times New Roman PSMT" w:cs="Times New Roman PSMT"/>
                <w:sz w:val="20"/>
                <w:szCs w:val="20"/>
                <w:lang w:val="ru-RU"/>
              </w:rPr>
              <w:t xml:space="preserve">- обавља консултације са другим здравственим радницима и здравственим сарадницима; </w:t>
            </w:r>
          </w:p>
          <w:p w:rsidR="006629D0" w:rsidRPr="00E1142A" w:rsidRDefault="006629D0" w:rsidP="00E1142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превенира, дијагностикује и лечи болести, повреде и друге физичке и менталне поремећаје коришћењем специјализованих метода и техника, кроз примену принципа и процедура савремене медицине, о чему води прописану медицинску документацију;</w:t>
            </w:r>
          </w:p>
          <w:p w:rsidR="006629D0" w:rsidRPr="00E1142A" w:rsidRDefault="006629D0" w:rsidP="00E1142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прегледа хоспитализоване и амбулантне пацијенте, врши пријем и отпуст болесника и издаје потребну документацију о резултатима лечења; - реализује специјалистичке, дијагностичко - терапеутске интервенције; - поставља дијагнозу, одређује терапију и води лечење;</w:t>
            </w:r>
          </w:p>
          <w:p w:rsidR="006629D0" w:rsidRPr="00E1142A" w:rsidRDefault="006629D0" w:rsidP="00E1142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обавештава и саветује пацијента и породицу у вези са здравственим стањем и лечењем; </w:t>
            </w:r>
          </w:p>
          <w:p w:rsidR="006629D0" w:rsidRPr="00E1142A" w:rsidRDefault="006629D0" w:rsidP="00E1142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обавља свакодневну визиту хоспитализованих пацијената, прати њихово стање, даје стручно упутство у вези дијагностике и лечења; - врши пријем и збрињавање хитних пацијената;</w:t>
            </w:r>
          </w:p>
          <w:p w:rsidR="006629D0" w:rsidRPr="00E1142A" w:rsidRDefault="006629D0" w:rsidP="00E1142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спроводи здравствену заштиту одређених категорија становништва, односно пацијената оболелих од болести за чију превенцију, дијагностику и лечење је специјализован; - обавља послове лабораторијске, радиолошке,патохистолошке,цитолошке и друге дијагностие за коју је специјализован, о чему сачињава извештај; </w:t>
            </w:r>
          </w:p>
          <w:p w:rsidR="006629D0" w:rsidRPr="00E1142A" w:rsidRDefault="006629D0" w:rsidP="00E1142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учествује у унапређењу квалитета здравствене заштите; </w:t>
            </w:r>
          </w:p>
          <w:p w:rsidR="006629D0" w:rsidRPr="00E1142A" w:rsidRDefault="006629D0" w:rsidP="00E1142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обавља консултатиције са другим здравственим радницима и здравственим сарадницима; </w:t>
            </w:r>
          </w:p>
          <w:p w:rsidR="006629D0" w:rsidRPr="00E1142A" w:rsidRDefault="006629D0" w:rsidP="00E1142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планира, надзире и евалуира спровођење здравствене заштите; </w:t>
            </w:r>
          </w:p>
          <w:p w:rsidR="006629D0" w:rsidRPr="00E1142A" w:rsidRDefault="006629D0" w:rsidP="00E1142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спроводи активности стручног усавршавања у оквиру своје специјалности;</w:t>
            </w:r>
          </w:p>
          <w:p w:rsidR="006629D0" w:rsidRPr="00E1142A" w:rsidRDefault="006629D0" w:rsidP="00E1142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ради на имплементацији интегрисаног здравственог информационог система; организује и спроводи мере и активности на унапређењу здравствене заштите; индентификује приоритетне здравствене потребе становништва у локалној заједници, дефинише и спроводи мере за њихову реализацију; обезбеђује извештавање о кретању заразних и незаразних болести и других података у области здравствене заштите; </w:t>
            </w:r>
          </w:p>
          <w:p w:rsidR="006629D0" w:rsidRPr="00E1142A" w:rsidRDefault="006629D0" w:rsidP="00E1142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учествује у изради националних програма превенције незаразних обољења, стручно - методолошких упутстава, законске регулативе и извештаја;</w:t>
            </w:r>
          </w:p>
          <w:p w:rsidR="006629D0" w:rsidRPr="00E1142A" w:rsidRDefault="006629D0" w:rsidP="00E1142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организује прикупљање података у циљу праћења санитарно - хигијенских и других услова који утичу на стање здравља становништва; </w:t>
            </w:r>
          </w:p>
          <w:p w:rsidR="006629D0" w:rsidRPr="00E1142A" w:rsidRDefault="006629D0" w:rsidP="00E1142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анализира санитарно - хигијенско стање објеката који подлежу хигијенско - санитарном надзору и предлаже мере за решавање проблема; </w:t>
            </w:r>
          </w:p>
          <w:p w:rsidR="006629D0" w:rsidRPr="00E1142A" w:rsidRDefault="006629D0" w:rsidP="00E1142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у зависности од сложености и специфичности радног места, сложености и специфичности послова, сложености процедура, нивоа ризика, контакта са пацијентом и услова рада препознају се горе наведена радна места.</w:t>
            </w:r>
          </w:p>
          <w:p w:rsidR="006629D0" w:rsidRPr="00E1142A" w:rsidRDefault="006629D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629D0" w:rsidRPr="00E1142A" w:rsidRDefault="006629D0" w:rsidP="00E1142A">
            <w:pPr>
              <w:pStyle w:val="NoSpacing"/>
              <w:ind w:left="72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За свој рад одговоран је   Начелнику Службе,Управн</w:t>
            </w:r>
            <w:r w:rsidR="00425929" w:rsidRPr="00E1142A">
              <w:rPr>
                <w:rFonts w:ascii="Times New Roman" w:hAnsi="Times New Roman"/>
                <w:sz w:val="20"/>
                <w:szCs w:val="20"/>
              </w:rPr>
              <w:t>ику ОЈ Опште болнице Врање   и Д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иректору Здравственог центра Врање</w:t>
            </w:r>
          </w:p>
        </w:tc>
      </w:tr>
      <w:tr w:rsidR="006629D0" w:rsidRPr="00E1142A" w:rsidTr="00E1142A">
        <w:tc>
          <w:tcPr>
            <w:tcW w:w="2318" w:type="dxa"/>
          </w:tcPr>
          <w:p w:rsidR="006629D0" w:rsidRPr="00E1142A" w:rsidRDefault="006629D0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629D0" w:rsidRPr="00E1142A" w:rsidRDefault="006629D0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629D0" w:rsidRPr="00E1142A" w:rsidRDefault="006629D0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629D0" w:rsidRPr="00E1142A" w:rsidRDefault="006629D0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51" w:type="dxa"/>
          </w:tcPr>
          <w:p w:rsidR="006629D0" w:rsidRPr="00E1142A" w:rsidRDefault="006629D0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Високо образовање: </w:t>
            </w:r>
          </w:p>
          <w:p w:rsidR="006629D0" w:rsidRPr="00E1142A" w:rsidRDefault="006629D0" w:rsidP="00E1142A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на интегрисаним академским студијама, по пропису који уређује високо образовање, почев од 10. септембра 2005. и завршена специјализација из онкологије, у складу са Правилником о специјализацијама  здравствених радника и здравствених сарадника;</w:t>
            </w:r>
          </w:p>
          <w:p w:rsidR="006629D0" w:rsidRPr="00E1142A" w:rsidRDefault="006629D0" w:rsidP="00E1142A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на основним студијама у трајању од најмање пет година по пропису који је уређивао високо образовање до 10. септембра 2005. године и завршена специјализација из одређених грана медицине, у складу са Правилником о специјализацијама  здравствених радника и здравствених сарадника.</w:t>
            </w:r>
          </w:p>
        </w:tc>
      </w:tr>
      <w:tr w:rsidR="006629D0" w:rsidRPr="00E1142A" w:rsidTr="00E1142A">
        <w:tc>
          <w:tcPr>
            <w:tcW w:w="2318" w:type="dxa"/>
          </w:tcPr>
          <w:p w:rsidR="006629D0" w:rsidRPr="00E1142A" w:rsidRDefault="006629D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51" w:type="dxa"/>
          </w:tcPr>
          <w:p w:rsidR="006629D0" w:rsidRPr="00E1142A" w:rsidRDefault="006629D0" w:rsidP="00E1142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стручни испит; </w:t>
            </w:r>
          </w:p>
          <w:p w:rsidR="006629D0" w:rsidRPr="00E1142A" w:rsidRDefault="006629D0" w:rsidP="00E1142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лиценца; </w:t>
            </w:r>
          </w:p>
          <w:p w:rsidR="006629D0" w:rsidRPr="00E1142A" w:rsidRDefault="006629D0" w:rsidP="00E1142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специјалистички испит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из интерне медицине;</w:t>
            </w:r>
          </w:p>
          <w:p w:rsidR="006629D0" w:rsidRPr="00E1142A" w:rsidRDefault="006629D0" w:rsidP="00E1142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најмање четири године и шест месеци радног искуства у звању доктора медицине.</w:t>
            </w:r>
          </w:p>
        </w:tc>
      </w:tr>
      <w:tr w:rsidR="006629D0" w:rsidRPr="00E1142A" w:rsidTr="00E1142A">
        <w:tc>
          <w:tcPr>
            <w:tcW w:w="2318" w:type="dxa"/>
          </w:tcPr>
          <w:p w:rsidR="006629D0" w:rsidRPr="00E1142A" w:rsidRDefault="006629D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851" w:type="dxa"/>
          </w:tcPr>
          <w:p w:rsidR="006629D0" w:rsidRPr="00E1142A" w:rsidRDefault="006629D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6629D0" w:rsidRDefault="006629D0" w:rsidP="006629D0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1169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851"/>
      </w:tblGrid>
      <w:tr w:rsidR="00E738FA" w:rsidRPr="00E1142A" w:rsidTr="00E1142A">
        <w:trPr>
          <w:trHeight w:val="526"/>
        </w:trPr>
        <w:tc>
          <w:tcPr>
            <w:tcW w:w="2318" w:type="dxa"/>
          </w:tcPr>
          <w:p w:rsidR="00E738FA" w:rsidRPr="00E1142A" w:rsidRDefault="00E738F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E738FA" w:rsidRPr="00E1142A" w:rsidRDefault="00E738F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51" w:type="dxa"/>
          </w:tcPr>
          <w:p w:rsidR="00E738FA" w:rsidRPr="00E1142A" w:rsidRDefault="00E738FA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ДОКТОР МЕДИЦИНЕ СПЕЦИЈАЛИСТА  НА ХЕМОДИЈАЛИЗИ</w:t>
            </w:r>
          </w:p>
          <w:p w:rsidR="00E738FA" w:rsidRPr="00E1142A" w:rsidRDefault="00E738FA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ШЕФ ОДСЕКА  ЗА  ЗА ПЕРИТОНЕАЛНУ ДИЈАЛИЗУ </w:t>
            </w:r>
          </w:p>
        </w:tc>
      </w:tr>
      <w:tr w:rsidR="00E738FA" w:rsidRPr="00E1142A" w:rsidTr="00E1142A">
        <w:trPr>
          <w:trHeight w:val="526"/>
        </w:trPr>
        <w:tc>
          <w:tcPr>
            <w:tcW w:w="2318" w:type="dxa"/>
          </w:tcPr>
          <w:p w:rsidR="00E738FA" w:rsidRPr="00E1142A" w:rsidRDefault="00E738F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51" w:type="dxa"/>
          </w:tcPr>
          <w:p w:rsidR="00E738FA" w:rsidRPr="00E1142A" w:rsidRDefault="00E738F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Z030318</w:t>
            </w:r>
          </w:p>
        </w:tc>
      </w:tr>
      <w:tr w:rsidR="00E738FA" w:rsidRPr="00E1142A" w:rsidTr="00E1142A">
        <w:trPr>
          <w:trHeight w:val="488"/>
        </w:trPr>
        <w:tc>
          <w:tcPr>
            <w:tcW w:w="2318" w:type="dxa"/>
          </w:tcPr>
          <w:p w:rsidR="00E738FA" w:rsidRPr="00E1142A" w:rsidRDefault="00E738F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738FA" w:rsidRPr="00E1142A" w:rsidRDefault="00E738F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738FA" w:rsidRPr="00E1142A" w:rsidRDefault="00E738F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738FA" w:rsidRPr="00E1142A" w:rsidRDefault="00E738F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738FA" w:rsidRPr="00E1142A" w:rsidRDefault="00E738F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738FA" w:rsidRPr="00E1142A" w:rsidRDefault="00E738F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738FA" w:rsidRPr="00E1142A" w:rsidRDefault="00E738F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738FA" w:rsidRPr="00E1142A" w:rsidRDefault="00E738F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738FA" w:rsidRPr="00E1142A" w:rsidRDefault="00E738F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738FA" w:rsidRPr="00E1142A" w:rsidRDefault="00E738F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738FA" w:rsidRPr="00E1142A" w:rsidRDefault="00E738F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738FA" w:rsidRPr="00E1142A" w:rsidRDefault="00E738F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738FA" w:rsidRPr="00E1142A" w:rsidRDefault="00E738F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738FA" w:rsidRPr="00E1142A" w:rsidRDefault="00E738F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738FA" w:rsidRPr="00E1142A" w:rsidRDefault="00E738F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738FA" w:rsidRPr="00E1142A" w:rsidRDefault="00E738F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738FA" w:rsidRPr="00E1142A" w:rsidRDefault="00E738F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738FA" w:rsidRPr="00E1142A" w:rsidRDefault="00E738F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738FA" w:rsidRPr="00E1142A" w:rsidRDefault="00E738F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738FA" w:rsidRPr="00E1142A" w:rsidRDefault="00E738F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738FA" w:rsidRPr="00E1142A" w:rsidRDefault="00E738F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738FA" w:rsidRPr="00E1142A" w:rsidRDefault="00E738F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738FA" w:rsidRPr="00E1142A" w:rsidRDefault="00E738F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738FA" w:rsidRPr="00E1142A" w:rsidRDefault="00E738FA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851" w:type="dxa"/>
          </w:tcPr>
          <w:p w:rsidR="00E738FA" w:rsidRPr="00E1142A" w:rsidRDefault="00E738FA" w:rsidP="00E1142A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Руководи стручним и организационим пословима одсека, односно организује и координира рад одсека и стара се о извршењу послова и задатака у оквиру одсека.</w:t>
            </w:r>
          </w:p>
          <w:p w:rsidR="00E738FA" w:rsidRPr="00E1142A" w:rsidRDefault="00E738FA" w:rsidP="00E1142A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Координира дијагностички и терапијски рад одсека, врши распоред лекара и осталих радника на послове и радне задатке у оквиру одсека. </w:t>
            </w:r>
          </w:p>
          <w:p w:rsidR="00E738FA" w:rsidRPr="00E1142A" w:rsidRDefault="00E738FA" w:rsidP="00E1142A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Организује стручно методолошки рад одсека. </w:t>
            </w:r>
          </w:p>
          <w:p w:rsidR="00E738FA" w:rsidRPr="00E1142A" w:rsidRDefault="00E738FA" w:rsidP="00E1142A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Организује негу, испитивање и лечење болесника. </w:t>
            </w:r>
          </w:p>
          <w:p w:rsidR="00E738FA" w:rsidRPr="00E1142A" w:rsidRDefault="00E738FA" w:rsidP="00E1142A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Обавља конзилијарне и консултативне прегледе у оквиру службе и 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ЗЦ Врање</w:t>
            </w:r>
          </w:p>
          <w:p w:rsidR="00E738FA" w:rsidRPr="00E1142A" w:rsidRDefault="00E738FA" w:rsidP="00E1142A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Обавезан је да стручним радом доприноси афирмацији службе,службе и радника. </w:t>
            </w:r>
          </w:p>
          <w:p w:rsidR="00E738FA" w:rsidRPr="00E1142A" w:rsidRDefault="00E738FA" w:rsidP="00E1142A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Одговоран је за економично и рационално пословање службе. </w:t>
            </w:r>
          </w:p>
          <w:p w:rsidR="00E738FA" w:rsidRPr="00E1142A" w:rsidRDefault="00E738FA" w:rsidP="00E1142A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Одговоран је за спроводјење хигијенско техничке заштите, санитарно хигијенских и других прописа који се односе на одсек. </w:t>
            </w:r>
          </w:p>
          <w:p w:rsidR="00E738FA" w:rsidRPr="00E1142A" w:rsidRDefault="00E738FA" w:rsidP="00E1142A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Одговоран је за спровођење мера из области послова од интереса за стручно усавршавање кадрова. </w:t>
            </w:r>
          </w:p>
          <w:p w:rsidR="00E738FA" w:rsidRPr="00E1142A" w:rsidRDefault="00E738FA" w:rsidP="00E1142A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Иницира увођење нових метода лечења. </w:t>
            </w:r>
          </w:p>
          <w:p w:rsidR="00E738FA" w:rsidRPr="00E1142A" w:rsidRDefault="00E738FA" w:rsidP="00E1142A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Одговоран је за стање инвентара и опреме и предлаже набавку нове опреме у циљу савременије дијагностике и лечење болесника. </w:t>
            </w:r>
          </w:p>
          <w:p w:rsidR="00E738FA" w:rsidRPr="00E1142A" w:rsidRDefault="00E738FA" w:rsidP="00E1142A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Обавезан је да учествује у пословима од заједничког интереса у својој служби као и заједничког интереса за организациону јединицу. </w:t>
            </w:r>
          </w:p>
          <w:p w:rsidR="00E738FA" w:rsidRPr="00E1142A" w:rsidRDefault="00E738FA" w:rsidP="00E1142A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Стара се о перманентној едукацији запослених. </w:t>
            </w:r>
          </w:p>
          <w:p w:rsidR="00E738FA" w:rsidRPr="00E1142A" w:rsidRDefault="00E738FA" w:rsidP="00E1142A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 PSMT" w:hAnsi="Times New Roman PSMT" w:cs="Times New Roman PSMT"/>
                <w:sz w:val="20"/>
                <w:szCs w:val="20"/>
                <w:lang w:val="ru-RU"/>
              </w:rPr>
            </w:pPr>
            <w:r w:rsidRPr="00E1142A">
              <w:rPr>
                <w:rFonts w:ascii="Times New Roman PSMT" w:hAnsi="Times New Roman PSMT" w:cs="Times New Roman PSMT"/>
                <w:sz w:val="20"/>
                <w:szCs w:val="20"/>
                <w:lang w:val="ru-RU"/>
              </w:rPr>
              <w:t xml:space="preserve">- обавља послове радиолошке, лабораторијске и друге дијагностике за коју је специјализован, о чему сачињава специјалистички извештај; </w:t>
            </w:r>
          </w:p>
          <w:p w:rsidR="00E738FA" w:rsidRPr="00E1142A" w:rsidRDefault="00E738FA" w:rsidP="00E1142A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 PSMT" w:hAnsi="Times New Roman PSMT" w:cs="Times New Roman PSMT"/>
                <w:sz w:val="20"/>
                <w:szCs w:val="20"/>
                <w:lang w:val="ru-RU"/>
              </w:rPr>
            </w:pPr>
            <w:r w:rsidRPr="00E1142A">
              <w:rPr>
                <w:rFonts w:ascii="Times New Roman PSMT" w:hAnsi="Times New Roman PSMT" w:cs="Times New Roman PSMT"/>
                <w:sz w:val="20"/>
                <w:szCs w:val="20"/>
                <w:lang w:val="ru-RU"/>
              </w:rPr>
              <w:t xml:space="preserve">- обавља специјалистичке прегледе и упућује на даљу дијагностику и прегледе,одређује начин и врсту лечења, прати ток лечења и усклађује мишљење и предлоге за наставак лечења,одређује врсту и дужину кућног лечења и прати његово спровођење, одређује дужину привремене спречености за рад због болести или повреде; </w:t>
            </w:r>
          </w:p>
          <w:p w:rsidR="00E738FA" w:rsidRPr="00E1142A" w:rsidRDefault="00E738FA" w:rsidP="00E1142A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 PSMT" w:hAnsi="Times New Roman PSMT" w:cs="Times New Roman PSMT"/>
                <w:sz w:val="20"/>
                <w:szCs w:val="20"/>
                <w:lang w:val="ru-RU"/>
              </w:rPr>
            </w:pPr>
            <w:r w:rsidRPr="00E1142A">
              <w:rPr>
                <w:rFonts w:ascii="Times New Roman PSMT" w:hAnsi="Times New Roman PSMT" w:cs="Times New Roman PSMT"/>
                <w:sz w:val="20"/>
                <w:szCs w:val="20"/>
                <w:lang w:val="ru-RU"/>
              </w:rPr>
              <w:t xml:space="preserve">- учествује у унапређењу квалитета здравствене заштите; </w:t>
            </w:r>
          </w:p>
          <w:p w:rsidR="00E738FA" w:rsidRPr="00E1142A" w:rsidRDefault="00E738FA" w:rsidP="00E1142A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 PSMT" w:hAnsi="Times New Roman PSMT" w:cs="Times New Roman PSMT"/>
                <w:sz w:val="20"/>
                <w:szCs w:val="20"/>
                <w:lang w:val="ru-RU"/>
              </w:rPr>
            </w:pPr>
            <w:r w:rsidRPr="00E1142A">
              <w:rPr>
                <w:rFonts w:ascii="Times New Roman PSMT" w:hAnsi="Times New Roman PSMT" w:cs="Times New Roman PSMT"/>
                <w:sz w:val="20"/>
                <w:szCs w:val="20"/>
                <w:lang w:val="ru-RU"/>
              </w:rPr>
              <w:t xml:space="preserve">- обавља консултације са другим здравственим радницима и здравственим сарадницима; </w:t>
            </w:r>
          </w:p>
          <w:p w:rsidR="00E738FA" w:rsidRPr="00E1142A" w:rsidRDefault="00E738FA" w:rsidP="00E1142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превенира, дијагностикује и лечи болести, повреде и друге физичке и менталне поремећаје коришћењем специјализованих метода и техника, кроз примену принципа и процедура савремене медицине, о чему води прописану медицинску документацију;</w:t>
            </w:r>
          </w:p>
          <w:p w:rsidR="00E738FA" w:rsidRPr="00E1142A" w:rsidRDefault="00E738FA" w:rsidP="00E1142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прегледа хоспитализоване и амбулантне пацијенте, врши пријем и отпуст болесника и издаје потребну документацију о резултатима лечења; - реализује специјалистичке, дијагностичко - терапеутске интервенције; - поставља дијагнозу, одређује терапију и води лечење;</w:t>
            </w:r>
          </w:p>
          <w:p w:rsidR="00E738FA" w:rsidRPr="00E1142A" w:rsidRDefault="00E738FA" w:rsidP="00E1142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обавештава и саветује пацијента и породицу у вези са здравственим стањем и лечењем; </w:t>
            </w:r>
          </w:p>
          <w:p w:rsidR="00E738FA" w:rsidRPr="00E1142A" w:rsidRDefault="00E738FA" w:rsidP="00E1142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обавља свакодневну визиту хоспитализованих пацијената, прати њихово стање, даје стручно упутство у вези дијагностике и лечења; - врши пријем и збрињавање хитних пацијената;</w:t>
            </w:r>
          </w:p>
          <w:p w:rsidR="00E738FA" w:rsidRPr="00E1142A" w:rsidRDefault="00E738FA" w:rsidP="00E1142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спроводи здравствену заштиту одређених категорија становништва, односно пацијената оболелих од болести за чију превенцију, дијагностику и лечење је специјализован; - обавља послове лабораторијске, радиолошке,патохистолошке,цитолошке и друге дијагностие за коју је специјализован, о чему сачињава извештај; </w:t>
            </w:r>
          </w:p>
          <w:p w:rsidR="00E738FA" w:rsidRPr="00E1142A" w:rsidRDefault="00E738FA" w:rsidP="00E1142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учествује у унапређењу квалитета здравствене заштите; </w:t>
            </w:r>
          </w:p>
          <w:p w:rsidR="00E738FA" w:rsidRPr="00E1142A" w:rsidRDefault="00E738FA" w:rsidP="00E1142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обавља консултатиције са другим здравственим радницима и здравственим сарадницима; </w:t>
            </w:r>
          </w:p>
          <w:p w:rsidR="00E738FA" w:rsidRPr="00E1142A" w:rsidRDefault="00E738FA" w:rsidP="00E1142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планира, надзире и евалуира спровођење здравствене заштите; </w:t>
            </w:r>
          </w:p>
          <w:p w:rsidR="00E738FA" w:rsidRPr="00E1142A" w:rsidRDefault="00E738FA" w:rsidP="00E1142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спроводи активности стручног усавршавања у оквиру своје специјалности;</w:t>
            </w:r>
          </w:p>
          <w:p w:rsidR="00E738FA" w:rsidRPr="00E1142A" w:rsidRDefault="00E738FA" w:rsidP="00E1142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ради на имплементацији интегрисаног здравственог информационог система; организује и спроводи мере и активности на унапређењу здравствене заштите; индентификује приоритетне здравствене потребе становништва у локалној заједници, дефинише и спроводи мере за њихову реализацију; обезбеђује извештавање о кретању заразних и незаразних болести и других података у области здравствене заштите; </w:t>
            </w:r>
          </w:p>
          <w:p w:rsidR="00E738FA" w:rsidRPr="00E1142A" w:rsidRDefault="00E738FA" w:rsidP="00E1142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учествује у изради националних програма превенције незаразних обољења, стручно - методолошких упутстава, законске регулативе и извештаја;</w:t>
            </w:r>
          </w:p>
          <w:p w:rsidR="00E738FA" w:rsidRPr="00E1142A" w:rsidRDefault="00E738FA" w:rsidP="00E1142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организује прикупљање података у циљу праћења санитарно - хигијенских и других услова који утичу на стање здравља становништва; </w:t>
            </w:r>
          </w:p>
          <w:p w:rsidR="00E738FA" w:rsidRPr="00E1142A" w:rsidRDefault="00E738FA" w:rsidP="00E1142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анализира санитарно - хигијенско стање објеката који подлежу хигијенско - санитарном надзору и предлаже мере за решавање проблема; </w:t>
            </w:r>
          </w:p>
          <w:p w:rsidR="00E738FA" w:rsidRPr="00E1142A" w:rsidRDefault="00E738FA" w:rsidP="00E1142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у зависности од сложености и специфичности радног места, сложености и специфичности послова, сложености процедура, нивоа ризика, контакта са пацијентом и услова рада препознају се горе наведена радна места.</w:t>
            </w:r>
          </w:p>
          <w:p w:rsidR="00E738FA" w:rsidRPr="00E1142A" w:rsidRDefault="00E738F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738FA" w:rsidRPr="00E1142A" w:rsidRDefault="00E738FA" w:rsidP="00E1142A">
            <w:pPr>
              <w:pStyle w:val="NoSpacing"/>
              <w:ind w:left="72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За свој рад одговоран је   Начелнику Службе,Управнику ОЈ Опште болнице Врање   и директору Здравственог центра Врање</w:t>
            </w:r>
          </w:p>
        </w:tc>
      </w:tr>
      <w:tr w:rsidR="00E738FA" w:rsidRPr="00E1142A" w:rsidTr="00E1142A">
        <w:tc>
          <w:tcPr>
            <w:tcW w:w="2318" w:type="dxa"/>
          </w:tcPr>
          <w:p w:rsidR="00E738FA" w:rsidRPr="00E1142A" w:rsidRDefault="00E738FA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738FA" w:rsidRPr="00E1142A" w:rsidRDefault="00E738FA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738FA" w:rsidRPr="00E1142A" w:rsidRDefault="00E738FA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738FA" w:rsidRPr="00E1142A" w:rsidRDefault="00E738FA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51" w:type="dxa"/>
          </w:tcPr>
          <w:p w:rsidR="00E738FA" w:rsidRPr="00E1142A" w:rsidRDefault="00E738FA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Високо образовање: </w:t>
            </w:r>
          </w:p>
          <w:p w:rsidR="00E738FA" w:rsidRPr="00E1142A" w:rsidRDefault="00E738FA" w:rsidP="00E1142A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на интегрисаним академским студијама, по пропису који уређује високо образовање, почев од 10. септембра 2005. и завршена специјализација из онкологије, у складу са Правилником о специјализацијама  здравствених радника и здравствених сарадника;</w:t>
            </w:r>
          </w:p>
          <w:p w:rsidR="00E738FA" w:rsidRPr="00E1142A" w:rsidRDefault="00E738FA" w:rsidP="00E1142A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на основним студијама у трајању од најмање пет година по пропису који је уређивао високо образовање до 10. септембра 2005. године и завршена специјализација из одређених грана медицине, у складу са Правилником о специјализацијама  здравствених радника и здравствених сарадника.</w:t>
            </w:r>
          </w:p>
        </w:tc>
      </w:tr>
      <w:tr w:rsidR="00E738FA" w:rsidRPr="00E1142A" w:rsidTr="00E1142A">
        <w:tc>
          <w:tcPr>
            <w:tcW w:w="2318" w:type="dxa"/>
          </w:tcPr>
          <w:p w:rsidR="00E738FA" w:rsidRPr="00E1142A" w:rsidRDefault="00E738F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51" w:type="dxa"/>
          </w:tcPr>
          <w:p w:rsidR="00E738FA" w:rsidRPr="00E1142A" w:rsidRDefault="00E738FA" w:rsidP="00E1142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стручни испит; </w:t>
            </w:r>
          </w:p>
          <w:p w:rsidR="00E738FA" w:rsidRPr="00E1142A" w:rsidRDefault="00E738FA" w:rsidP="00E1142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лиценца; </w:t>
            </w:r>
          </w:p>
          <w:p w:rsidR="00E738FA" w:rsidRPr="00E1142A" w:rsidRDefault="00E738FA" w:rsidP="00E1142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специјалистички испит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из интерне медицине;</w:t>
            </w:r>
          </w:p>
          <w:p w:rsidR="00E738FA" w:rsidRPr="00E1142A" w:rsidRDefault="00E738FA" w:rsidP="00E1142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најмање четири године и шест месеци радног искуства у звању доктора медицине.</w:t>
            </w:r>
          </w:p>
        </w:tc>
      </w:tr>
      <w:tr w:rsidR="00E738FA" w:rsidRPr="00E1142A" w:rsidTr="00E1142A">
        <w:tc>
          <w:tcPr>
            <w:tcW w:w="2318" w:type="dxa"/>
          </w:tcPr>
          <w:p w:rsidR="00E738FA" w:rsidRPr="00E1142A" w:rsidRDefault="00E738F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851" w:type="dxa"/>
          </w:tcPr>
          <w:p w:rsidR="00E738FA" w:rsidRPr="00E1142A" w:rsidRDefault="00E738F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E738FA" w:rsidRDefault="00E738FA" w:rsidP="006629D0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1169" w:type="dxa"/>
        <w:tblInd w:w="-44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27"/>
        <w:gridCol w:w="8842"/>
      </w:tblGrid>
      <w:tr w:rsidR="00EA6A0C" w:rsidRPr="00E1142A" w:rsidTr="00E1142A">
        <w:trPr>
          <w:trHeight w:val="526"/>
        </w:trPr>
        <w:tc>
          <w:tcPr>
            <w:tcW w:w="2327" w:type="dxa"/>
          </w:tcPr>
          <w:p w:rsidR="00EA6A0C" w:rsidRPr="00E1142A" w:rsidRDefault="00EA6A0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</w:tc>
        <w:tc>
          <w:tcPr>
            <w:tcW w:w="8842" w:type="dxa"/>
          </w:tcPr>
          <w:p w:rsidR="00EA6A0C" w:rsidRPr="00E1142A" w:rsidRDefault="00EA6A0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  ДОКТОР МЕДИЦИНЕ</w:t>
            </w:r>
            <w:r w:rsidRPr="00E1142A">
              <w:rPr>
                <w:rFonts w:ascii="Times New Roman" w:hAnsi="Times New Roman"/>
                <w:b/>
                <w:bCs/>
                <w:sz w:val="20"/>
                <w:szCs w:val="20"/>
                <w:lang w:val="sr-Latn-CS"/>
              </w:rPr>
              <w:t xml:space="preserve"> </w:t>
            </w: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 ДНЕВНОЈ БОЛНИЦИ ЗА НЕФРОЛОГИЈУ СА ХЕМОДИЈАЛИЗОМ</w:t>
            </w:r>
          </w:p>
          <w:p w:rsidR="00EA6A0C" w:rsidRPr="00E1142A" w:rsidRDefault="00EA6A0C" w:rsidP="00E1142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EA6A0C" w:rsidRPr="00E1142A" w:rsidTr="00E1142A">
        <w:trPr>
          <w:trHeight w:val="526"/>
        </w:trPr>
        <w:tc>
          <w:tcPr>
            <w:tcW w:w="2327" w:type="dxa"/>
          </w:tcPr>
          <w:p w:rsidR="00EA6A0C" w:rsidRPr="00E1142A" w:rsidRDefault="00EA6A0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42" w:type="dxa"/>
          </w:tcPr>
          <w:p w:rsidR="00EA6A0C" w:rsidRPr="00E1142A" w:rsidRDefault="00EA6A0C" w:rsidP="00E1142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bCs/>
                <w:sz w:val="20"/>
                <w:szCs w:val="20"/>
              </w:rPr>
              <w:t>Z030800</w:t>
            </w:r>
          </w:p>
        </w:tc>
      </w:tr>
      <w:tr w:rsidR="00EA6A0C" w:rsidRPr="00E1142A" w:rsidTr="00E1142A">
        <w:trPr>
          <w:trHeight w:val="488"/>
        </w:trPr>
        <w:tc>
          <w:tcPr>
            <w:tcW w:w="2327" w:type="dxa"/>
          </w:tcPr>
          <w:p w:rsidR="00EA6A0C" w:rsidRPr="00E1142A" w:rsidRDefault="00EA6A0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A6A0C" w:rsidRPr="00E1142A" w:rsidRDefault="00EA6A0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A6A0C" w:rsidRPr="00E1142A" w:rsidRDefault="00EA6A0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A6A0C" w:rsidRPr="00E1142A" w:rsidRDefault="00EA6A0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A6A0C" w:rsidRPr="00E1142A" w:rsidRDefault="00EA6A0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A6A0C" w:rsidRPr="00E1142A" w:rsidRDefault="00EA6A0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A6A0C" w:rsidRPr="00E1142A" w:rsidRDefault="00EA6A0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842" w:type="dxa"/>
          </w:tcPr>
          <w:p w:rsidR="00EA6A0C" w:rsidRPr="00E1142A" w:rsidRDefault="00EA6A0C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посла:</w:t>
            </w:r>
          </w:p>
          <w:p w:rsidR="00EA6A0C" w:rsidRPr="00E1142A" w:rsidRDefault="00EA6A0C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-превенира, дијагностикује и лечи болести, повреде и друге </w:t>
            </w:r>
          </w:p>
          <w:p w:rsidR="00EA6A0C" w:rsidRPr="00E1142A" w:rsidRDefault="00EA6A0C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физичке и менталне поремећаје коришћењем одговарајућих метода и техника, кроз примену принципа и процедура савремене медицине, о чему води прописану медицинску документацију, односно обавља послове у оквиру своје стручне спреме под надзором доктора медицине, специјалисте или субспецијалисте; </w:t>
            </w:r>
          </w:p>
          <w:p w:rsidR="00EA6A0C" w:rsidRPr="00E1142A" w:rsidRDefault="00EA6A0C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спроводи здравствену заштиту становништва; </w:t>
            </w:r>
          </w:p>
          <w:p w:rsidR="00EA6A0C" w:rsidRPr="00E1142A" w:rsidRDefault="00EA6A0C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учествује у унапређењу квалитета здравствене заштите; </w:t>
            </w:r>
          </w:p>
          <w:p w:rsidR="00EA6A0C" w:rsidRPr="00E1142A" w:rsidRDefault="00EA6A0C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обавља консултације са другим здравственим радницима и здравственим сарадницима; </w:t>
            </w:r>
          </w:p>
          <w:p w:rsidR="00EA6A0C" w:rsidRPr="00E1142A" w:rsidRDefault="00EA6A0C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планира, надзире и евалуира спровођење здравствене заштите; </w:t>
            </w:r>
          </w:p>
          <w:p w:rsidR="00EA6A0C" w:rsidRPr="00E1142A" w:rsidRDefault="00EA6A0C" w:rsidP="00E1142A">
            <w:pPr>
              <w:pStyle w:val="Default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утврђује време и узрок смрти. </w:t>
            </w:r>
          </w:p>
          <w:p w:rsidR="00EA6A0C" w:rsidRPr="00E1142A" w:rsidRDefault="00EA6A0C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A6A0C" w:rsidRPr="00E1142A" w:rsidRDefault="00EA6A0C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За свој рад одговоран је начелнику службе/одељења или шефу одсека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EA6A0C" w:rsidRPr="00E1142A" w:rsidTr="00E1142A">
        <w:tc>
          <w:tcPr>
            <w:tcW w:w="2327" w:type="dxa"/>
          </w:tcPr>
          <w:p w:rsidR="00EA6A0C" w:rsidRPr="00E1142A" w:rsidRDefault="00EA6A0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A6A0C" w:rsidRPr="00E1142A" w:rsidRDefault="00EA6A0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 Стручна спрема образовање</w:t>
            </w:r>
          </w:p>
        </w:tc>
        <w:tc>
          <w:tcPr>
            <w:tcW w:w="8842" w:type="dxa"/>
          </w:tcPr>
          <w:p w:rsidR="00EA6A0C" w:rsidRPr="00E1142A" w:rsidRDefault="00EA6A0C" w:rsidP="00CE5537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Високо образовање: </w:t>
            </w:r>
          </w:p>
          <w:p w:rsidR="00EA6A0C" w:rsidRPr="00E1142A" w:rsidRDefault="00EA6A0C" w:rsidP="00CE5537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на интегрисаним академским студијама, по пропису који уређује високо образовање, почев од 10. септембра 2005. године; </w:t>
            </w:r>
          </w:p>
          <w:p w:rsidR="00EA6A0C" w:rsidRPr="00E1142A" w:rsidRDefault="00EA6A0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на основним студијама у трајању од најмање пет година, по пропису који је уређивао високо образовање до 10. септембра 2005. године. </w:t>
            </w:r>
          </w:p>
        </w:tc>
      </w:tr>
      <w:tr w:rsidR="00EA6A0C" w:rsidRPr="00E1142A" w:rsidTr="00E1142A">
        <w:tc>
          <w:tcPr>
            <w:tcW w:w="2327" w:type="dxa"/>
          </w:tcPr>
          <w:p w:rsidR="00EA6A0C" w:rsidRPr="00E1142A" w:rsidRDefault="00EA6A0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42" w:type="dxa"/>
          </w:tcPr>
          <w:p w:rsidR="00EA6A0C" w:rsidRPr="00E1142A" w:rsidRDefault="00EA6A0C" w:rsidP="00CE5537">
            <w:pPr>
              <w:pStyle w:val="Default"/>
              <w:rPr>
                <w:sz w:val="20"/>
                <w:szCs w:val="20"/>
              </w:rPr>
            </w:pPr>
            <w:r>
              <w:t>-</w:t>
            </w:r>
            <w:r w:rsidRPr="00E1142A">
              <w:rPr>
                <w:sz w:val="20"/>
                <w:szCs w:val="20"/>
              </w:rPr>
              <w:t xml:space="preserve">стручни испит; </w:t>
            </w:r>
          </w:p>
          <w:p w:rsidR="00EA6A0C" w:rsidRPr="00E1142A" w:rsidRDefault="00EA6A0C" w:rsidP="00CE5537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лиценца; </w:t>
            </w:r>
          </w:p>
          <w:p w:rsidR="00EA6A0C" w:rsidRPr="00E1142A" w:rsidRDefault="00EA6A0C" w:rsidP="00CE5537">
            <w:pPr>
              <w:pStyle w:val="Default"/>
              <w:rPr>
                <w:sz w:val="23"/>
                <w:szCs w:val="23"/>
              </w:rPr>
            </w:pPr>
            <w:r w:rsidRPr="00E1142A">
              <w:rPr>
                <w:sz w:val="20"/>
                <w:szCs w:val="20"/>
              </w:rPr>
              <w:t>– најмање шест месеци радног искуства у звању доктора медицине.</w:t>
            </w:r>
            <w:r w:rsidRPr="00E1142A">
              <w:rPr>
                <w:sz w:val="23"/>
                <w:szCs w:val="23"/>
              </w:rPr>
              <w:t xml:space="preserve"> </w:t>
            </w:r>
          </w:p>
        </w:tc>
      </w:tr>
      <w:tr w:rsidR="00EA6A0C" w:rsidRPr="00E1142A" w:rsidTr="00E1142A">
        <w:tc>
          <w:tcPr>
            <w:tcW w:w="2327" w:type="dxa"/>
          </w:tcPr>
          <w:p w:rsidR="00EA6A0C" w:rsidRPr="00E1142A" w:rsidRDefault="00EA6A0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842" w:type="dxa"/>
          </w:tcPr>
          <w:p w:rsidR="00EA6A0C" w:rsidRPr="00E1142A" w:rsidRDefault="00EA6A0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</w:tbl>
    <w:p w:rsidR="00EA6A0C" w:rsidRPr="006B73C6" w:rsidRDefault="00EA6A0C" w:rsidP="006629D0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1196" w:type="dxa"/>
        <w:tblInd w:w="-4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9"/>
        <w:gridCol w:w="8527"/>
      </w:tblGrid>
      <w:tr w:rsidR="006629D0" w:rsidRPr="00E1142A" w:rsidTr="00B4413C">
        <w:trPr>
          <w:trHeight w:val="526"/>
        </w:trPr>
        <w:tc>
          <w:tcPr>
            <w:tcW w:w="2669" w:type="dxa"/>
          </w:tcPr>
          <w:p w:rsidR="006629D0" w:rsidRPr="007F43B7" w:rsidRDefault="006629D0" w:rsidP="00B44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6629D0" w:rsidRPr="007F43B7" w:rsidRDefault="006629D0" w:rsidP="00B44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27" w:type="dxa"/>
          </w:tcPr>
          <w:p w:rsidR="006629D0" w:rsidRDefault="006629D0" w:rsidP="00B44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629D0" w:rsidRDefault="00EA6A0C" w:rsidP="00B44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МЕДИЦИНСКА СЕСТРА-ТЕХНИЧАР У ДНЕВНОЈ БОЛНИЦИ ЗА НЕФРОЛОГИЈУ СА ХЕМОДИЈАЛИЗОМ</w:t>
            </w:r>
          </w:p>
          <w:p w:rsidR="00EA6A0C" w:rsidRPr="000E7C81" w:rsidRDefault="00EA6A0C" w:rsidP="00B44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-Главни медицински техничар-</w:t>
            </w:r>
          </w:p>
        </w:tc>
      </w:tr>
      <w:tr w:rsidR="006629D0" w:rsidRPr="00E1142A" w:rsidTr="00B4413C">
        <w:trPr>
          <w:trHeight w:val="526"/>
        </w:trPr>
        <w:tc>
          <w:tcPr>
            <w:tcW w:w="2669" w:type="dxa"/>
          </w:tcPr>
          <w:p w:rsidR="006629D0" w:rsidRPr="006B73C6" w:rsidRDefault="006629D0" w:rsidP="00B44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527" w:type="dxa"/>
            <w:vAlign w:val="center"/>
          </w:tcPr>
          <w:p w:rsidR="006629D0" w:rsidRPr="00E738FA" w:rsidRDefault="00E738FA" w:rsidP="00B4413C">
            <w:pPr>
              <w:spacing w:after="0" w:line="274" w:lineRule="atLeas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E738F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Z032403</w:t>
            </w:r>
          </w:p>
        </w:tc>
      </w:tr>
      <w:tr w:rsidR="006629D0" w:rsidRPr="00E1142A" w:rsidTr="00B4413C">
        <w:trPr>
          <w:trHeight w:val="488"/>
        </w:trPr>
        <w:tc>
          <w:tcPr>
            <w:tcW w:w="2669" w:type="dxa"/>
          </w:tcPr>
          <w:p w:rsidR="006629D0" w:rsidRPr="00FA5296" w:rsidRDefault="006629D0" w:rsidP="00B44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629D0" w:rsidRPr="007F43B7" w:rsidRDefault="006629D0" w:rsidP="00B44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6629D0" w:rsidRPr="007F43B7" w:rsidRDefault="006629D0" w:rsidP="00B44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8527" w:type="dxa"/>
          </w:tcPr>
          <w:p w:rsidR="006629D0" w:rsidRPr="00E1142A" w:rsidRDefault="006629D0" w:rsidP="00B44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629D0" w:rsidRPr="00E1142A" w:rsidRDefault="006629D0" w:rsidP="00B44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6629D0" w:rsidRPr="00E1142A" w:rsidRDefault="006629D0" w:rsidP="00B44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629D0" w:rsidRPr="00E1142A" w:rsidRDefault="006629D0" w:rsidP="00B441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Организује и координира рад медицинских сестара/ техничара; организује и контролише негу болесника; контролише рационалност, благовременост и начин примене терапије и стерилизације; врши требовање лекова, санитетског материјала и другог материјала потребног за рад службе; организује </w:t>
            </w:r>
            <w:r w:rsidR="00E738FA" w:rsidRPr="00E1142A">
              <w:rPr>
                <w:rFonts w:ascii="Times New Roman" w:hAnsi="Times New Roman"/>
                <w:sz w:val="20"/>
                <w:szCs w:val="20"/>
              </w:rPr>
              <w:t>И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контролише спровођење личне И опште хигијене пацијената; стара се о требовању хране, правилној исхрани пацијенара И контролише поделу хране; води дневну евиденцију о доласку запослених на посао и дневну евиденцију о прековременом раду запослених; координира рад са начелником службе, главном сестром болнице и главним сестрама других служби и одељења; преноси искуства на младје сестре и уводи у рад приправнике и новопримљене сестре; 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ради на свом стручном усавршавању;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ради на здравственом васпитању и подизању здравствене културе становништва, 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да користе прописана средства и опрему за личну заштиту на раду и да са њима пажљиво рукују; 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уредност, тачност и за квалитет послова из делокруга свога рада;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дговоран је за правилно и уредно вођење и чување медицинске документације; стара се о уредном вођењу администартивних послова, као и послова финансијске природе ( наплата трошкова у лечењу, депоновање вредности од пацијената ).</w:t>
            </w:r>
          </w:p>
          <w:p w:rsidR="006629D0" w:rsidRPr="00E1142A" w:rsidRDefault="006629D0" w:rsidP="00B44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Планира и пружа услуге процеса здравствене неге и подршке пацијентима у складу са праксом и стандардима савремене здравствене неге, о чему води прописану медицинску документацију; обавља сложене медицинске мере код болесника у поступку неге,  терапије, дијагностике и рехабилитације; примењује прописану терапију и контролише узимање лекова; врши припрему болесника и асистира лекару при интервенцијама; учествује у пријему болесника, визити, посматра пацијента и обавештава лекара о стању пацијента; прати опште стање пацијента, мери и евидентира виталне функције и друге показатеље; припрема простор, медицинску опрему, инструменте и материјал за рад;спроводи мере за спречавање интрахоспиталних инфекција; одлаже и уклања медицински отпад на прописани начин; прикупља, врши јутарњи обилазак свих </w:t>
            </w:r>
            <w:r w:rsidR="00425929" w:rsidRPr="00E1142A">
              <w:rPr>
                <w:rFonts w:ascii="Times New Roman" w:hAnsi="Times New Roman"/>
                <w:sz w:val="20"/>
                <w:szCs w:val="20"/>
              </w:rPr>
              <w:t>просторија службе и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стара се о хигијенско-техничкој исправности просторија службе; води бригу о исправности медицинске опреме на одељењу и стара се о стерилности инструмената; 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о спровођењу кућног реда; уноси податке у здравствени информациони систем;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уредно води књигу примопредаје и исту потписује приликом примопредаје; придржава се мера заштите на раду.</w:t>
            </w:r>
          </w:p>
          <w:p w:rsidR="006629D0" w:rsidRPr="00E1142A" w:rsidRDefault="006629D0" w:rsidP="00B44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-планира и пружа услуге здравствене неге и подршке пацијентима, у складу са праксом и стандардима савремене здравствене неге, о чему води прописану медицинску документацију; - обавља медицинске мере код болесника у поступку неге, терапије, дијагностике и рехабилитације; - примењује прописану терапију и контролише узимање лекова; - врши припрему болесника и асистира лекару при интервенијама; - учествује у пријему болесника, визити, посматра пацијента и обавештава лекара о стању пацијента; - прати опште стање пацијента, мери и евидентира виталне функције и др. показатеље; - припрема простор, медицинску опрему, инструменте и материјал за рад; - спроводи мере за спречавање интрахоспиталних инфекција; - учествује у набавци потребног материјала; - одлаже и уклања медицинских отпадна прописани начин; - обавља послове из области јавног здравља (здравствено васпитање, врши вакцинацију према епидемиолошким индикацијама, врши унос података у области здравствене статистике, води евиденције, узима лабораторијски материјал);</w:t>
            </w:r>
          </w:p>
          <w:p w:rsidR="006629D0" w:rsidRPr="00E1142A" w:rsidRDefault="006629D0" w:rsidP="00B44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629D0" w:rsidRPr="00E1142A" w:rsidRDefault="006629D0" w:rsidP="00B44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6629D0" w:rsidRPr="007F43B7" w:rsidRDefault="006629D0" w:rsidP="00B4413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7F43B7">
              <w:rPr>
                <w:rFonts w:ascii="Times New Roman" w:hAnsi="Times New Roman"/>
                <w:sz w:val="20"/>
                <w:szCs w:val="20"/>
              </w:rPr>
              <w:t>За свој рад одговоран је начелнику службе и главној сестри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43B7">
              <w:rPr>
                <w:rFonts w:ascii="Times New Roman" w:hAnsi="Times New Roman"/>
                <w:sz w:val="20"/>
                <w:szCs w:val="20"/>
              </w:rPr>
              <w:t>ОЈ ОПште болнице Врање и главном сестри ЗЦ Врање.</w:t>
            </w:r>
          </w:p>
          <w:p w:rsidR="006629D0" w:rsidRPr="007F43B7" w:rsidRDefault="006629D0" w:rsidP="00B4413C">
            <w:pPr>
              <w:pStyle w:val="NoSpacing"/>
              <w:ind w:left="72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629D0" w:rsidRPr="00E1142A" w:rsidTr="00B4413C">
        <w:tc>
          <w:tcPr>
            <w:tcW w:w="2669" w:type="dxa"/>
          </w:tcPr>
          <w:p w:rsidR="006629D0" w:rsidRPr="007F43B7" w:rsidRDefault="006629D0" w:rsidP="00B44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527" w:type="dxa"/>
          </w:tcPr>
          <w:p w:rsidR="006629D0" w:rsidRPr="00E1142A" w:rsidRDefault="006629D0" w:rsidP="00B4413C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средње образовање медицинске струке</w:t>
            </w:r>
          </w:p>
          <w:p w:rsidR="006629D0" w:rsidRPr="007F43B7" w:rsidRDefault="006629D0" w:rsidP="00B4413C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629D0" w:rsidRPr="00E1142A" w:rsidTr="00B4413C">
        <w:tc>
          <w:tcPr>
            <w:tcW w:w="2669" w:type="dxa"/>
          </w:tcPr>
          <w:p w:rsidR="006629D0" w:rsidRPr="00FA5296" w:rsidRDefault="006629D0" w:rsidP="00B44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A529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527" w:type="dxa"/>
          </w:tcPr>
          <w:p w:rsidR="006629D0" w:rsidRPr="00E1142A" w:rsidRDefault="006629D0" w:rsidP="00B4413C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6629D0" w:rsidRPr="00E1142A" w:rsidRDefault="006629D0" w:rsidP="00B4413C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- лиценца;</w:t>
            </w:r>
          </w:p>
          <w:p w:rsidR="006629D0" w:rsidRPr="00E1142A" w:rsidRDefault="006629D0" w:rsidP="00B4413C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- најмање шест месеци радног искуства у наведеном звању</w:t>
            </w:r>
            <w:r w:rsidRPr="00E1142A">
              <w:t>.</w:t>
            </w:r>
          </w:p>
        </w:tc>
      </w:tr>
      <w:tr w:rsidR="006629D0" w:rsidRPr="00E1142A" w:rsidTr="00B4413C">
        <w:tc>
          <w:tcPr>
            <w:tcW w:w="2669" w:type="dxa"/>
          </w:tcPr>
          <w:p w:rsidR="006629D0" w:rsidRPr="007F43B7" w:rsidRDefault="006629D0" w:rsidP="00B44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Број  извршилаца</w:t>
            </w:r>
          </w:p>
        </w:tc>
        <w:tc>
          <w:tcPr>
            <w:tcW w:w="8527" w:type="dxa"/>
          </w:tcPr>
          <w:p w:rsidR="006629D0" w:rsidRPr="007F43B7" w:rsidRDefault="006629D0" w:rsidP="00B44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E738FA" w:rsidRDefault="00E738FA" w:rsidP="006629D0">
      <w:pPr>
        <w:spacing w:after="0" w:line="240" w:lineRule="auto"/>
        <w:rPr>
          <w:b/>
          <w:sz w:val="24"/>
          <w:u w:val="single"/>
        </w:rPr>
      </w:pPr>
    </w:p>
    <w:tbl>
      <w:tblPr>
        <w:tblW w:w="11178" w:type="dxa"/>
        <w:tblInd w:w="-4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9"/>
        <w:gridCol w:w="8509"/>
      </w:tblGrid>
      <w:tr w:rsidR="00E738FA" w:rsidRPr="00E1142A" w:rsidTr="00B4413C">
        <w:trPr>
          <w:trHeight w:val="526"/>
        </w:trPr>
        <w:tc>
          <w:tcPr>
            <w:tcW w:w="2669" w:type="dxa"/>
          </w:tcPr>
          <w:p w:rsidR="00E738FA" w:rsidRPr="000D1357" w:rsidRDefault="00E738FA" w:rsidP="00B4413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Назив радног места</w:t>
            </w:r>
          </w:p>
          <w:p w:rsidR="00E738FA" w:rsidRPr="000D1357" w:rsidRDefault="00E738FA" w:rsidP="00B4413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09" w:type="dxa"/>
          </w:tcPr>
          <w:p w:rsidR="00E738FA" w:rsidRPr="000E7C81" w:rsidRDefault="00E738FA" w:rsidP="00B4413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738FA" w:rsidRPr="00FA5296" w:rsidRDefault="00E738FA" w:rsidP="00B44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 ВИША МЕДИЦИНСКА СЕСТРА-ТЕХНИЧАР У ДНЕВНОЈ БОЛНИЦИ ЗА НЕФРОЛОГИЈУ СА ХЕМОДИЈАЛИЗОМ</w:t>
            </w:r>
          </w:p>
          <w:p w:rsidR="00E738FA" w:rsidRPr="000D1357" w:rsidRDefault="00E738FA" w:rsidP="00B441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738FA" w:rsidRPr="00E1142A" w:rsidTr="00B4413C">
        <w:trPr>
          <w:trHeight w:val="526"/>
        </w:trPr>
        <w:tc>
          <w:tcPr>
            <w:tcW w:w="2669" w:type="dxa"/>
          </w:tcPr>
          <w:p w:rsidR="00E738FA" w:rsidRPr="005579AC" w:rsidRDefault="00E738FA" w:rsidP="00B4413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Шифра радног места</w:t>
            </w:r>
          </w:p>
        </w:tc>
        <w:tc>
          <w:tcPr>
            <w:tcW w:w="8509" w:type="dxa"/>
            <w:vAlign w:val="center"/>
          </w:tcPr>
          <w:p w:rsidR="00E738FA" w:rsidRPr="00E738FA" w:rsidRDefault="00E738FA" w:rsidP="00B4413C">
            <w:pPr>
              <w:spacing w:after="0" w:line="274" w:lineRule="atLeas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E738FA"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</w:rPr>
              <w:t>Z031303</w:t>
            </w:r>
          </w:p>
        </w:tc>
      </w:tr>
      <w:tr w:rsidR="00E738FA" w:rsidRPr="00E1142A" w:rsidTr="00B4413C">
        <w:trPr>
          <w:trHeight w:val="488"/>
        </w:trPr>
        <w:tc>
          <w:tcPr>
            <w:tcW w:w="2669" w:type="dxa"/>
          </w:tcPr>
          <w:p w:rsidR="00E738FA" w:rsidRPr="000D1357" w:rsidRDefault="00E738FA" w:rsidP="00B4413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738FA" w:rsidRPr="000D1357" w:rsidRDefault="00E738FA" w:rsidP="00B4413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Општи типични</w:t>
            </w:r>
          </w:p>
          <w:p w:rsidR="00E738FA" w:rsidRPr="000D1357" w:rsidRDefault="00E738FA" w:rsidP="00B4413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опис посла</w:t>
            </w:r>
          </w:p>
        </w:tc>
        <w:tc>
          <w:tcPr>
            <w:tcW w:w="8509" w:type="dxa"/>
          </w:tcPr>
          <w:p w:rsidR="00E738FA" w:rsidRPr="00E1142A" w:rsidRDefault="00E738FA" w:rsidP="00B44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E738FA" w:rsidRPr="00E1142A" w:rsidRDefault="00E738FA" w:rsidP="00B44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738FA" w:rsidRPr="00E1142A" w:rsidRDefault="00E738FA" w:rsidP="00B44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-планира и пружа услуге процеса здравствене неге и подршке пацијентима, у складуса праксом и стандардимa савремене здравствене неге, о чему води прописану медицинску документацију; - обавља сложене медицинске мере код болесника у поступку неге, терапије, дијагностике и рехабилитације; </w:t>
            </w:r>
          </w:p>
          <w:p w:rsidR="00E738FA" w:rsidRPr="00E1142A" w:rsidRDefault="00E738FA" w:rsidP="00B44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 примењује прописану терапију и контролише узимање лекова;</w:t>
            </w:r>
          </w:p>
          <w:p w:rsidR="00E738FA" w:rsidRPr="00E1142A" w:rsidRDefault="00E738FA" w:rsidP="00B44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- врши припрему болесника и асистира лекару при интервенцијама које захтевају већу стручност и вештину; </w:t>
            </w:r>
          </w:p>
          <w:p w:rsidR="00E738FA" w:rsidRPr="00E1142A" w:rsidRDefault="00E738FA" w:rsidP="00B44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- учествује у пријему болесника, визити, посматра пацијента и обавештава лекара о стању пацијента; </w:t>
            </w:r>
          </w:p>
          <w:p w:rsidR="00E738FA" w:rsidRPr="00E1142A" w:rsidRDefault="00E738FA" w:rsidP="00B44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 прати опште стање пацијента, мери и евидентира виталне функције и друге показатеље;</w:t>
            </w:r>
          </w:p>
          <w:p w:rsidR="00E738FA" w:rsidRPr="00E1142A" w:rsidRDefault="00E738FA" w:rsidP="00B44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- припрема простор, медицинску опрему, инструменте и материјал за рад;</w:t>
            </w:r>
          </w:p>
          <w:p w:rsidR="00E738FA" w:rsidRPr="00E1142A" w:rsidRDefault="00E738FA" w:rsidP="00B44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- спроводи мере за спречавање интрахоспиталних инфекција; </w:t>
            </w:r>
          </w:p>
          <w:p w:rsidR="00E738FA" w:rsidRPr="00E1142A" w:rsidRDefault="00E738FA" w:rsidP="00B44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 учествује у набавци потребног материјала;</w:t>
            </w:r>
          </w:p>
          <w:p w:rsidR="00E738FA" w:rsidRPr="00E1142A" w:rsidRDefault="00E738FA" w:rsidP="00B44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- нaдглeдa спрoвoђeњe прoцeсa здрaвствeнe нeгe, учeствуje у eвaлуирaњу прoцeсa и нa oснoву тoгa рaзмaтрa нaрeднe кoрaкe у спрoвoђeњу истoг;</w:t>
            </w:r>
          </w:p>
          <w:p w:rsidR="00E738FA" w:rsidRPr="00E1142A" w:rsidRDefault="00E738FA" w:rsidP="00B44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- одлаже и уклања медицинских отпад на прописани начин; </w:t>
            </w:r>
          </w:p>
          <w:p w:rsidR="00E738FA" w:rsidRPr="00E1142A" w:rsidRDefault="00E738FA" w:rsidP="00B44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 прикупља, контролише и врши унос здравствено - статистичких извештаја; прати и врши унос показатеља квалитета здравствене заштите; учествује у</w:t>
            </w:r>
          </w:p>
          <w:p w:rsidR="00E738FA" w:rsidRPr="00E1142A" w:rsidRDefault="00E738FA" w:rsidP="00E738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38FA" w:rsidRPr="00E1142A" w:rsidTr="00B4413C">
        <w:tc>
          <w:tcPr>
            <w:tcW w:w="2669" w:type="dxa"/>
          </w:tcPr>
          <w:p w:rsidR="00E738FA" w:rsidRPr="000D1357" w:rsidRDefault="00E738FA" w:rsidP="00B4413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Стручна спрема образовање</w:t>
            </w:r>
          </w:p>
        </w:tc>
        <w:tc>
          <w:tcPr>
            <w:tcW w:w="8509" w:type="dxa"/>
          </w:tcPr>
          <w:p w:rsidR="00E738FA" w:rsidRPr="00E1142A" w:rsidRDefault="00E738FA" w:rsidP="00E738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Високо образовање: </w:t>
            </w:r>
          </w:p>
          <w:p w:rsidR="00E738FA" w:rsidRPr="00E1142A" w:rsidRDefault="00E738FA" w:rsidP="00E738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- на студијама првог степена (основне струковне / академске студије) по пропису који уређује високо образовање, почев од 10. септембра 2005. године; </w:t>
            </w:r>
          </w:p>
          <w:p w:rsidR="00E738FA" w:rsidRPr="00E1142A" w:rsidRDefault="00E738FA" w:rsidP="00E738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 на основним студијама у трајању од најмање две године, по пропису који је уређивао високо образовање до 10. септембра 2005. године.</w:t>
            </w:r>
          </w:p>
        </w:tc>
      </w:tr>
      <w:tr w:rsidR="00E738FA" w:rsidRPr="00E1142A" w:rsidTr="00B4413C">
        <w:tc>
          <w:tcPr>
            <w:tcW w:w="2669" w:type="dxa"/>
          </w:tcPr>
          <w:p w:rsidR="00E738FA" w:rsidRPr="00FA5296" w:rsidRDefault="00E738FA" w:rsidP="00B4413C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FA5296">
              <w:rPr>
                <w:rFonts w:ascii="Times New Roman" w:hAnsi="Times New Roman"/>
                <w:b/>
                <w:lang w:val="ru-RU"/>
              </w:rPr>
              <w:t>Додатна знања и испити/радно искуство</w:t>
            </w:r>
          </w:p>
        </w:tc>
        <w:tc>
          <w:tcPr>
            <w:tcW w:w="8509" w:type="dxa"/>
          </w:tcPr>
          <w:p w:rsidR="00E738FA" w:rsidRPr="00E1142A" w:rsidRDefault="00E738FA" w:rsidP="00E738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стручни испит; </w:t>
            </w:r>
          </w:p>
          <w:p w:rsidR="00E738FA" w:rsidRPr="00E1142A" w:rsidRDefault="00E738FA" w:rsidP="00E738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 лиценца;</w:t>
            </w:r>
          </w:p>
          <w:p w:rsidR="00E738FA" w:rsidRPr="00E1142A" w:rsidRDefault="00E738FA" w:rsidP="00E738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- најмање шест месеци радног искуства у наведеном звању.</w:t>
            </w:r>
          </w:p>
        </w:tc>
      </w:tr>
      <w:tr w:rsidR="00E738FA" w:rsidRPr="00E1142A" w:rsidTr="00B4413C">
        <w:tc>
          <w:tcPr>
            <w:tcW w:w="2669" w:type="dxa"/>
          </w:tcPr>
          <w:p w:rsidR="00E738FA" w:rsidRPr="000D1357" w:rsidRDefault="00E738FA" w:rsidP="00B4413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Број  извршилаца</w:t>
            </w:r>
          </w:p>
        </w:tc>
        <w:tc>
          <w:tcPr>
            <w:tcW w:w="8509" w:type="dxa"/>
          </w:tcPr>
          <w:p w:rsidR="00E738FA" w:rsidRPr="00B3401E" w:rsidRDefault="00E738FA" w:rsidP="00B4413C">
            <w:pPr>
              <w:spacing w:after="0" w:line="240" w:lineRule="auto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2</w:t>
            </w:r>
          </w:p>
        </w:tc>
      </w:tr>
    </w:tbl>
    <w:p w:rsidR="00E738FA" w:rsidRPr="00E738FA" w:rsidRDefault="00E738FA" w:rsidP="006629D0">
      <w:pPr>
        <w:spacing w:after="0" w:line="240" w:lineRule="auto"/>
        <w:rPr>
          <w:b/>
          <w:sz w:val="24"/>
          <w:u w:val="single"/>
        </w:rPr>
      </w:pPr>
    </w:p>
    <w:tbl>
      <w:tblPr>
        <w:tblW w:w="11178" w:type="dxa"/>
        <w:tblInd w:w="-4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9"/>
        <w:gridCol w:w="8509"/>
      </w:tblGrid>
      <w:tr w:rsidR="006629D0" w:rsidRPr="00E1142A" w:rsidTr="00B4413C">
        <w:trPr>
          <w:trHeight w:val="526"/>
        </w:trPr>
        <w:tc>
          <w:tcPr>
            <w:tcW w:w="2669" w:type="dxa"/>
          </w:tcPr>
          <w:p w:rsidR="006629D0" w:rsidRPr="000D1357" w:rsidRDefault="006629D0" w:rsidP="00B4413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Назив радног места</w:t>
            </w:r>
          </w:p>
          <w:p w:rsidR="006629D0" w:rsidRPr="000D1357" w:rsidRDefault="006629D0" w:rsidP="00B4413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09" w:type="dxa"/>
          </w:tcPr>
          <w:p w:rsidR="006629D0" w:rsidRPr="000E7C81" w:rsidRDefault="006629D0" w:rsidP="00B4413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6629D0" w:rsidRPr="000D1357" w:rsidRDefault="00E738FA" w:rsidP="00B441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МЕДИЦИНСКА СЕСТРА-ТЕХНИЧАР У ДНЕВНОЈ БОЛНИЦИ ЗА НЕФРОЛОГИЈУ СА ХЕМОДИЈАЛИЗОМ</w:t>
            </w:r>
          </w:p>
        </w:tc>
      </w:tr>
      <w:tr w:rsidR="00E738FA" w:rsidRPr="00E1142A" w:rsidTr="00B4413C">
        <w:trPr>
          <w:trHeight w:val="526"/>
        </w:trPr>
        <w:tc>
          <w:tcPr>
            <w:tcW w:w="2669" w:type="dxa"/>
          </w:tcPr>
          <w:p w:rsidR="00E738FA" w:rsidRPr="005579AC" w:rsidRDefault="00E738FA" w:rsidP="00B4413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Шифра радног места</w:t>
            </w:r>
          </w:p>
        </w:tc>
        <w:tc>
          <w:tcPr>
            <w:tcW w:w="8509" w:type="dxa"/>
            <w:vAlign w:val="center"/>
          </w:tcPr>
          <w:p w:rsidR="00E738FA" w:rsidRPr="00E738FA" w:rsidRDefault="00E738FA" w:rsidP="00B4413C">
            <w:pPr>
              <w:spacing w:after="0" w:line="274" w:lineRule="atLeas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E738F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Z032403</w:t>
            </w:r>
          </w:p>
        </w:tc>
      </w:tr>
      <w:tr w:rsidR="00E738FA" w:rsidRPr="00E1142A" w:rsidTr="00B4413C">
        <w:trPr>
          <w:trHeight w:val="488"/>
        </w:trPr>
        <w:tc>
          <w:tcPr>
            <w:tcW w:w="2669" w:type="dxa"/>
          </w:tcPr>
          <w:p w:rsidR="00E738FA" w:rsidRPr="000D1357" w:rsidRDefault="00E738FA" w:rsidP="00B4413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738FA" w:rsidRPr="000D1357" w:rsidRDefault="00E738FA" w:rsidP="00B4413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Општи типични</w:t>
            </w:r>
          </w:p>
          <w:p w:rsidR="00E738FA" w:rsidRPr="000D1357" w:rsidRDefault="00E738FA" w:rsidP="00B4413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опис посла</w:t>
            </w:r>
          </w:p>
        </w:tc>
        <w:tc>
          <w:tcPr>
            <w:tcW w:w="8509" w:type="dxa"/>
          </w:tcPr>
          <w:p w:rsidR="00E738FA" w:rsidRPr="00E1142A" w:rsidRDefault="00E738FA" w:rsidP="00B44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E738FA" w:rsidRPr="00E1142A" w:rsidRDefault="00E738FA" w:rsidP="00B44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738FA" w:rsidRPr="00E1142A" w:rsidRDefault="00E738FA" w:rsidP="00B44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Планира и пружа услуге процеса здравствене неге и подршке пацијентима у складу са праксом и стандардима савремене здравствене неге, о чему води прописану медицинску документацију;обавља сложене медицинске мере код болесника у поступку неге,  терапије, дијагностике и рехабилитације;примењује прописану терапију и контролише узимање лекова;врши припрему болесника и асистира лекару при интервенцијама; учествује у пријему болесника, посматра пацијента и обавештава лекара о стању пацијента; прати опште стање пацијента, мери и евидентира виталне функције и друге показатеље; припрема простор, медицинску опрему, инструменте и материјал за рад;спроводи мере за спречавање интрахоспиталних инфекција; учествује у набавци потребног материјала; надгледа спровођење процеса здравствене неге; одлаже и уклања медицински отпад на прописани начин;  стара се о хигијенско-техничкој исправности просторија службе, води бригу о исправности медицинске опреме на одељењу и стара се о стерилности инструмената; 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о спровођењу кућног реда;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бавља послове у амбуланти, врши заказаивање амбулантних и дијагностичких прегледа, уноси податке у здравствени информациони систем; води протокол лекара, амбулантни протокол и сл;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арађује  и координира са другим здравственим радницима,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преноси искуства на младје сестре и уводи у рад приправнике и новопримљене сестре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; ради на свом стручном усавршавању;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ради на здравственом васпитању и подизању здравствене културе становништва, ради на унапредјењу и афирмацији одељења и запослених;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средства са којима рукује, за уредност, тачност и за квалитет послова из делокруга свога рада;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правилно и уредно вођење медицинске документације;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бавља административне послове;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придржава се мера заштите на раду, а посебно мера заштите при руковању са цитостатицима</w:t>
            </w:r>
          </w:p>
          <w:p w:rsidR="00E738FA" w:rsidRPr="00E1142A" w:rsidRDefault="00E738FA" w:rsidP="00B44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E738FA" w:rsidRPr="00E1142A" w:rsidRDefault="00E738FA" w:rsidP="00B44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38FA" w:rsidRPr="00E1142A" w:rsidTr="00B4413C">
        <w:tc>
          <w:tcPr>
            <w:tcW w:w="2669" w:type="dxa"/>
          </w:tcPr>
          <w:p w:rsidR="00E738FA" w:rsidRPr="000D1357" w:rsidRDefault="00E738FA" w:rsidP="00B4413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Стручна спрема образовање</w:t>
            </w:r>
          </w:p>
        </w:tc>
        <w:tc>
          <w:tcPr>
            <w:tcW w:w="8509" w:type="dxa"/>
          </w:tcPr>
          <w:p w:rsidR="00E738FA" w:rsidRPr="00E1142A" w:rsidRDefault="00E738FA" w:rsidP="00B44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Стручна спрема / образовање</w:t>
            </w:r>
          </w:p>
          <w:p w:rsidR="00E738FA" w:rsidRPr="00E1142A" w:rsidRDefault="00E738FA" w:rsidP="00B4413C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средње образовање медицинске струке</w:t>
            </w:r>
          </w:p>
        </w:tc>
      </w:tr>
      <w:tr w:rsidR="00E738FA" w:rsidRPr="00E1142A" w:rsidTr="00B4413C">
        <w:tc>
          <w:tcPr>
            <w:tcW w:w="2669" w:type="dxa"/>
          </w:tcPr>
          <w:p w:rsidR="00E738FA" w:rsidRPr="00FA5296" w:rsidRDefault="00E738FA" w:rsidP="00B4413C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FA5296">
              <w:rPr>
                <w:rFonts w:ascii="Times New Roman" w:hAnsi="Times New Roman"/>
                <w:b/>
                <w:lang w:val="ru-RU"/>
              </w:rPr>
              <w:t>Додатна знања и испити/радно искуство</w:t>
            </w:r>
          </w:p>
        </w:tc>
        <w:tc>
          <w:tcPr>
            <w:tcW w:w="8509" w:type="dxa"/>
          </w:tcPr>
          <w:p w:rsidR="00E738FA" w:rsidRPr="00E1142A" w:rsidRDefault="00E738FA" w:rsidP="00B44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Додатна зања/ испити/ радно искуство</w:t>
            </w:r>
          </w:p>
          <w:p w:rsidR="00E738FA" w:rsidRPr="004153A1" w:rsidRDefault="00E738FA" w:rsidP="00B4413C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</w:rPr>
            </w:pPr>
            <w:r w:rsidRPr="004153A1">
              <w:rPr>
                <w:rFonts w:ascii="Times New Roman" w:hAnsi="Times New Roman"/>
              </w:rPr>
              <w:t>стручни испит;</w:t>
            </w:r>
          </w:p>
          <w:p w:rsidR="00E738FA" w:rsidRPr="00E1142A" w:rsidRDefault="00E738FA" w:rsidP="00B4413C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53A1">
              <w:rPr>
                <w:rFonts w:ascii="Times New Roman" w:hAnsi="Times New Roman"/>
              </w:rPr>
              <w:t>лиценца;</w:t>
            </w:r>
            <w:r w:rsidR="004153A1" w:rsidRPr="004153A1">
              <w:rPr>
                <w:rFonts w:ascii="Times New Roman" w:hAnsi="Times New Roman"/>
                <w:lang w:val="ru-RU"/>
              </w:rPr>
              <w:t xml:space="preserve"> најмање 6 месеци радног искуства у наведеном звању</w:t>
            </w:r>
          </w:p>
        </w:tc>
      </w:tr>
      <w:tr w:rsidR="00E738FA" w:rsidRPr="00E1142A" w:rsidTr="00B4413C">
        <w:tc>
          <w:tcPr>
            <w:tcW w:w="2669" w:type="dxa"/>
          </w:tcPr>
          <w:p w:rsidR="00E738FA" w:rsidRPr="000D1357" w:rsidRDefault="00E738FA" w:rsidP="00B4413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Број  извршилаца</w:t>
            </w:r>
          </w:p>
        </w:tc>
        <w:tc>
          <w:tcPr>
            <w:tcW w:w="8509" w:type="dxa"/>
          </w:tcPr>
          <w:p w:rsidR="00E738FA" w:rsidRPr="00B3401E" w:rsidRDefault="00E738FA" w:rsidP="00B4413C">
            <w:pPr>
              <w:spacing w:after="0" w:line="240" w:lineRule="auto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24</w:t>
            </w:r>
          </w:p>
        </w:tc>
      </w:tr>
    </w:tbl>
    <w:p w:rsidR="007607C8" w:rsidRDefault="007607C8" w:rsidP="005D43C4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6501D5" w:rsidRDefault="006501D5" w:rsidP="005D43C4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6501D5" w:rsidRDefault="006501D5" w:rsidP="005D43C4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1178" w:type="dxa"/>
        <w:tblInd w:w="-4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9"/>
        <w:gridCol w:w="8509"/>
      </w:tblGrid>
      <w:tr w:rsidR="007607C8" w:rsidRPr="00E1142A" w:rsidTr="007607C8">
        <w:trPr>
          <w:trHeight w:val="526"/>
        </w:trPr>
        <w:tc>
          <w:tcPr>
            <w:tcW w:w="2669" w:type="dxa"/>
          </w:tcPr>
          <w:p w:rsidR="007607C8" w:rsidRPr="000D1357" w:rsidRDefault="007607C8" w:rsidP="007607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Назив радног места</w:t>
            </w:r>
          </w:p>
          <w:p w:rsidR="007607C8" w:rsidRPr="000D1357" w:rsidRDefault="007607C8" w:rsidP="007607C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09" w:type="dxa"/>
          </w:tcPr>
          <w:p w:rsidR="007607C8" w:rsidRPr="000E7C81" w:rsidRDefault="007607C8" w:rsidP="007607C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7607C8" w:rsidRPr="000D1357" w:rsidRDefault="007607C8" w:rsidP="007607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ТЕХНИЧАР-ЕЛЕКТРОНИЧАР У ДНЕВНОЈ БОЛНИЦИ ЗА НЕФРОЛОГИЈУ СА ХЕМОДИЈАЛИЗОМ</w:t>
            </w:r>
          </w:p>
        </w:tc>
      </w:tr>
      <w:tr w:rsidR="007607C8" w:rsidRPr="00E1142A" w:rsidTr="007607C8">
        <w:trPr>
          <w:trHeight w:val="526"/>
        </w:trPr>
        <w:tc>
          <w:tcPr>
            <w:tcW w:w="2669" w:type="dxa"/>
          </w:tcPr>
          <w:p w:rsidR="007607C8" w:rsidRPr="005579AC" w:rsidRDefault="007607C8" w:rsidP="007607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Шифра радног места</w:t>
            </w:r>
          </w:p>
        </w:tc>
        <w:tc>
          <w:tcPr>
            <w:tcW w:w="8509" w:type="dxa"/>
            <w:vAlign w:val="center"/>
          </w:tcPr>
          <w:p w:rsidR="007607C8" w:rsidRPr="00A023E1" w:rsidRDefault="00A023E1" w:rsidP="007607C8">
            <w:pPr>
              <w:spacing w:after="0" w:line="274" w:lineRule="atLeas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E5E5E3"/>
              </w:rPr>
              <w:t>Z036400</w:t>
            </w:r>
          </w:p>
        </w:tc>
      </w:tr>
      <w:tr w:rsidR="007607C8" w:rsidRPr="00E1142A" w:rsidTr="007607C8">
        <w:trPr>
          <w:trHeight w:val="488"/>
        </w:trPr>
        <w:tc>
          <w:tcPr>
            <w:tcW w:w="2669" w:type="dxa"/>
          </w:tcPr>
          <w:p w:rsidR="007607C8" w:rsidRPr="000D1357" w:rsidRDefault="007607C8" w:rsidP="007607C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7607C8" w:rsidRPr="000D1357" w:rsidRDefault="007607C8" w:rsidP="007607C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Општи типични</w:t>
            </w:r>
          </w:p>
          <w:p w:rsidR="007607C8" w:rsidRPr="000D1357" w:rsidRDefault="007607C8" w:rsidP="007607C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опис посла</w:t>
            </w:r>
          </w:p>
        </w:tc>
        <w:tc>
          <w:tcPr>
            <w:tcW w:w="8509" w:type="dxa"/>
          </w:tcPr>
          <w:p w:rsidR="007607C8" w:rsidRPr="00E1142A" w:rsidRDefault="007607C8" w:rsidP="007607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7607C8" w:rsidRPr="00E1142A" w:rsidRDefault="007607C8" w:rsidP="007607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023E1" w:rsidRPr="00E1142A" w:rsidRDefault="00A023E1" w:rsidP="00A023E1">
            <w:pPr>
              <w:tabs>
                <w:tab w:val="left" w:pos="45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t xml:space="preserve">-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ради на одржавању апарата за дијализу; </w:t>
            </w:r>
          </w:p>
          <w:p w:rsidR="00A023E1" w:rsidRPr="00E1142A" w:rsidRDefault="00A023E1" w:rsidP="00A023E1">
            <w:pPr>
              <w:tabs>
                <w:tab w:val="left" w:pos="45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- ради на систему за пречишћавање воде (реверзна осмоза); </w:t>
            </w:r>
          </w:p>
          <w:p w:rsidR="00A023E1" w:rsidRPr="00E1142A" w:rsidRDefault="00A023E1" w:rsidP="00A023E1">
            <w:pPr>
              <w:tabs>
                <w:tab w:val="left" w:pos="45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 врши калибрисање апарата и врши проверу тачности вредности физичких величина које су пројектоване на апарату;</w:t>
            </w:r>
          </w:p>
          <w:p w:rsidR="00A023E1" w:rsidRPr="00E1142A" w:rsidRDefault="00A023E1" w:rsidP="00A023E1">
            <w:pPr>
              <w:tabs>
                <w:tab w:val="left" w:pos="45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- прати гарантне листове и сервисирање опреме.</w:t>
            </w:r>
          </w:p>
          <w:p w:rsidR="00A023E1" w:rsidRPr="00E1142A" w:rsidRDefault="00A023E1" w:rsidP="00A023E1">
            <w:pPr>
              <w:tabs>
                <w:tab w:val="left" w:pos="45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7607C8" w:rsidRPr="00E1142A" w:rsidRDefault="007607C8" w:rsidP="00A023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07C8" w:rsidRPr="00E1142A" w:rsidTr="007607C8">
        <w:tc>
          <w:tcPr>
            <w:tcW w:w="2669" w:type="dxa"/>
          </w:tcPr>
          <w:p w:rsidR="007607C8" w:rsidRPr="000D1357" w:rsidRDefault="007607C8" w:rsidP="007607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Стручна спрема образовање</w:t>
            </w:r>
          </w:p>
        </w:tc>
        <w:tc>
          <w:tcPr>
            <w:tcW w:w="8509" w:type="dxa"/>
          </w:tcPr>
          <w:p w:rsidR="007607C8" w:rsidRPr="00E1142A" w:rsidRDefault="007607C8" w:rsidP="007607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Стручна спрема / образовање</w:t>
            </w:r>
          </w:p>
          <w:p w:rsidR="007607C8" w:rsidRPr="00E1142A" w:rsidRDefault="00A023E1" w:rsidP="00A023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средње образовање</w:t>
            </w:r>
          </w:p>
        </w:tc>
      </w:tr>
      <w:tr w:rsidR="007607C8" w:rsidRPr="00E1142A" w:rsidTr="007607C8">
        <w:tc>
          <w:tcPr>
            <w:tcW w:w="2669" w:type="dxa"/>
          </w:tcPr>
          <w:p w:rsidR="007607C8" w:rsidRPr="00FA5296" w:rsidRDefault="007607C8" w:rsidP="007607C8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FA5296">
              <w:rPr>
                <w:rFonts w:ascii="Times New Roman" w:hAnsi="Times New Roman"/>
                <w:b/>
                <w:lang w:val="ru-RU"/>
              </w:rPr>
              <w:t>Додатна знања и испити/радно искуство</w:t>
            </w:r>
          </w:p>
        </w:tc>
        <w:tc>
          <w:tcPr>
            <w:tcW w:w="8509" w:type="dxa"/>
          </w:tcPr>
          <w:p w:rsidR="007607C8" w:rsidRPr="00E1142A" w:rsidRDefault="007607C8" w:rsidP="007607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Додатна зања/ испити/ радно искуство</w:t>
            </w:r>
          </w:p>
          <w:p w:rsidR="007607C8" w:rsidRPr="00E1142A" w:rsidRDefault="00A023E1" w:rsidP="00A023E1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обука за рад </w:t>
            </w:r>
          </w:p>
        </w:tc>
      </w:tr>
      <w:tr w:rsidR="007607C8" w:rsidRPr="00E1142A" w:rsidTr="007607C8">
        <w:tc>
          <w:tcPr>
            <w:tcW w:w="2669" w:type="dxa"/>
          </w:tcPr>
          <w:p w:rsidR="007607C8" w:rsidRPr="000D1357" w:rsidRDefault="007607C8" w:rsidP="007607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Број  извршилаца</w:t>
            </w:r>
          </w:p>
        </w:tc>
        <w:tc>
          <w:tcPr>
            <w:tcW w:w="8509" w:type="dxa"/>
          </w:tcPr>
          <w:p w:rsidR="007607C8" w:rsidRPr="00B3401E" w:rsidRDefault="007607C8" w:rsidP="007607C8">
            <w:pPr>
              <w:spacing w:after="0" w:line="240" w:lineRule="auto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4</w:t>
            </w:r>
          </w:p>
        </w:tc>
      </w:tr>
    </w:tbl>
    <w:p w:rsidR="007607C8" w:rsidRDefault="007607C8" w:rsidP="005D43C4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7607C8" w:rsidRDefault="007607C8" w:rsidP="005D43C4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1187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02"/>
        <w:gridCol w:w="1818"/>
        <w:gridCol w:w="850"/>
        <w:gridCol w:w="1503"/>
        <w:gridCol w:w="5814"/>
      </w:tblGrid>
      <w:tr w:rsidR="005D43C4" w:rsidRPr="00E1142A" w:rsidTr="00E738FA">
        <w:trPr>
          <w:trHeight w:val="250"/>
        </w:trPr>
        <w:tc>
          <w:tcPr>
            <w:tcW w:w="11187" w:type="dxa"/>
            <w:gridSpan w:val="5"/>
            <w:shd w:val="clear" w:color="000000" w:fill="FFFF00"/>
            <w:noWrap/>
            <w:vAlign w:val="center"/>
            <w:hideMark/>
          </w:tcPr>
          <w:p w:rsidR="005D43C4" w:rsidRPr="00E1142A" w:rsidRDefault="005D43C4" w:rsidP="00465374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  <w:lang w:val="sr-Cyrl-CS"/>
              </w:rPr>
            </w:pPr>
            <w:r w:rsidRPr="00E1142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      </w:t>
            </w:r>
            <w:r w:rsidR="0051202F" w:rsidRPr="00E1142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2.</w:t>
            </w:r>
            <w:r w:rsidRPr="00E1142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2</w:t>
            </w:r>
            <w:r w:rsidR="004C294E" w:rsidRPr="00E1142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1.</w:t>
            </w:r>
            <w:r w:rsidRPr="00E1142A"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  <w:t xml:space="preserve"> </w:t>
            </w:r>
            <w:r w:rsidRPr="00E1142A"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  <w:t>Дневна болница хемиотерапију</w:t>
            </w:r>
          </w:p>
          <w:p w:rsidR="005D43C4" w:rsidRPr="00E1142A" w:rsidRDefault="005D43C4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</w:p>
        </w:tc>
      </w:tr>
      <w:tr w:rsidR="006501D5" w:rsidRPr="00E1142A" w:rsidTr="0002229D">
        <w:trPr>
          <w:trHeight w:val="250"/>
        </w:trPr>
        <w:tc>
          <w:tcPr>
            <w:tcW w:w="1202" w:type="dxa"/>
            <w:shd w:val="clear" w:color="auto" w:fill="auto"/>
            <w:noWrap/>
            <w:vAlign w:val="center"/>
            <w:hideMark/>
          </w:tcPr>
          <w:p w:rsidR="006501D5" w:rsidRPr="00E1142A" w:rsidRDefault="006501D5" w:rsidP="0046537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  Р.бр.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6501D5" w:rsidRPr="00E1142A" w:rsidRDefault="006501D5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Назив радног места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01D5" w:rsidRPr="00E1142A" w:rsidRDefault="006501D5" w:rsidP="004653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Бр. изврш.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6501D5" w:rsidRPr="00E1142A" w:rsidRDefault="006501D5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Стручна спрема</w:t>
            </w:r>
          </w:p>
        </w:tc>
        <w:tc>
          <w:tcPr>
            <w:tcW w:w="5814" w:type="dxa"/>
            <w:shd w:val="clear" w:color="auto" w:fill="auto"/>
            <w:noWrap/>
            <w:vAlign w:val="center"/>
            <w:hideMark/>
          </w:tcPr>
          <w:p w:rsidR="006501D5" w:rsidRPr="00E1142A" w:rsidRDefault="006501D5" w:rsidP="004653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Посебни услови</w:t>
            </w:r>
          </w:p>
          <w:p w:rsidR="006501D5" w:rsidRPr="00E1142A" w:rsidRDefault="006501D5" w:rsidP="004653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  </w:t>
            </w:r>
          </w:p>
        </w:tc>
      </w:tr>
      <w:tr w:rsidR="006501D5" w:rsidRPr="00E1142A" w:rsidTr="0002229D">
        <w:trPr>
          <w:trHeight w:val="250"/>
        </w:trPr>
        <w:tc>
          <w:tcPr>
            <w:tcW w:w="1202" w:type="dxa"/>
            <w:shd w:val="clear" w:color="auto" w:fill="auto"/>
            <w:noWrap/>
            <w:vAlign w:val="center"/>
            <w:hideMark/>
          </w:tcPr>
          <w:p w:rsidR="006501D5" w:rsidRPr="00E1142A" w:rsidRDefault="006501D5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1.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6501D5" w:rsidRPr="00E1142A" w:rsidRDefault="006501D5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Доктор медицине субспецијалиста у у онкологији  -Начелник дневне болнице за хемиотерапију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01D5" w:rsidRPr="00E1142A" w:rsidRDefault="006501D5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6501D5" w:rsidRPr="00E1142A" w:rsidRDefault="006501D5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7.степен - Мед.фак. </w:t>
            </w:r>
          </w:p>
        </w:tc>
        <w:tc>
          <w:tcPr>
            <w:tcW w:w="5814" w:type="dxa"/>
            <w:shd w:val="clear" w:color="auto" w:fill="auto"/>
            <w:noWrap/>
            <w:vAlign w:val="center"/>
            <w:hideMark/>
          </w:tcPr>
          <w:p w:rsidR="006501D5" w:rsidRPr="00E1142A" w:rsidRDefault="006501D5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6501D5" w:rsidRPr="00E1142A" w:rsidRDefault="006501D5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 лиценца;</w:t>
            </w:r>
          </w:p>
          <w:p w:rsidR="006501D5" w:rsidRPr="00E1142A" w:rsidRDefault="006501D5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-специјалистички испит из онкологије односно завршен субспецијалистички испит</w:t>
            </w:r>
          </w:p>
          <w:p w:rsidR="006501D5" w:rsidRPr="00E1142A" w:rsidRDefault="006501D5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6501D5" w:rsidRPr="00E1142A" w:rsidTr="0002229D">
        <w:trPr>
          <w:trHeight w:val="250"/>
        </w:trPr>
        <w:tc>
          <w:tcPr>
            <w:tcW w:w="1202" w:type="dxa"/>
            <w:shd w:val="clear" w:color="auto" w:fill="auto"/>
            <w:noWrap/>
            <w:vAlign w:val="center"/>
            <w:hideMark/>
          </w:tcPr>
          <w:p w:rsidR="006501D5" w:rsidRPr="00E1142A" w:rsidRDefault="006501D5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6501D5" w:rsidRPr="00E1142A" w:rsidRDefault="006501D5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Доктор медицине специјалиста у онкологији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01D5" w:rsidRPr="00E1142A" w:rsidRDefault="006501D5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6501D5" w:rsidRPr="00E1142A" w:rsidRDefault="006501D5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7.степен - Мед.фак.</w:t>
            </w:r>
          </w:p>
        </w:tc>
        <w:tc>
          <w:tcPr>
            <w:tcW w:w="5814" w:type="dxa"/>
            <w:shd w:val="clear" w:color="auto" w:fill="auto"/>
            <w:noWrap/>
            <w:vAlign w:val="center"/>
            <w:hideMark/>
          </w:tcPr>
          <w:p w:rsidR="006501D5" w:rsidRPr="00E1142A" w:rsidRDefault="006501D5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6501D5" w:rsidRPr="00E1142A" w:rsidRDefault="006501D5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6501D5" w:rsidRPr="00E1142A" w:rsidRDefault="006501D5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специјалистички испит из онкологије</w:t>
            </w:r>
          </w:p>
        </w:tc>
      </w:tr>
      <w:tr w:rsidR="006501D5" w:rsidRPr="00E1142A" w:rsidTr="0002229D">
        <w:trPr>
          <w:trHeight w:val="250"/>
        </w:trPr>
        <w:tc>
          <w:tcPr>
            <w:tcW w:w="1202" w:type="dxa"/>
            <w:shd w:val="clear" w:color="auto" w:fill="auto"/>
            <w:noWrap/>
            <w:vAlign w:val="center"/>
            <w:hideMark/>
          </w:tcPr>
          <w:p w:rsidR="006501D5" w:rsidRPr="00E1142A" w:rsidRDefault="006501D5" w:rsidP="00465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3.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6501D5" w:rsidRPr="00E1142A" w:rsidRDefault="006501D5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Медицинска сестра  техничар у онкологији ,хемотерапији и брахитерапији</w:t>
            </w:r>
          </w:p>
          <w:p w:rsidR="006501D5" w:rsidRPr="00E1142A" w:rsidRDefault="006501D5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Главна сестра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'техничар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 службе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01D5" w:rsidRPr="00E1142A" w:rsidRDefault="006501D5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6501D5" w:rsidRPr="00E1142A" w:rsidRDefault="006501D5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6 или 4 степен - Виша или средњамед.шк.</w:t>
            </w:r>
          </w:p>
        </w:tc>
        <w:tc>
          <w:tcPr>
            <w:tcW w:w="5814" w:type="dxa"/>
            <w:shd w:val="clear" w:color="auto" w:fill="auto"/>
            <w:noWrap/>
            <w:vAlign w:val="center"/>
            <w:hideMark/>
          </w:tcPr>
          <w:p w:rsidR="006501D5" w:rsidRPr="00E1142A" w:rsidRDefault="006501D5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6501D5" w:rsidRPr="00E1142A" w:rsidRDefault="006501D5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</w:t>
            </w:r>
          </w:p>
          <w:p w:rsidR="006501D5" w:rsidRPr="00E1142A" w:rsidRDefault="006501D5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 три године радног искуства  у звању медицинске сестре / техничара звању више, односно струковне медицинске сестре.</w:t>
            </w:r>
          </w:p>
        </w:tc>
      </w:tr>
      <w:tr w:rsidR="006501D5" w:rsidRPr="00E1142A" w:rsidTr="0002229D">
        <w:trPr>
          <w:trHeight w:val="250"/>
        </w:trPr>
        <w:tc>
          <w:tcPr>
            <w:tcW w:w="1202" w:type="dxa"/>
            <w:shd w:val="clear" w:color="auto" w:fill="auto"/>
            <w:noWrap/>
            <w:vAlign w:val="center"/>
            <w:hideMark/>
          </w:tcPr>
          <w:p w:rsidR="006501D5" w:rsidRPr="00E1142A" w:rsidRDefault="006501D5" w:rsidP="00465374">
            <w:pPr>
              <w:spacing w:after="0" w:line="240" w:lineRule="auto"/>
              <w:jc w:val="right"/>
              <w:rPr>
                <w:sz w:val="20"/>
                <w:szCs w:val="20"/>
                <w:lang w:val="sr-Cyrl-CS"/>
              </w:rPr>
            </w:pPr>
            <w:r w:rsidRPr="00E1142A">
              <w:rPr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1818" w:type="dxa"/>
            <w:shd w:val="clear" w:color="auto" w:fill="auto"/>
            <w:noWrap/>
            <w:vAlign w:val="center"/>
            <w:hideMark/>
          </w:tcPr>
          <w:p w:rsidR="006501D5" w:rsidRPr="00E1142A" w:rsidRDefault="006501D5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Медицинска сестра  техничар у онкологији ,хемотерапији и брахитерапији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01D5" w:rsidRPr="00E1142A" w:rsidRDefault="006501D5" w:rsidP="00465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6501D5" w:rsidRPr="00E1142A" w:rsidRDefault="006501D5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4.степен -Мед.школа</w:t>
            </w:r>
          </w:p>
        </w:tc>
        <w:tc>
          <w:tcPr>
            <w:tcW w:w="5814" w:type="dxa"/>
            <w:shd w:val="clear" w:color="auto" w:fill="auto"/>
            <w:noWrap/>
            <w:vAlign w:val="center"/>
            <w:hideMark/>
          </w:tcPr>
          <w:p w:rsidR="006501D5" w:rsidRPr="00E1142A" w:rsidRDefault="006501D5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стручни испит;</w:t>
            </w:r>
          </w:p>
          <w:p w:rsidR="006501D5" w:rsidRPr="00E1142A" w:rsidRDefault="006501D5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лиценца;</w:t>
            </w:r>
          </w:p>
          <w:p w:rsidR="006501D5" w:rsidRPr="00E1142A" w:rsidRDefault="006501D5" w:rsidP="0046537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- најмање шест месеци радног искуства у звању медицинске сестре / техничара.</w:t>
            </w:r>
          </w:p>
        </w:tc>
      </w:tr>
    </w:tbl>
    <w:p w:rsidR="005D43C4" w:rsidRPr="00FA5296" w:rsidRDefault="005D43C4" w:rsidP="005D43C4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1151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833"/>
      </w:tblGrid>
      <w:tr w:rsidR="005D43C4" w:rsidRPr="00E1142A" w:rsidTr="00E1142A">
        <w:trPr>
          <w:trHeight w:val="526"/>
        </w:trPr>
        <w:tc>
          <w:tcPr>
            <w:tcW w:w="2318" w:type="dxa"/>
          </w:tcPr>
          <w:p w:rsidR="005D43C4" w:rsidRPr="00E1142A" w:rsidRDefault="005D43C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5D43C4" w:rsidRPr="00E1142A" w:rsidRDefault="005D43C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33" w:type="dxa"/>
          </w:tcPr>
          <w:p w:rsidR="005D43C4" w:rsidRPr="00E1142A" w:rsidRDefault="005D43C4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ДОКТОР МЕДИЦИНЕ СУБСПЕЦИЈАЛИСТА У ОНКОЛОГИЈИ</w:t>
            </w:r>
          </w:p>
          <w:p w:rsidR="005D43C4" w:rsidRPr="00E1142A" w:rsidRDefault="005D43C4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-НАЧЕЛНИК ДНЕВНЕ БОЛНИЦЕ ЗА ХЕМИОТЕРАПИЈУ</w:t>
            </w:r>
          </w:p>
        </w:tc>
      </w:tr>
      <w:tr w:rsidR="006B73C6" w:rsidRPr="00E1142A" w:rsidTr="00E1142A">
        <w:trPr>
          <w:trHeight w:val="526"/>
        </w:trPr>
        <w:tc>
          <w:tcPr>
            <w:tcW w:w="2318" w:type="dxa"/>
          </w:tcPr>
          <w:p w:rsidR="006B73C6" w:rsidRPr="00E1142A" w:rsidRDefault="006B73C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33" w:type="dxa"/>
          </w:tcPr>
          <w:p w:rsidR="006B73C6" w:rsidRPr="00E1142A" w:rsidRDefault="006B73C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Z030112</w:t>
            </w:r>
          </w:p>
        </w:tc>
      </w:tr>
      <w:tr w:rsidR="005D43C4" w:rsidRPr="00E1142A" w:rsidTr="00E1142A">
        <w:trPr>
          <w:trHeight w:val="488"/>
        </w:trPr>
        <w:tc>
          <w:tcPr>
            <w:tcW w:w="2318" w:type="dxa"/>
          </w:tcPr>
          <w:p w:rsidR="005D43C4" w:rsidRPr="00E1142A" w:rsidRDefault="005D43C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D43C4" w:rsidRPr="00E1142A" w:rsidRDefault="005D43C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833" w:type="dxa"/>
          </w:tcPr>
          <w:p w:rsidR="005D43C4" w:rsidRPr="00E1142A" w:rsidRDefault="005D43C4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6B73C6" w:rsidRPr="00E1142A" w:rsidRDefault="005D43C4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Организује и руководи радом своје организационе јединице; </w:t>
            </w:r>
          </w:p>
          <w:p w:rsidR="006B73C6" w:rsidRPr="00E1142A" w:rsidRDefault="005D43C4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стара се и одговара за стручно, квалитетно и благовремено извршавање послова и задатака; одговоран је за стручни рад организационе јединице; стара се о извршењу Плана рада организационе јединице у свим његовим сегментима и предузима мере за његово спровођење; </w:t>
            </w:r>
          </w:p>
          <w:p w:rsidR="006B73C6" w:rsidRPr="00E1142A" w:rsidRDefault="005D43C4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врши контролу спровођења Програма унапређења квалитета рада; организује и спроводи стручни надзор над радом здравствених и других радника организационе јединице; </w:t>
            </w:r>
          </w:p>
          <w:p w:rsidR="006B73C6" w:rsidRPr="00E1142A" w:rsidRDefault="005D43C4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утврђује оперативни распоред рада: распоред дежурства, приправности, консултација, распоред запослених у сменском раду и др; </w:t>
            </w:r>
          </w:p>
          <w:p w:rsidR="006B73C6" w:rsidRPr="00E1142A" w:rsidRDefault="005D43C4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предлаже годишњи план рада организационе јединице у свим сегментима плана, план стручног усавршавања, план коришћења годишњих одмора; </w:t>
            </w:r>
          </w:p>
          <w:p w:rsidR="005D43C4" w:rsidRPr="00E1142A" w:rsidRDefault="005D43C4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даје сагласност на све захтеве запослених за остваривање права из радног односа; потписује захтеве за набавку основних средстава и инвентара, захтеве за текуће и инвестиционо одржавање објекта и опреме, требовање лекова, медицинског и другог потрошног материјала; учествује у раду стручног колегијума; </w:t>
            </w:r>
          </w:p>
          <w:p w:rsidR="006B73C6" w:rsidRPr="00E1142A" w:rsidRDefault="005D43C4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одговоран је за правилно и уредно вођење медицинске документације;</w:t>
            </w:r>
          </w:p>
          <w:p w:rsidR="006B73C6" w:rsidRPr="00E1142A" w:rsidRDefault="005D43C4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координира и утиче на развој добре сарадње са другим организационим јединицама; организује начин саопштавања потребних информација о стању пацијената; </w:t>
            </w:r>
          </w:p>
          <w:p w:rsidR="006B73C6" w:rsidRPr="00E1142A" w:rsidRDefault="005D43C4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о спровођењу стручног рада у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својој организационој јединици; стара се да односи здравствених радника према корисницима услуга – пацијентима буду хумани и коректни; организује и контролише спровођење мера превенције од интрахоспиталних инфекција; </w:t>
            </w:r>
          </w:p>
          <w:p w:rsidR="006B73C6" w:rsidRPr="00E1142A" w:rsidRDefault="005D43C4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саставља предлоге плана рада и плана набавки, одговоран је за спровођење и извршење утврђеног  плана рада и плана набавки; </w:t>
            </w:r>
          </w:p>
          <w:p w:rsidR="005D43C4" w:rsidRPr="00E1142A" w:rsidRDefault="005D43C4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организује и контролише обуку приправника и специјализаната; брине о стручном усавршавању и континуираној едукацији запослених; стара се о спровођењу постојећих и увођењу нових дијагностичких и терапијских метода; стара се да запослени, у процесу рада, примењују прописане мере за безбедан и здрав рад, да наменски користе средства за рад, да користе прописана средства и опрему за личну заштиту на раду и да са њима пажљиво рукују; стара се о мерама извршења и показатељима квалитета заштите; спроводи утврђену пословну политику установе; одговоран је за спровођење Одлука, Наредби и Закључака стручних органа, органа управљања и директора установе; стара се о правилној примени прописа и општих аката и одговара за законитост рада своје организационе јединице; 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дговоран је за спровођење хигијенско – техничке заштите, санитарно – хигијенских и других прописа који се односе на организациону јединицу.поред напред наведених послова обавља послове из домена своје субспецијалности и то: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превенира, дијагностикује и лечи болести, повреде и друге физичке и менталне поремећаје коришћењем специјализованих метода и техника, кроз примену принципа и процедура савремене медицине, о чему води прописану медицинску документацију;прегледа и хоспитализоване и амбулантне пацијенте, врши пријем и отпуст болесника и издаје потребну документацију о резултатима лечења;реализује субспецијалистичке, дијагностичко-терапеутске интервенције;поставља дијагнозу, одређује терапију и води лечење;обавештава и саветује пацијента и породицу у вези са здравственим стањем и лечењем;обавља свакодневну визиту хоспитализованих пацијената, прати њихово стање, даје стручно упутство у вези дијагностике и лечења;врши пријем и збрињавање хитних пацијената;спроводи здравствену заштиту одређених категорија становништва, односно пацијената оболелих од болести за чију превенцију, дијагностику и лечење је специјализован;учествује у унапређењу квалитета здравствене заштите;обавља консултације са другим здравственим радницима и здравственим сарадницима;планира надзире и евалуира спровођење здравствене заштите;спроводи здравствено васпитни рад; </w:t>
            </w:r>
          </w:p>
          <w:p w:rsidR="005D43C4" w:rsidRPr="00E1142A" w:rsidRDefault="005D43C4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5D43C4" w:rsidRPr="00E1142A" w:rsidRDefault="005D43C4" w:rsidP="00465374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За свој рад одговоран је  Управнику ОЈ Опште болнице Врање   и директору Здравственог центра Врање</w:t>
            </w:r>
          </w:p>
          <w:p w:rsidR="005D43C4" w:rsidRPr="00E1142A" w:rsidRDefault="005D43C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D43C4" w:rsidRPr="00E1142A" w:rsidTr="00E1142A">
        <w:tc>
          <w:tcPr>
            <w:tcW w:w="2318" w:type="dxa"/>
          </w:tcPr>
          <w:p w:rsidR="005D43C4" w:rsidRPr="00E1142A" w:rsidRDefault="005D43C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33" w:type="dxa"/>
          </w:tcPr>
          <w:p w:rsidR="005D43C4" w:rsidRPr="00E1142A" w:rsidRDefault="005D43C4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Стручна спрема / образовање</w:t>
            </w:r>
          </w:p>
          <w:p w:rsidR="005D43C4" w:rsidRPr="00E1142A" w:rsidRDefault="005D43C4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образовање</w:t>
            </w:r>
          </w:p>
          <w:p w:rsidR="005D43C4" w:rsidRPr="00E1142A" w:rsidRDefault="005D43C4" w:rsidP="00E1142A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 интегрисаним академским студијима из области медицине  по пропису који уређује високо образовање, почев од 10. септембра 2005. ;  завршена специјализација из интерне медицине и ужа специјализација из онкологије  у складу са Правилником о специјализацијама и ужим специјализацијама здравствених радника и здравствених сарадника;</w:t>
            </w:r>
          </w:p>
          <w:p w:rsidR="005D43C4" w:rsidRPr="00E1142A" w:rsidRDefault="005D43C4" w:rsidP="00E1142A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на основним студијима из области медицине у трајању од најмање пет година по пропису који је уређивао високо образовање до 10. септембра 2005. године и завршена специјализација из интерне медицине и  ужа специјализација из онкологије  у складу са Правилником о специјализацијма и ужим специјализацијама здравствених радника и здравствених сарадника. </w:t>
            </w:r>
          </w:p>
          <w:p w:rsidR="005D43C4" w:rsidRPr="00E1142A" w:rsidRDefault="005D43C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5D43C4" w:rsidRPr="00E1142A" w:rsidTr="00E1142A">
        <w:tc>
          <w:tcPr>
            <w:tcW w:w="2318" w:type="dxa"/>
          </w:tcPr>
          <w:p w:rsidR="005D43C4" w:rsidRPr="00E1142A" w:rsidRDefault="005D43C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33" w:type="dxa"/>
          </w:tcPr>
          <w:p w:rsidR="005D43C4" w:rsidRPr="00E1142A" w:rsidRDefault="005D43C4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Додатна зања/ испити/ радно искуство</w:t>
            </w:r>
          </w:p>
          <w:p w:rsidR="005D43C4" w:rsidRPr="00E1142A" w:rsidRDefault="005D43C4" w:rsidP="00E1142A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5D43C4" w:rsidRPr="00E1142A" w:rsidRDefault="005D43C4" w:rsidP="00E1142A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  <w:p w:rsidR="005D43C4" w:rsidRPr="00E1142A" w:rsidRDefault="005D43C4" w:rsidP="00E1142A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испит / рад из уже специјализације;</w:t>
            </w:r>
          </w:p>
          <w:p w:rsidR="005D43C4" w:rsidRPr="00E1142A" w:rsidRDefault="005D43C4" w:rsidP="00E1142A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најмање четири  године и шест месеци радног искуства у звању доктора медицине.</w:t>
            </w:r>
          </w:p>
          <w:p w:rsidR="005D43C4" w:rsidRPr="00E1142A" w:rsidRDefault="005D43C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5D43C4" w:rsidRPr="00E1142A" w:rsidTr="00E1142A">
        <w:tc>
          <w:tcPr>
            <w:tcW w:w="2318" w:type="dxa"/>
          </w:tcPr>
          <w:p w:rsidR="005D43C4" w:rsidRPr="00E1142A" w:rsidRDefault="005D43C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833" w:type="dxa"/>
          </w:tcPr>
          <w:p w:rsidR="005D43C4" w:rsidRPr="00E1142A" w:rsidRDefault="005D43C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5D43C4" w:rsidRPr="00B4413C" w:rsidRDefault="005D43C4" w:rsidP="005D43C4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1169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851"/>
      </w:tblGrid>
      <w:tr w:rsidR="005D43C4" w:rsidRPr="00E1142A" w:rsidTr="00E1142A">
        <w:trPr>
          <w:trHeight w:val="526"/>
        </w:trPr>
        <w:tc>
          <w:tcPr>
            <w:tcW w:w="2318" w:type="dxa"/>
          </w:tcPr>
          <w:p w:rsidR="005D43C4" w:rsidRPr="00E1142A" w:rsidRDefault="005D43C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5D43C4" w:rsidRPr="00E1142A" w:rsidRDefault="005D43C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51" w:type="dxa"/>
          </w:tcPr>
          <w:p w:rsidR="005D43C4" w:rsidRPr="00E1142A" w:rsidRDefault="005D43C4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ДОКТОР МЕДИЦИНЕ СПЕЦИЈАЛИСТА   У  ОНКОЛОГИЈИ</w:t>
            </w:r>
          </w:p>
          <w:p w:rsidR="005D43C4" w:rsidRPr="00E1142A" w:rsidRDefault="005D43C4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-ШЕФ ОДСЕКА ЗА ТРЕТМАН КАНЦЕРОГЕНОГ БОЛА</w:t>
            </w:r>
          </w:p>
        </w:tc>
      </w:tr>
      <w:tr w:rsidR="006B73C6" w:rsidRPr="00E1142A" w:rsidTr="00E1142A">
        <w:trPr>
          <w:trHeight w:val="526"/>
        </w:trPr>
        <w:tc>
          <w:tcPr>
            <w:tcW w:w="2318" w:type="dxa"/>
          </w:tcPr>
          <w:p w:rsidR="006B73C6" w:rsidRPr="00E1142A" w:rsidRDefault="006B73C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851" w:type="dxa"/>
          </w:tcPr>
          <w:p w:rsidR="006B73C6" w:rsidRPr="00E1142A" w:rsidRDefault="006B73C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Z030312</w:t>
            </w:r>
          </w:p>
        </w:tc>
      </w:tr>
      <w:tr w:rsidR="005D43C4" w:rsidRPr="00E1142A" w:rsidTr="00E1142A">
        <w:trPr>
          <w:trHeight w:val="488"/>
        </w:trPr>
        <w:tc>
          <w:tcPr>
            <w:tcW w:w="2318" w:type="dxa"/>
          </w:tcPr>
          <w:p w:rsidR="005D43C4" w:rsidRPr="00E1142A" w:rsidRDefault="005D43C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D43C4" w:rsidRPr="00E1142A" w:rsidRDefault="005D43C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D43C4" w:rsidRPr="00E1142A" w:rsidRDefault="005D43C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D43C4" w:rsidRPr="00E1142A" w:rsidRDefault="005D43C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D43C4" w:rsidRPr="00E1142A" w:rsidRDefault="005D43C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D43C4" w:rsidRPr="00E1142A" w:rsidRDefault="005D43C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D43C4" w:rsidRPr="00E1142A" w:rsidRDefault="005D43C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D43C4" w:rsidRPr="00E1142A" w:rsidRDefault="005D43C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D43C4" w:rsidRPr="00E1142A" w:rsidRDefault="005D43C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D43C4" w:rsidRPr="00E1142A" w:rsidRDefault="005D43C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D43C4" w:rsidRPr="00E1142A" w:rsidRDefault="005D43C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D43C4" w:rsidRPr="00E1142A" w:rsidRDefault="005D43C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D43C4" w:rsidRPr="00E1142A" w:rsidRDefault="005D43C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D43C4" w:rsidRPr="00E1142A" w:rsidRDefault="005D43C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D43C4" w:rsidRPr="00E1142A" w:rsidRDefault="005D43C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D43C4" w:rsidRPr="00E1142A" w:rsidRDefault="005D43C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D43C4" w:rsidRPr="00E1142A" w:rsidRDefault="005D43C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D43C4" w:rsidRPr="00E1142A" w:rsidRDefault="005D43C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D43C4" w:rsidRPr="00E1142A" w:rsidRDefault="005D43C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D43C4" w:rsidRPr="00E1142A" w:rsidRDefault="005D43C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D43C4" w:rsidRPr="00E1142A" w:rsidRDefault="005D43C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D43C4" w:rsidRPr="00E1142A" w:rsidRDefault="005D43C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D43C4" w:rsidRPr="00E1142A" w:rsidRDefault="005D43C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D43C4" w:rsidRPr="00E1142A" w:rsidRDefault="005D43C4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851" w:type="dxa"/>
          </w:tcPr>
          <w:p w:rsidR="005D43C4" w:rsidRPr="00E1142A" w:rsidRDefault="005D43C4" w:rsidP="00E1142A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Руководи стручним и организационим пословима одсека, односно организује и координира рад одсека и стара се о извршењу послова и задатака у оквиру одсека.</w:t>
            </w:r>
          </w:p>
          <w:p w:rsidR="005D43C4" w:rsidRPr="00E1142A" w:rsidRDefault="005D43C4" w:rsidP="00E1142A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Координира дијагностички и терапијски рад одсека, врши распоред лекара и осталих радника на послове и радне задатке у оквиру одсека. </w:t>
            </w:r>
          </w:p>
          <w:p w:rsidR="005D43C4" w:rsidRPr="00E1142A" w:rsidRDefault="005D43C4" w:rsidP="00E1142A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Организује стручно методолошки рад одсека. </w:t>
            </w:r>
          </w:p>
          <w:p w:rsidR="005D43C4" w:rsidRPr="00E1142A" w:rsidRDefault="005D43C4" w:rsidP="00E1142A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Организује негу, испитивање и лечење болесника. </w:t>
            </w:r>
          </w:p>
          <w:p w:rsidR="005D43C4" w:rsidRPr="00E1142A" w:rsidRDefault="005D43C4" w:rsidP="00E1142A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Обавља конзилијарне и консултативне прегледе у оквиру службе и 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ЗЦ Врање</w:t>
            </w:r>
          </w:p>
          <w:p w:rsidR="005D43C4" w:rsidRPr="00E1142A" w:rsidRDefault="005D43C4" w:rsidP="00E1142A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Обавезан је да стручним радом доприноси афирмацији службе,службе и радника. </w:t>
            </w:r>
          </w:p>
          <w:p w:rsidR="005D43C4" w:rsidRPr="00E1142A" w:rsidRDefault="005D43C4" w:rsidP="00E1142A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Одговоран је за економично и рационално пословање службе. </w:t>
            </w:r>
          </w:p>
          <w:p w:rsidR="005D43C4" w:rsidRPr="00E1142A" w:rsidRDefault="005D43C4" w:rsidP="00E1142A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Одговоран је за спроводјење хигијенско техничке заштите, санитарно хигијенских и других прописа који се односе на одсек. </w:t>
            </w:r>
          </w:p>
          <w:p w:rsidR="005D43C4" w:rsidRPr="00E1142A" w:rsidRDefault="005D43C4" w:rsidP="00E1142A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Одговоран је за спровођење мера из области послова од интереса за стручно усавршавање кадрова. </w:t>
            </w:r>
          </w:p>
          <w:p w:rsidR="005D43C4" w:rsidRPr="00E1142A" w:rsidRDefault="005D43C4" w:rsidP="00E1142A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Иницира увођење нових метода лечења. </w:t>
            </w:r>
          </w:p>
          <w:p w:rsidR="005D43C4" w:rsidRPr="00E1142A" w:rsidRDefault="005D43C4" w:rsidP="00E1142A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Одговоран је за стање инвентара и опреме и предлаже набавку нове опреме у циљу савременије дијагностике и лечење болесника. </w:t>
            </w:r>
          </w:p>
          <w:p w:rsidR="005D43C4" w:rsidRPr="00E1142A" w:rsidRDefault="005D43C4" w:rsidP="00E1142A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Обавезан је да учествује у пословима од заједничког интереса у својој служби као и заједничког интереса за организациону јединицу. </w:t>
            </w:r>
          </w:p>
          <w:p w:rsidR="005D43C4" w:rsidRPr="00E1142A" w:rsidRDefault="005D43C4" w:rsidP="00E1142A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Стара се о перманентној едукацији запослених. </w:t>
            </w:r>
          </w:p>
          <w:p w:rsidR="005D43C4" w:rsidRPr="00E1142A" w:rsidRDefault="005D43C4" w:rsidP="00E1142A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 PSMT" w:hAnsi="Times New Roman PSMT" w:cs="Times New Roman PSMT"/>
                <w:sz w:val="20"/>
                <w:szCs w:val="20"/>
                <w:lang w:val="ru-RU"/>
              </w:rPr>
            </w:pPr>
            <w:r w:rsidRPr="00E1142A">
              <w:rPr>
                <w:rFonts w:ascii="Times New Roman PSMT" w:hAnsi="Times New Roman PSMT" w:cs="Times New Roman PSMT"/>
                <w:sz w:val="20"/>
                <w:szCs w:val="20"/>
                <w:lang w:val="ru-RU"/>
              </w:rPr>
              <w:t xml:space="preserve">- обавља послове радиолошке, лабораторијске и друге дијагностике за коју је специјализован, о чему сачињава специјалистички извештај; </w:t>
            </w:r>
          </w:p>
          <w:p w:rsidR="005D43C4" w:rsidRPr="00E1142A" w:rsidRDefault="005D43C4" w:rsidP="00E1142A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 PSMT" w:hAnsi="Times New Roman PSMT" w:cs="Times New Roman PSMT"/>
                <w:sz w:val="20"/>
                <w:szCs w:val="20"/>
                <w:lang w:val="ru-RU"/>
              </w:rPr>
            </w:pPr>
            <w:r w:rsidRPr="00E1142A">
              <w:rPr>
                <w:rFonts w:ascii="Times New Roman PSMT" w:hAnsi="Times New Roman PSMT" w:cs="Times New Roman PSMT"/>
                <w:sz w:val="20"/>
                <w:szCs w:val="20"/>
                <w:lang w:val="ru-RU"/>
              </w:rPr>
              <w:t xml:space="preserve">- обавља специјалистичке прегледе и упућује на даљу дијагностику и прегледе,одређује начин и врсту лечења, прати ток лечења и усклађује мишљење и предлоге за наставак лечења,одређује врсту и дужину кућног лечења и прати његово спровођење, одређује дужину привремене спречености за рад због болести или повреде; </w:t>
            </w:r>
          </w:p>
          <w:p w:rsidR="005D43C4" w:rsidRPr="00E1142A" w:rsidRDefault="005D43C4" w:rsidP="00E1142A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 PSMT" w:hAnsi="Times New Roman PSMT" w:cs="Times New Roman PSMT"/>
                <w:sz w:val="20"/>
                <w:szCs w:val="20"/>
                <w:lang w:val="ru-RU"/>
              </w:rPr>
            </w:pPr>
            <w:r w:rsidRPr="00E1142A">
              <w:rPr>
                <w:rFonts w:ascii="Times New Roman PSMT" w:hAnsi="Times New Roman PSMT" w:cs="Times New Roman PSMT"/>
                <w:sz w:val="20"/>
                <w:szCs w:val="20"/>
                <w:lang w:val="ru-RU"/>
              </w:rPr>
              <w:t xml:space="preserve">- учествује у унапређењу квалитета здравствене заштите; </w:t>
            </w:r>
          </w:p>
          <w:p w:rsidR="005D43C4" w:rsidRPr="00E1142A" w:rsidRDefault="005D43C4" w:rsidP="00E1142A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 PSMT" w:hAnsi="Times New Roman PSMT" w:cs="Times New Roman PSMT"/>
                <w:sz w:val="20"/>
                <w:szCs w:val="20"/>
                <w:lang w:val="ru-RU"/>
              </w:rPr>
            </w:pPr>
            <w:r w:rsidRPr="00E1142A">
              <w:rPr>
                <w:rFonts w:ascii="Times New Roman PSMT" w:hAnsi="Times New Roman PSMT" w:cs="Times New Roman PSMT"/>
                <w:sz w:val="20"/>
                <w:szCs w:val="20"/>
                <w:lang w:val="ru-RU"/>
              </w:rPr>
              <w:t xml:space="preserve">- обавља консултације са другим здравственим радницима и здравственим сарадницима; </w:t>
            </w:r>
          </w:p>
          <w:p w:rsidR="005D43C4" w:rsidRPr="00E1142A" w:rsidRDefault="005D43C4" w:rsidP="00E1142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превенира, дијагностикује и лечи болести, повреде и друге физичке и менталне поремећаје коришћењем специјализованих метода и техника, кроз примену принципа и процедура савремене медицине, о чему води прописану медицинску документацију;</w:t>
            </w:r>
          </w:p>
          <w:p w:rsidR="005D43C4" w:rsidRPr="00E1142A" w:rsidRDefault="005D43C4" w:rsidP="00E1142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прегледа хоспитализоване и амбулантне пацијенте, врши пријем и отпуст болесника и издаје потребну документацију о резултатима лечења; - реализује специјалистичке, дијагностичко - терапеутске интервенције; - поставља дијагнозу, одређује терапију и води лечење;</w:t>
            </w:r>
          </w:p>
          <w:p w:rsidR="005D43C4" w:rsidRPr="00E1142A" w:rsidRDefault="005D43C4" w:rsidP="00E1142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обавештава и саветује пацијента и породицу у вези са здравственим стањем и лечењем; </w:t>
            </w:r>
          </w:p>
          <w:p w:rsidR="005D43C4" w:rsidRPr="00E1142A" w:rsidRDefault="005D43C4" w:rsidP="00E1142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обавља свакодневну визиту хоспитализованих пацијената, прати њихово стање, даје стручно упутство у вези дијагностике и лечења; - врши пријем и збрињавање хитних пацијената;</w:t>
            </w:r>
          </w:p>
          <w:p w:rsidR="005D43C4" w:rsidRPr="00E1142A" w:rsidRDefault="005D43C4" w:rsidP="00E1142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спроводи здравствену заштиту одређених категорија становништва, односно пацијената оболелих од болести за чију превенцију, дијагностику и лечење је специјализован; - обавља послове лабораторијске, радиолошке,патохистолошке,цитолошке и друге дијагностие за коју је специјализован, о чему сачињава извештај; </w:t>
            </w:r>
          </w:p>
          <w:p w:rsidR="005D43C4" w:rsidRPr="00E1142A" w:rsidRDefault="005D43C4" w:rsidP="00E1142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учествује у унапређењу квалитета здравствене заштите; </w:t>
            </w:r>
          </w:p>
          <w:p w:rsidR="005D43C4" w:rsidRPr="00E1142A" w:rsidRDefault="005D43C4" w:rsidP="00E1142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обавља консултатиције са другим здравственим радницима и здравственим сарадницима; </w:t>
            </w:r>
          </w:p>
          <w:p w:rsidR="005D43C4" w:rsidRPr="00E1142A" w:rsidRDefault="005D43C4" w:rsidP="00E1142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планира, надзире и евалуира спровођење здравствене заштите; </w:t>
            </w:r>
          </w:p>
          <w:p w:rsidR="005D43C4" w:rsidRPr="00E1142A" w:rsidRDefault="005D43C4" w:rsidP="00E1142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спроводи активности стручног усавршавања у оквиру своје специјалности;</w:t>
            </w:r>
          </w:p>
          <w:p w:rsidR="005D43C4" w:rsidRPr="00E1142A" w:rsidRDefault="005D43C4" w:rsidP="00E1142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ради на имплементацији интегрисаног здравственог информационог система; организује и спроводи мере и активности на унапређењу здравствене заштите; индентификује приоритетне здравствене потребе становништва у локалној заједници, дефинише и спроводи мере за њихову реализацију; обезбеђује извештавање о кретању заразних и незаразних болести и других података у области здравствене заштите; </w:t>
            </w:r>
          </w:p>
          <w:p w:rsidR="005D43C4" w:rsidRPr="00E1142A" w:rsidRDefault="005D43C4" w:rsidP="00E1142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учествује у изради националних програма превенције незаразних обољења, стручно - методолошких упутстава, законске регулативе и извештаја;</w:t>
            </w:r>
          </w:p>
          <w:p w:rsidR="005D43C4" w:rsidRPr="00E1142A" w:rsidRDefault="005D43C4" w:rsidP="00E1142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организује прикупљање података у циљу праћења санитарно - хигијенских и других услова који утичу на стање здравља становништва; </w:t>
            </w:r>
          </w:p>
          <w:p w:rsidR="005D43C4" w:rsidRPr="00E1142A" w:rsidRDefault="005D43C4" w:rsidP="00E1142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анализира санитарно - хигијенско стање објеката који подлежу хигијенско - санитарном надзору и предлаже мере за решавање проблема; </w:t>
            </w:r>
          </w:p>
          <w:p w:rsidR="005D43C4" w:rsidRPr="00E1142A" w:rsidRDefault="005D43C4" w:rsidP="00E1142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у зависности од сложености и специфичности радног места, сложености и специфичности послова, сложености процедура, нивоа ризика, контакта са пацијентом и услова рада препознају се горе наведена радна места.</w:t>
            </w:r>
          </w:p>
          <w:p w:rsidR="005D43C4" w:rsidRPr="00E1142A" w:rsidRDefault="005D43C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D43C4" w:rsidRPr="00E1142A" w:rsidRDefault="005D43C4" w:rsidP="00E1142A">
            <w:pPr>
              <w:pStyle w:val="NoSpacing"/>
              <w:ind w:left="72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За свој рад одговоран је   Начелнику Службе,Управнику ОЈ Опште болнице Врање   и директору Здравственог центра Врање</w:t>
            </w:r>
          </w:p>
        </w:tc>
      </w:tr>
      <w:tr w:rsidR="005D43C4" w:rsidRPr="00E1142A" w:rsidTr="00E1142A">
        <w:tc>
          <w:tcPr>
            <w:tcW w:w="2318" w:type="dxa"/>
          </w:tcPr>
          <w:p w:rsidR="005D43C4" w:rsidRPr="00E1142A" w:rsidRDefault="005D43C4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D43C4" w:rsidRPr="00E1142A" w:rsidRDefault="005D43C4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D43C4" w:rsidRPr="00E1142A" w:rsidRDefault="005D43C4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D43C4" w:rsidRPr="00E1142A" w:rsidRDefault="005D43C4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851" w:type="dxa"/>
          </w:tcPr>
          <w:p w:rsidR="005D43C4" w:rsidRPr="00E1142A" w:rsidRDefault="005D43C4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Високо образовање: </w:t>
            </w:r>
          </w:p>
          <w:p w:rsidR="005D43C4" w:rsidRPr="00E1142A" w:rsidRDefault="005D43C4" w:rsidP="00E1142A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на интегрисаним академским студијама, по пропису који уређује високо образовање, почев од 10. септембра 2005. и завршена специјализација из онкологије, у складу са Правилником о специјализацијама  здравствених радника и здравствених сарадника;</w:t>
            </w:r>
          </w:p>
          <w:p w:rsidR="005D43C4" w:rsidRPr="00E1142A" w:rsidRDefault="005D43C4" w:rsidP="00E1142A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на основним студијама у трајању од најмање пет година по пропису који је уређивао високо образовање до 10. септембра 2005. године и завршена специјализација из одређених грана медицине, у складу са Правилником о специјализацијама  здравствених радника и здравствених сарадника.</w:t>
            </w:r>
          </w:p>
        </w:tc>
      </w:tr>
      <w:tr w:rsidR="005D43C4" w:rsidRPr="00E1142A" w:rsidTr="00E1142A">
        <w:tc>
          <w:tcPr>
            <w:tcW w:w="2318" w:type="dxa"/>
          </w:tcPr>
          <w:p w:rsidR="005D43C4" w:rsidRPr="00E1142A" w:rsidRDefault="005D43C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851" w:type="dxa"/>
          </w:tcPr>
          <w:p w:rsidR="005D43C4" w:rsidRPr="00E1142A" w:rsidRDefault="005D43C4" w:rsidP="00E1142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стручни испит; </w:t>
            </w:r>
          </w:p>
          <w:p w:rsidR="005D43C4" w:rsidRPr="00E1142A" w:rsidRDefault="005D43C4" w:rsidP="00E1142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лиценца; </w:t>
            </w:r>
          </w:p>
          <w:p w:rsidR="005D43C4" w:rsidRPr="00E1142A" w:rsidRDefault="005D43C4" w:rsidP="00E1142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специјалистички испит</w:t>
            </w:r>
            <w:r w:rsidR="006B73C6"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из интерне медицине</w:t>
            </w:r>
            <w:r w:rsidRPr="00E1142A">
              <w:rPr>
                <w:rFonts w:ascii="Times New Roman" w:hAnsi="Times New Roman"/>
                <w:sz w:val="20"/>
                <w:szCs w:val="20"/>
                <w:lang w:val="sr-Cyrl-CS"/>
              </w:rPr>
              <w:t>;</w:t>
            </w:r>
          </w:p>
          <w:p w:rsidR="005D43C4" w:rsidRPr="00E1142A" w:rsidRDefault="005D43C4" w:rsidP="00E1142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најмање четири године и шест месеци радног искуства у звању доктора медицине.</w:t>
            </w:r>
          </w:p>
        </w:tc>
      </w:tr>
      <w:tr w:rsidR="005D43C4" w:rsidRPr="00E1142A" w:rsidTr="00E1142A">
        <w:tc>
          <w:tcPr>
            <w:tcW w:w="2318" w:type="dxa"/>
          </w:tcPr>
          <w:p w:rsidR="005D43C4" w:rsidRPr="00E1142A" w:rsidRDefault="005D43C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851" w:type="dxa"/>
          </w:tcPr>
          <w:p w:rsidR="005D43C4" w:rsidRPr="00E1142A" w:rsidRDefault="005D43C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5D43C4" w:rsidRPr="006B73C6" w:rsidRDefault="005D43C4" w:rsidP="005D43C4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1196" w:type="dxa"/>
        <w:tblInd w:w="-4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9"/>
        <w:gridCol w:w="8527"/>
      </w:tblGrid>
      <w:tr w:rsidR="005D43C4" w:rsidRPr="00E1142A" w:rsidTr="00465374">
        <w:trPr>
          <w:trHeight w:val="526"/>
        </w:trPr>
        <w:tc>
          <w:tcPr>
            <w:tcW w:w="2669" w:type="dxa"/>
          </w:tcPr>
          <w:p w:rsidR="005D43C4" w:rsidRPr="007F43B7" w:rsidRDefault="005D43C4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5D43C4" w:rsidRPr="007F43B7" w:rsidRDefault="005D43C4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27" w:type="dxa"/>
          </w:tcPr>
          <w:p w:rsidR="005D43C4" w:rsidRDefault="005D43C4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D43C4" w:rsidRPr="00FA5296" w:rsidRDefault="005D43C4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МЕДИЦИНСКА СЕСТРА-ТЕХНИЧАР У ОНКОЛОГИЈИ,ХЕМОТЕРАПИЈИ </w:t>
            </w:r>
          </w:p>
          <w:p w:rsidR="005D43C4" w:rsidRPr="000E7C81" w:rsidRDefault="005D43C4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главна сестра Дневне болнице</w:t>
            </w:r>
          </w:p>
        </w:tc>
      </w:tr>
      <w:tr w:rsidR="005579AC" w:rsidRPr="00E1142A" w:rsidTr="00B4413C">
        <w:trPr>
          <w:trHeight w:val="526"/>
        </w:trPr>
        <w:tc>
          <w:tcPr>
            <w:tcW w:w="2669" w:type="dxa"/>
          </w:tcPr>
          <w:p w:rsidR="005579AC" w:rsidRPr="006B73C6" w:rsidRDefault="005579AC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527" w:type="dxa"/>
            <w:vAlign w:val="center"/>
          </w:tcPr>
          <w:p w:rsidR="005579AC" w:rsidRPr="005579AC" w:rsidRDefault="005579AC" w:rsidP="005579AC">
            <w:pPr>
              <w:spacing w:after="0" w:line="274" w:lineRule="atLeas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5579A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Z032404</w:t>
            </w:r>
          </w:p>
        </w:tc>
      </w:tr>
      <w:tr w:rsidR="005579AC" w:rsidRPr="00E1142A" w:rsidTr="00465374">
        <w:trPr>
          <w:trHeight w:val="488"/>
        </w:trPr>
        <w:tc>
          <w:tcPr>
            <w:tcW w:w="2669" w:type="dxa"/>
          </w:tcPr>
          <w:p w:rsidR="005579AC" w:rsidRPr="00FA5296" w:rsidRDefault="005579AC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579AC" w:rsidRPr="007F43B7" w:rsidRDefault="005579AC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Општи типични</w:t>
            </w:r>
          </w:p>
          <w:p w:rsidR="005579AC" w:rsidRPr="007F43B7" w:rsidRDefault="005579AC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опис посла</w:t>
            </w:r>
          </w:p>
        </w:tc>
        <w:tc>
          <w:tcPr>
            <w:tcW w:w="8527" w:type="dxa"/>
          </w:tcPr>
          <w:p w:rsidR="005579AC" w:rsidRPr="00E1142A" w:rsidRDefault="005579AC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579AC" w:rsidRPr="00E1142A" w:rsidRDefault="005579AC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5579AC" w:rsidRPr="00E1142A" w:rsidRDefault="005579AC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579AC" w:rsidRPr="00E1142A" w:rsidRDefault="005579AC" w:rsidP="00465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Организује и координира рад медицинских сестара/ техничара; организује и контролише негу болесника; контролише рационалност, благовременост и начин примене терапије и стерилизације; врши требовање лекова, санитетског материјала и другог материјала потребног за рад службе; организује И контролише спровођење личне И опште хигијене пацијената; стара се о требовању хране, правилној исхрани пацијенара И контролише поделу хране; води дневну евиденцију о доласку запослених на посао и дневну евиденцију о прековременом раду запослених; координира рад са начелником службе, главном сестром болнице и главним сестрама других служби и одељења; преноси искуства на младје сестре и уводи у рад приправнике и новопримљене сестре; 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ради на свом стручном усавршавању;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ради на здравственом васпитању и подизању здравствене културе становништва, ради на унапредјењу и афирмацији одељења и запослених;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стара се да запослени у процесу рада примењују прописане мере за безбедан и здрав рад, да наменски користе средства за рад, да користе прописана средства и опрему за личну заштиту на раду и да са њима пажљиво рукују; 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уредност, тачност и за квалитет послова из делокруга свога рада;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дговоран је за правилно и уредно вођење и чување медицинске документације; стара се о уредном вођењу администартивних послова, као и послова финансијске природе ( наплата трошкова у лечењу, депоновање вредности од пацијената ).</w:t>
            </w:r>
          </w:p>
          <w:p w:rsidR="005579AC" w:rsidRPr="00E1142A" w:rsidRDefault="005579AC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Планира и пружа услуге процеса здравствене неге и подршке пацијентима у складу са праксом и стандардима савремене здравствене неге, о чему води прописану медицинску документацију; обавља сложене медицинске мере код болесника у поступку неге,  терапије, дијагностике и рехабилитације; примењује прописану терапију и контролише узимање лекова; врши припрему болесника и асистира лекару при интервенцијама; учествује у пријему болесника, визити, посматра пацијента и обавештава лекара о стању пацијента; прати опште стање пацијента, мери и евидентира виталне функције и друге показатеље; припрема простор, медицинску опрему, инструменте и материјал за рад;спроводи мере за спречавање интрахоспиталних инфекција; одлаже и уклања медицински отпад на прописани начин; прикупља, врши јутарњи обилазак свих просторија службе И стара се о хигијенско-техничкој исправности просторија службе; води бригу о исправности медицинске опреме на одељењу и стара се о стерилности инструмената; 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о спровођењу кућног реда; уноси податке у здравствени информациони систем;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уредно води књигу примопредаје и исту потписује приликом примопредаје; придржава се мера заштите на раду.</w:t>
            </w:r>
          </w:p>
          <w:p w:rsidR="005579AC" w:rsidRPr="00E1142A" w:rsidRDefault="005579AC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-планира и пружа услуге здравствене неге и подршке пацијентима, у складу са праксом и стандардима савремене здравствене неге, о чему води прописану медицинску документацију; - обавља медицинске мере код болесника у поступку неге, терапије, дијагностике и рехабилитације; - примењује прописану терапију и контролише узимање лекова; - врши припрему болесника и асистира лекару при интервенијама; - учествује у пријему болесника, визити, посматра пацијента и обавештава лекара о стању пацијента; - прати опште стање пацијента, мери и евидентира виталне функције и др. показатеље; - припрема простор, медицинску опрему, инструменте и материјал за рад; - спроводи мере за спречавање интрахоспиталних инфекција; - учествује у набавци потребног материјала; - одлаже и уклања медицинских отпадна прописани начин; - обавља послове из области јавног здравља (здравствено васпитање, врши вакцинацију према епидемиолошким индикацијама, врши унос података у области здравствене статистике, води евиденције, узима лабораторијски материјал);</w:t>
            </w:r>
          </w:p>
          <w:p w:rsidR="005579AC" w:rsidRPr="00E1142A" w:rsidRDefault="005579AC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579AC" w:rsidRPr="00E1142A" w:rsidRDefault="005579AC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5579AC" w:rsidRPr="007F43B7" w:rsidRDefault="005579AC" w:rsidP="00465374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7F43B7">
              <w:rPr>
                <w:rFonts w:ascii="Times New Roman" w:hAnsi="Times New Roman"/>
                <w:sz w:val="20"/>
                <w:szCs w:val="20"/>
              </w:rPr>
              <w:t>За свој рад одговоран је начелнику службе и главној сестри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43B7">
              <w:rPr>
                <w:rFonts w:ascii="Times New Roman" w:hAnsi="Times New Roman"/>
                <w:sz w:val="20"/>
                <w:szCs w:val="20"/>
              </w:rPr>
              <w:t>ОЈ ОПште болнице Врање и главном сестри ЗЦ Врање.</w:t>
            </w:r>
          </w:p>
          <w:p w:rsidR="005579AC" w:rsidRPr="007F43B7" w:rsidRDefault="005579AC" w:rsidP="00465374">
            <w:pPr>
              <w:pStyle w:val="NoSpacing"/>
              <w:ind w:left="72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579AC" w:rsidRPr="00E1142A" w:rsidTr="00465374">
        <w:tc>
          <w:tcPr>
            <w:tcW w:w="2669" w:type="dxa"/>
          </w:tcPr>
          <w:p w:rsidR="005579AC" w:rsidRPr="007F43B7" w:rsidRDefault="005579AC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527" w:type="dxa"/>
          </w:tcPr>
          <w:p w:rsidR="005579AC" w:rsidRPr="00E1142A" w:rsidRDefault="005579AC" w:rsidP="00FE3C5F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средње образовање медицинске струке</w:t>
            </w:r>
          </w:p>
          <w:p w:rsidR="005579AC" w:rsidRPr="007F43B7" w:rsidRDefault="005579AC" w:rsidP="00465374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79AC" w:rsidRPr="00E1142A" w:rsidTr="00465374">
        <w:tc>
          <w:tcPr>
            <w:tcW w:w="2669" w:type="dxa"/>
          </w:tcPr>
          <w:p w:rsidR="005579AC" w:rsidRPr="00FA5296" w:rsidRDefault="005579AC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A529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527" w:type="dxa"/>
          </w:tcPr>
          <w:p w:rsidR="005579AC" w:rsidRPr="00E1142A" w:rsidRDefault="005579AC" w:rsidP="005579AC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5579AC" w:rsidRPr="00E1142A" w:rsidRDefault="005579AC" w:rsidP="005579AC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- лиценца;</w:t>
            </w:r>
          </w:p>
          <w:p w:rsidR="005579AC" w:rsidRPr="00E1142A" w:rsidRDefault="005579AC" w:rsidP="005579AC">
            <w:pPr>
              <w:pStyle w:val="ListParagraph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- најмање шест месеци радног искуства у наведеном звању</w:t>
            </w:r>
            <w:r w:rsidRPr="00E1142A">
              <w:t>.</w:t>
            </w:r>
          </w:p>
        </w:tc>
      </w:tr>
      <w:tr w:rsidR="005579AC" w:rsidRPr="00E1142A" w:rsidTr="00465374">
        <w:tc>
          <w:tcPr>
            <w:tcW w:w="2669" w:type="dxa"/>
          </w:tcPr>
          <w:p w:rsidR="005579AC" w:rsidRPr="007F43B7" w:rsidRDefault="005579AC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Број  извршилаца</w:t>
            </w:r>
          </w:p>
        </w:tc>
        <w:tc>
          <w:tcPr>
            <w:tcW w:w="8527" w:type="dxa"/>
          </w:tcPr>
          <w:p w:rsidR="005579AC" w:rsidRPr="007F43B7" w:rsidRDefault="005579AC" w:rsidP="004653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3B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5D43C4" w:rsidRPr="00152F17" w:rsidRDefault="005D43C4" w:rsidP="005D43C4">
      <w:pPr>
        <w:spacing w:after="0" w:line="240" w:lineRule="auto"/>
        <w:rPr>
          <w:b/>
          <w:sz w:val="24"/>
          <w:u w:val="single"/>
        </w:rPr>
      </w:pPr>
    </w:p>
    <w:tbl>
      <w:tblPr>
        <w:tblW w:w="11178" w:type="dxa"/>
        <w:tblInd w:w="-4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9"/>
        <w:gridCol w:w="8509"/>
      </w:tblGrid>
      <w:tr w:rsidR="005D43C4" w:rsidRPr="00E1142A" w:rsidTr="00465374">
        <w:trPr>
          <w:trHeight w:val="526"/>
        </w:trPr>
        <w:tc>
          <w:tcPr>
            <w:tcW w:w="2669" w:type="dxa"/>
          </w:tcPr>
          <w:p w:rsidR="005D43C4" w:rsidRPr="000D1357" w:rsidRDefault="005D43C4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Назив радног места</w:t>
            </w:r>
          </w:p>
          <w:p w:rsidR="005D43C4" w:rsidRPr="000D1357" w:rsidRDefault="005D43C4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09" w:type="dxa"/>
          </w:tcPr>
          <w:p w:rsidR="005D43C4" w:rsidRPr="000E7C81" w:rsidRDefault="005D43C4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5D43C4" w:rsidRPr="00FA5296" w:rsidRDefault="005D43C4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МЕДИЦИНСКА СЕСТРА-ТЕХНИЧАР У ОНКОЛОГИЈИ,ХЕМОТЕРАПИЈИ</w:t>
            </w:r>
          </w:p>
          <w:p w:rsidR="005D43C4" w:rsidRPr="000D1357" w:rsidRDefault="005D43C4" w:rsidP="004653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529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медици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нска сестра у Дневној болници</w:t>
            </w:r>
          </w:p>
        </w:tc>
      </w:tr>
      <w:tr w:rsidR="005579AC" w:rsidRPr="00E1142A" w:rsidTr="00465374">
        <w:trPr>
          <w:trHeight w:val="526"/>
        </w:trPr>
        <w:tc>
          <w:tcPr>
            <w:tcW w:w="2669" w:type="dxa"/>
          </w:tcPr>
          <w:p w:rsidR="005579AC" w:rsidRPr="005579AC" w:rsidRDefault="005579AC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Шифра радног места</w:t>
            </w:r>
          </w:p>
        </w:tc>
        <w:tc>
          <w:tcPr>
            <w:tcW w:w="8509" w:type="dxa"/>
          </w:tcPr>
          <w:p w:rsidR="005579AC" w:rsidRPr="000E7C81" w:rsidRDefault="005579AC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579A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Z032404</w:t>
            </w:r>
          </w:p>
        </w:tc>
      </w:tr>
      <w:tr w:rsidR="005D43C4" w:rsidRPr="00E1142A" w:rsidTr="00465374">
        <w:trPr>
          <w:trHeight w:val="488"/>
        </w:trPr>
        <w:tc>
          <w:tcPr>
            <w:tcW w:w="2669" w:type="dxa"/>
          </w:tcPr>
          <w:p w:rsidR="005D43C4" w:rsidRPr="000D1357" w:rsidRDefault="005D43C4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5D43C4" w:rsidRPr="000D1357" w:rsidRDefault="005D43C4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Општи типични</w:t>
            </w:r>
          </w:p>
          <w:p w:rsidR="005D43C4" w:rsidRPr="000D1357" w:rsidRDefault="005D43C4" w:rsidP="004653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опис посла</w:t>
            </w:r>
          </w:p>
        </w:tc>
        <w:tc>
          <w:tcPr>
            <w:tcW w:w="8509" w:type="dxa"/>
          </w:tcPr>
          <w:p w:rsidR="005D43C4" w:rsidRPr="00E1142A" w:rsidRDefault="005D43C4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5579AC" w:rsidRPr="00E1142A" w:rsidRDefault="005579AC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D43C4" w:rsidRPr="00E1142A" w:rsidRDefault="005D43C4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Планира и пружа услуге процеса здравствене неге и подршке пацијентима у складу са праксом и стандардима савремене здравствене неге, о чему води прописану медицинску документацију;обавља сложене медицинске мере код болесника у поступку неге,  терапије, дијагностике и рехабилитације;примењује прописану терапију и контролише узимање лекова;врши припрему болесника и асистира лекару при интервенцијама; учествује у пријему болесника, посматра пацијента и обавештава лекара о стању пацијента; прати опште стање пацијента, мери и евидентира виталне функције и друге показатеље; припрема простор, медицинску опрему, инструменте и материјал за рад;спроводи мере за спречавање интрахоспиталних инфекција; учествује у набавци потребног материјала; надгледа спровођење процеса здравствене неге; одлаже и уклања медицински отпад на прописани начин;  стара се о хигијенско-техничкој исправности просторија службе, води бригу о исправности медицинске опреме на одељењу и стара се о стерилности инструмената; 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тара се о спровођењу кућног реда;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бавља послове у амбуланти, врши заказаивање амбулантних и дијагностичких прегледа, уноси податке у здравствени информациони систем; води протокол лекара, амбулантни протокол и сл;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с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арађује  и координира са другим здравственим радницима,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преноси искуства на младје сестре и уводи у рад приправнике и новопримљене сестре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; ради на свом стручном усавршавању;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ради на здравственом васпитању и подизању здравствене културе становништва, ради на унапредјењу и афирмацији одељења и запослених;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средства са којима рукује, за уредност, тачност и за квалитет послова из делокруга свога рада;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дговоран је за правилно и уредно вођење медицинске документације;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о</w:t>
            </w: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бавља административне послове;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придржава се мера заштите на раду, а посебно мера заштите при руковању са цитостатицима</w:t>
            </w:r>
          </w:p>
          <w:p w:rsidR="005D43C4" w:rsidRPr="00E1142A" w:rsidRDefault="005D43C4" w:rsidP="004653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r-Latn-CS"/>
              </w:rPr>
              <w:t>Обавља и друге послове који су сродни са предвиђеним пословима.</w:t>
            </w:r>
          </w:p>
          <w:p w:rsidR="005D43C4" w:rsidRPr="00E1142A" w:rsidRDefault="005D43C4" w:rsidP="004653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43C4" w:rsidRPr="00E1142A" w:rsidTr="00465374">
        <w:tc>
          <w:tcPr>
            <w:tcW w:w="2669" w:type="dxa"/>
          </w:tcPr>
          <w:p w:rsidR="005D43C4" w:rsidRPr="000D1357" w:rsidRDefault="005D43C4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Стручна спрема образовање</w:t>
            </w:r>
          </w:p>
        </w:tc>
        <w:tc>
          <w:tcPr>
            <w:tcW w:w="8509" w:type="dxa"/>
          </w:tcPr>
          <w:p w:rsidR="005D43C4" w:rsidRPr="00E1142A" w:rsidRDefault="005D43C4" w:rsidP="004653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Стручна спрема / образовање</w:t>
            </w:r>
          </w:p>
          <w:p w:rsidR="005D43C4" w:rsidRPr="00E1142A" w:rsidRDefault="005D43C4" w:rsidP="00FE3C5F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средње образовање медицинске струке</w:t>
            </w:r>
          </w:p>
        </w:tc>
      </w:tr>
      <w:tr w:rsidR="005D43C4" w:rsidRPr="00E1142A" w:rsidTr="00465374">
        <w:tc>
          <w:tcPr>
            <w:tcW w:w="2669" w:type="dxa"/>
          </w:tcPr>
          <w:p w:rsidR="005D43C4" w:rsidRPr="00FA5296" w:rsidRDefault="005D43C4" w:rsidP="00465374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FA5296">
              <w:rPr>
                <w:rFonts w:ascii="Times New Roman" w:hAnsi="Times New Roman"/>
                <w:b/>
                <w:lang w:val="ru-RU"/>
              </w:rPr>
              <w:t>Додатна знања и испити/радно искуство</w:t>
            </w:r>
          </w:p>
        </w:tc>
        <w:tc>
          <w:tcPr>
            <w:tcW w:w="8509" w:type="dxa"/>
          </w:tcPr>
          <w:p w:rsidR="005D43C4" w:rsidRPr="00E1142A" w:rsidRDefault="005D43C4" w:rsidP="004653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Додатна зања/ испити/ радно искуство</w:t>
            </w:r>
          </w:p>
          <w:p w:rsidR="005D43C4" w:rsidRPr="00E1142A" w:rsidRDefault="005D43C4" w:rsidP="00FE3C5F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стручни испит;</w:t>
            </w:r>
          </w:p>
          <w:p w:rsidR="005D43C4" w:rsidRPr="00E1142A" w:rsidRDefault="005D43C4" w:rsidP="00FE3C5F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лиценца;</w:t>
            </w:r>
          </w:p>
        </w:tc>
      </w:tr>
      <w:tr w:rsidR="005D43C4" w:rsidRPr="00E1142A" w:rsidTr="00465374">
        <w:tc>
          <w:tcPr>
            <w:tcW w:w="2669" w:type="dxa"/>
          </w:tcPr>
          <w:p w:rsidR="005D43C4" w:rsidRPr="000D1357" w:rsidRDefault="005D43C4" w:rsidP="0046537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1357">
              <w:rPr>
                <w:rFonts w:ascii="Times New Roman" w:hAnsi="Times New Roman"/>
                <w:b/>
              </w:rPr>
              <w:t>Број  извршилаца</w:t>
            </w:r>
          </w:p>
        </w:tc>
        <w:tc>
          <w:tcPr>
            <w:tcW w:w="8509" w:type="dxa"/>
          </w:tcPr>
          <w:p w:rsidR="005D43C4" w:rsidRPr="00B3401E" w:rsidRDefault="005D43C4" w:rsidP="00465374">
            <w:pPr>
              <w:spacing w:after="0" w:line="240" w:lineRule="auto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3</w:t>
            </w:r>
          </w:p>
        </w:tc>
      </w:tr>
    </w:tbl>
    <w:p w:rsidR="005D43C4" w:rsidRDefault="005D43C4" w:rsidP="005D43C4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A6A0C" w:rsidRDefault="00EA6A0C" w:rsidP="005D43C4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A6A0C" w:rsidRDefault="00EA6A0C" w:rsidP="005D43C4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A6A0C" w:rsidRPr="005579AC" w:rsidRDefault="00EA6A0C" w:rsidP="005D43C4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D43C4" w:rsidRDefault="005D43C4" w:rsidP="005D43C4">
      <w:pPr>
        <w:spacing w:after="0" w:line="240" w:lineRule="auto"/>
        <w:rPr>
          <w:b/>
          <w:sz w:val="24"/>
          <w:u w:val="single"/>
        </w:rPr>
      </w:pPr>
    </w:p>
    <w:p w:rsidR="0002229D" w:rsidRDefault="0002229D" w:rsidP="005D43C4">
      <w:pPr>
        <w:spacing w:after="0" w:line="240" w:lineRule="auto"/>
        <w:rPr>
          <w:b/>
          <w:sz w:val="24"/>
          <w:u w:val="single"/>
        </w:rPr>
      </w:pPr>
    </w:p>
    <w:p w:rsidR="0002229D" w:rsidRDefault="0002229D" w:rsidP="005D43C4">
      <w:pPr>
        <w:spacing w:after="0" w:line="240" w:lineRule="auto"/>
        <w:rPr>
          <w:b/>
          <w:sz w:val="24"/>
          <w:u w:val="single"/>
        </w:rPr>
      </w:pPr>
    </w:p>
    <w:p w:rsidR="0002229D" w:rsidRDefault="0002229D" w:rsidP="005D43C4">
      <w:pPr>
        <w:spacing w:after="0" w:line="240" w:lineRule="auto"/>
        <w:rPr>
          <w:b/>
          <w:sz w:val="24"/>
          <w:u w:val="single"/>
        </w:rPr>
      </w:pPr>
    </w:p>
    <w:p w:rsidR="0002229D" w:rsidRDefault="0002229D" w:rsidP="005D43C4">
      <w:pPr>
        <w:spacing w:after="0" w:line="240" w:lineRule="auto"/>
        <w:rPr>
          <w:b/>
          <w:sz w:val="24"/>
          <w:u w:val="single"/>
        </w:rPr>
      </w:pPr>
    </w:p>
    <w:p w:rsidR="0002229D" w:rsidRDefault="0002229D" w:rsidP="005D43C4">
      <w:pPr>
        <w:spacing w:after="0" w:line="240" w:lineRule="auto"/>
        <w:rPr>
          <w:b/>
          <w:sz w:val="24"/>
          <w:u w:val="single"/>
        </w:rPr>
      </w:pPr>
    </w:p>
    <w:p w:rsidR="0002229D" w:rsidRDefault="0002229D" w:rsidP="005D43C4">
      <w:pPr>
        <w:spacing w:after="0" w:line="240" w:lineRule="auto"/>
        <w:rPr>
          <w:b/>
          <w:sz w:val="24"/>
          <w:u w:val="single"/>
        </w:rPr>
      </w:pPr>
    </w:p>
    <w:p w:rsidR="0002229D" w:rsidRDefault="0002229D" w:rsidP="005D43C4">
      <w:pPr>
        <w:spacing w:after="0" w:line="240" w:lineRule="auto"/>
        <w:rPr>
          <w:b/>
          <w:sz w:val="24"/>
          <w:u w:val="single"/>
        </w:rPr>
      </w:pPr>
    </w:p>
    <w:p w:rsidR="0002229D" w:rsidRDefault="0002229D" w:rsidP="005D43C4">
      <w:pPr>
        <w:spacing w:after="0" w:line="240" w:lineRule="auto"/>
        <w:rPr>
          <w:b/>
          <w:sz w:val="24"/>
          <w:u w:val="single"/>
        </w:rPr>
      </w:pPr>
    </w:p>
    <w:p w:rsidR="0002229D" w:rsidRDefault="0002229D" w:rsidP="005D43C4">
      <w:pPr>
        <w:spacing w:after="0" w:line="240" w:lineRule="auto"/>
        <w:rPr>
          <w:b/>
          <w:sz w:val="24"/>
          <w:u w:val="single"/>
        </w:rPr>
      </w:pPr>
    </w:p>
    <w:p w:rsidR="0002229D" w:rsidRDefault="0002229D" w:rsidP="005D43C4">
      <w:pPr>
        <w:spacing w:after="0" w:line="240" w:lineRule="auto"/>
        <w:rPr>
          <w:b/>
          <w:sz w:val="24"/>
          <w:u w:val="single"/>
        </w:rPr>
      </w:pPr>
    </w:p>
    <w:p w:rsidR="0002229D" w:rsidRDefault="0002229D" w:rsidP="005D43C4">
      <w:pPr>
        <w:spacing w:after="0" w:line="240" w:lineRule="auto"/>
        <w:rPr>
          <w:b/>
          <w:sz w:val="24"/>
          <w:u w:val="single"/>
        </w:rPr>
      </w:pPr>
    </w:p>
    <w:p w:rsidR="0002229D" w:rsidRDefault="0002229D" w:rsidP="005D43C4">
      <w:pPr>
        <w:spacing w:after="0" w:line="240" w:lineRule="auto"/>
        <w:rPr>
          <w:b/>
          <w:sz w:val="24"/>
          <w:u w:val="single"/>
        </w:rPr>
      </w:pPr>
    </w:p>
    <w:p w:rsidR="0002229D" w:rsidRDefault="0002229D" w:rsidP="005D43C4">
      <w:pPr>
        <w:spacing w:after="0" w:line="240" w:lineRule="auto"/>
        <w:rPr>
          <w:b/>
          <w:sz w:val="24"/>
          <w:u w:val="single"/>
        </w:rPr>
      </w:pPr>
    </w:p>
    <w:p w:rsidR="0002229D" w:rsidRDefault="0002229D" w:rsidP="005D43C4">
      <w:pPr>
        <w:spacing w:after="0" w:line="240" w:lineRule="auto"/>
        <w:rPr>
          <w:b/>
          <w:sz w:val="24"/>
          <w:u w:val="single"/>
        </w:rPr>
      </w:pPr>
    </w:p>
    <w:p w:rsidR="0002229D" w:rsidRDefault="0002229D" w:rsidP="005D43C4">
      <w:pPr>
        <w:spacing w:after="0" w:line="240" w:lineRule="auto"/>
        <w:rPr>
          <w:b/>
          <w:sz w:val="24"/>
          <w:u w:val="single"/>
        </w:rPr>
      </w:pPr>
    </w:p>
    <w:p w:rsidR="0002229D" w:rsidRDefault="0002229D" w:rsidP="005D43C4">
      <w:pPr>
        <w:spacing w:after="0" w:line="240" w:lineRule="auto"/>
        <w:rPr>
          <w:b/>
          <w:sz w:val="24"/>
          <w:u w:val="single"/>
        </w:rPr>
      </w:pPr>
    </w:p>
    <w:p w:rsidR="0002229D" w:rsidRDefault="0002229D" w:rsidP="005D43C4">
      <w:pPr>
        <w:spacing w:after="0" w:line="240" w:lineRule="auto"/>
        <w:rPr>
          <w:b/>
          <w:sz w:val="24"/>
          <w:u w:val="single"/>
        </w:rPr>
      </w:pPr>
    </w:p>
    <w:p w:rsidR="0002229D" w:rsidRPr="0002229D" w:rsidRDefault="0002229D" w:rsidP="005D43C4">
      <w:pPr>
        <w:spacing w:after="0" w:line="240" w:lineRule="auto"/>
        <w:rPr>
          <w:b/>
          <w:sz w:val="24"/>
          <w:u w:val="single"/>
        </w:rPr>
      </w:pPr>
    </w:p>
    <w:p w:rsidR="00466487" w:rsidRDefault="00CB6612" w:rsidP="00466487">
      <w:pPr>
        <w:pStyle w:val="BlockText"/>
        <w:ind w:right="1"/>
        <w:jc w:val="center"/>
        <w:rPr>
          <w:b/>
          <w:color w:val="auto"/>
          <w:sz w:val="22"/>
          <w:szCs w:val="22"/>
          <w:u w:val="single"/>
        </w:rPr>
      </w:pPr>
      <w:r>
        <w:rPr>
          <w:b/>
          <w:color w:val="auto"/>
          <w:sz w:val="22"/>
          <w:szCs w:val="22"/>
          <w:u w:val="single"/>
        </w:rPr>
        <w:t>3.0.</w:t>
      </w:r>
      <w:r w:rsidR="00466487" w:rsidRPr="00A16EAA">
        <w:rPr>
          <w:b/>
          <w:color w:val="auto"/>
          <w:sz w:val="22"/>
          <w:szCs w:val="22"/>
          <w:u w:val="single"/>
        </w:rPr>
        <w:t>НЕМЕДИЦИНСКЕ СЛУЖБЕ</w:t>
      </w:r>
    </w:p>
    <w:p w:rsidR="0002229D" w:rsidRPr="0002229D" w:rsidRDefault="0002229D" w:rsidP="00466487">
      <w:pPr>
        <w:pStyle w:val="BlockText"/>
        <w:ind w:right="1"/>
        <w:jc w:val="center"/>
        <w:rPr>
          <w:b/>
          <w:color w:val="auto"/>
          <w:sz w:val="22"/>
          <w:szCs w:val="22"/>
          <w:u w:val="single"/>
        </w:rPr>
      </w:pPr>
    </w:p>
    <w:p w:rsidR="00466487" w:rsidRPr="00A16EAA" w:rsidRDefault="00466487" w:rsidP="00466487">
      <w:pPr>
        <w:pStyle w:val="BlockText"/>
        <w:ind w:right="1"/>
        <w:jc w:val="both"/>
        <w:rPr>
          <w:color w:val="auto"/>
          <w:sz w:val="22"/>
          <w:szCs w:val="22"/>
        </w:rPr>
      </w:pPr>
    </w:p>
    <w:tbl>
      <w:tblPr>
        <w:tblW w:w="10899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2"/>
        <w:gridCol w:w="3808"/>
        <w:gridCol w:w="1547"/>
        <w:gridCol w:w="1937"/>
        <w:gridCol w:w="2815"/>
      </w:tblGrid>
      <w:tr w:rsidR="00466487" w:rsidRPr="00E1142A" w:rsidTr="000C61E2">
        <w:trPr>
          <w:trHeight w:val="261"/>
        </w:trPr>
        <w:tc>
          <w:tcPr>
            <w:tcW w:w="792" w:type="dxa"/>
            <w:shd w:val="clear" w:color="auto" w:fill="auto"/>
            <w:noWrap/>
            <w:vAlign w:val="center"/>
            <w:hideMark/>
          </w:tcPr>
          <w:p w:rsidR="00466487" w:rsidRPr="00E1142A" w:rsidRDefault="00466487" w:rsidP="0046648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bCs/>
                <w:sz w:val="20"/>
                <w:szCs w:val="20"/>
              </w:rPr>
              <w:t>Р.бр.</w:t>
            </w:r>
          </w:p>
        </w:tc>
        <w:tc>
          <w:tcPr>
            <w:tcW w:w="3808" w:type="dxa"/>
            <w:shd w:val="clear" w:color="auto" w:fill="auto"/>
            <w:noWrap/>
            <w:vAlign w:val="center"/>
            <w:hideMark/>
          </w:tcPr>
          <w:p w:rsidR="00466487" w:rsidRPr="00E1142A" w:rsidRDefault="00466487" w:rsidP="0046648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:rsidR="00466487" w:rsidRPr="00E1142A" w:rsidRDefault="000C61E2" w:rsidP="0046648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Бр. изв.</w:t>
            </w:r>
          </w:p>
        </w:tc>
        <w:tc>
          <w:tcPr>
            <w:tcW w:w="1937" w:type="dxa"/>
            <w:shd w:val="clear" w:color="auto" w:fill="auto"/>
            <w:noWrap/>
            <w:vAlign w:val="center"/>
            <w:hideMark/>
          </w:tcPr>
          <w:p w:rsidR="00466487" w:rsidRPr="00E1142A" w:rsidRDefault="00466487" w:rsidP="0046648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</w:t>
            </w:r>
          </w:p>
        </w:tc>
        <w:tc>
          <w:tcPr>
            <w:tcW w:w="2815" w:type="dxa"/>
            <w:shd w:val="clear" w:color="auto" w:fill="auto"/>
            <w:noWrap/>
            <w:vAlign w:val="center"/>
            <w:hideMark/>
          </w:tcPr>
          <w:p w:rsidR="00466487" w:rsidRPr="00E1142A" w:rsidRDefault="00466487" w:rsidP="0046648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Посебни услови</w:t>
            </w:r>
          </w:p>
        </w:tc>
      </w:tr>
      <w:tr w:rsidR="00466487" w:rsidRPr="00E1142A" w:rsidTr="000C61E2">
        <w:trPr>
          <w:trHeight w:val="261"/>
        </w:trPr>
        <w:tc>
          <w:tcPr>
            <w:tcW w:w="792" w:type="dxa"/>
            <w:shd w:val="clear" w:color="auto" w:fill="auto"/>
            <w:noWrap/>
            <w:vAlign w:val="center"/>
            <w:hideMark/>
          </w:tcPr>
          <w:p w:rsidR="00466487" w:rsidRPr="00E1142A" w:rsidRDefault="000C61E2" w:rsidP="00466487">
            <w:pPr>
              <w:rPr>
                <w:rFonts w:ascii="Times New Roman" w:hAnsi="Times New Roman"/>
                <w:b/>
                <w:bCs/>
              </w:rPr>
            </w:pPr>
            <w:r w:rsidRPr="00E1142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808" w:type="dxa"/>
            <w:shd w:val="clear" w:color="auto" w:fill="auto"/>
            <w:noWrap/>
            <w:vAlign w:val="center"/>
            <w:hideMark/>
          </w:tcPr>
          <w:p w:rsidR="00466487" w:rsidRPr="00E1142A" w:rsidRDefault="00466487" w:rsidP="00466487">
            <w:pPr>
              <w:rPr>
                <w:rFonts w:ascii="Times New Roman" w:hAnsi="Times New Roman"/>
                <w:b/>
              </w:rPr>
            </w:pPr>
            <w:r w:rsidRPr="00E1142A">
              <w:rPr>
                <w:rFonts w:ascii="Times New Roman" w:hAnsi="Times New Roman"/>
              </w:rPr>
              <w:t>Руководилац правних, кадровских и административних послова-Руководилац немедицинских служби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:rsidR="00466487" w:rsidRPr="00E1142A" w:rsidRDefault="00466487" w:rsidP="00466487">
            <w:pPr>
              <w:jc w:val="both"/>
              <w:rPr>
                <w:rFonts w:ascii="Times New Roman" w:hAnsi="Times New Roman"/>
                <w:b/>
              </w:rPr>
            </w:pPr>
            <w:r w:rsidRPr="00E1142A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937" w:type="dxa"/>
            <w:shd w:val="clear" w:color="auto" w:fill="auto"/>
            <w:noWrap/>
            <w:vAlign w:val="center"/>
            <w:hideMark/>
          </w:tcPr>
          <w:p w:rsidR="00466487" w:rsidRPr="00E1142A" w:rsidRDefault="000C61E2" w:rsidP="00466487">
            <w:pPr>
              <w:jc w:val="both"/>
              <w:rPr>
                <w:rFonts w:ascii="Times New Roman" w:hAnsi="Times New Roman"/>
              </w:rPr>
            </w:pPr>
            <w:r w:rsidRPr="00E1142A">
              <w:rPr>
                <w:rFonts w:ascii="Times New Roman" w:hAnsi="Times New Roman"/>
              </w:rPr>
              <w:t xml:space="preserve">    </w:t>
            </w:r>
            <w:r w:rsidR="00466487" w:rsidRPr="00E1142A">
              <w:rPr>
                <w:rFonts w:ascii="Times New Roman" w:hAnsi="Times New Roman"/>
              </w:rPr>
              <w:t>7.степен</w:t>
            </w:r>
          </w:p>
        </w:tc>
        <w:tc>
          <w:tcPr>
            <w:tcW w:w="2815" w:type="dxa"/>
            <w:shd w:val="clear" w:color="auto" w:fill="auto"/>
            <w:noWrap/>
            <w:vAlign w:val="center"/>
            <w:hideMark/>
          </w:tcPr>
          <w:p w:rsidR="00466487" w:rsidRPr="000C61E2" w:rsidRDefault="00466487" w:rsidP="00466487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  <w:p w:rsidR="00466487" w:rsidRPr="000C61E2" w:rsidRDefault="00466487" w:rsidP="00466487">
            <w:pPr>
              <w:pStyle w:val="Default"/>
              <w:jc w:val="both"/>
              <w:rPr>
                <w:sz w:val="22"/>
                <w:szCs w:val="22"/>
              </w:rPr>
            </w:pPr>
            <w:r w:rsidRPr="000C61E2">
              <w:rPr>
                <w:sz w:val="22"/>
                <w:szCs w:val="22"/>
              </w:rPr>
              <w:t xml:space="preserve">-  знање рада на рачуна; </w:t>
            </w:r>
          </w:p>
          <w:p w:rsidR="00466487" w:rsidRPr="000C61E2" w:rsidRDefault="00466487" w:rsidP="00466487">
            <w:pPr>
              <w:pStyle w:val="Default"/>
              <w:jc w:val="both"/>
              <w:rPr>
                <w:sz w:val="22"/>
                <w:szCs w:val="22"/>
              </w:rPr>
            </w:pPr>
            <w:r w:rsidRPr="000C61E2">
              <w:rPr>
                <w:sz w:val="22"/>
                <w:szCs w:val="22"/>
              </w:rPr>
              <w:t xml:space="preserve">- најмање пет година радног искуства. </w:t>
            </w:r>
          </w:p>
          <w:p w:rsidR="00466487" w:rsidRPr="00E1142A" w:rsidRDefault="00466487" w:rsidP="00466487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466487" w:rsidRDefault="00466487" w:rsidP="00466487">
      <w:pPr>
        <w:pStyle w:val="BlockText"/>
        <w:ind w:right="1"/>
        <w:jc w:val="both"/>
        <w:rPr>
          <w:color w:val="auto"/>
          <w:sz w:val="22"/>
          <w:szCs w:val="22"/>
        </w:rPr>
      </w:pPr>
    </w:p>
    <w:p w:rsidR="000C61E2" w:rsidRPr="00CB6612" w:rsidRDefault="00405392" w:rsidP="00435D8A">
      <w:pPr>
        <w:pStyle w:val="BlockText"/>
        <w:ind w:right="1"/>
        <w:jc w:val="both"/>
        <w:rPr>
          <w:b/>
          <w:color w:val="auto"/>
          <w:sz w:val="22"/>
          <w:szCs w:val="22"/>
          <w:u w:val="single"/>
        </w:rPr>
      </w:pPr>
      <w:r w:rsidRPr="00435D8A">
        <w:rPr>
          <w:b/>
          <w:color w:val="auto"/>
          <w:sz w:val="22"/>
          <w:szCs w:val="22"/>
        </w:rPr>
        <w:t xml:space="preserve">                                               </w:t>
      </w:r>
      <w:r w:rsidR="00435D8A">
        <w:rPr>
          <w:b/>
          <w:color w:val="auto"/>
          <w:sz w:val="22"/>
          <w:szCs w:val="22"/>
        </w:rPr>
        <w:t xml:space="preserve">    </w:t>
      </w:r>
      <w:r w:rsidR="00CB6612">
        <w:rPr>
          <w:b/>
          <w:color w:val="auto"/>
          <w:sz w:val="22"/>
          <w:szCs w:val="22"/>
        </w:rPr>
        <w:t xml:space="preserve">                           3.0.1.</w:t>
      </w:r>
    </w:p>
    <w:tbl>
      <w:tblPr>
        <w:tblW w:w="10872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554"/>
      </w:tblGrid>
      <w:tr w:rsidR="000C61E2" w:rsidRPr="00E1142A" w:rsidTr="00E1142A">
        <w:trPr>
          <w:trHeight w:val="526"/>
        </w:trPr>
        <w:tc>
          <w:tcPr>
            <w:tcW w:w="2318" w:type="dxa"/>
          </w:tcPr>
          <w:p w:rsidR="000C61E2" w:rsidRPr="00E1142A" w:rsidRDefault="000C6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0C61E2" w:rsidRPr="00E1142A" w:rsidRDefault="000C6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54" w:type="dxa"/>
          </w:tcPr>
          <w:p w:rsidR="000C61E2" w:rsidRPr="00E1142A" w:rsidRDefault="000C61E2" w:rsidP="00E1142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 xml:space="preserve">РУКОВОДИЛАЦ ПРАВНИХ, КАДРОВСКИХ И АДМИНИСТРАТИВНИХ ПОСЛОВА </w:t>
            </w:r>
          </w:p>
          <w:p w:rsidR="000C61E2" w:rsidRPr="00E1142A" w:rsidRDefault="000C61E2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86788C" w:rsidRPr="00E1142A">
              <w:rPr>
                <w:rFonts w:ascii="Times New Roman" w:hAnsi="Times New Roman"/>
                <w:b/>
                <w:sz w:val="20"/>
                <w:szCs w:val="20"/>
              </w:rPr>
              <w:t>Руководилац  Службе за Праве и Економско-финансијке послове</w:t>
            </w:r>
          </w:p>
        </w:tc>
      </w:tr>
      <w:tr w:rsidR="000C61E2" w:rsidRPr="00E1142A" w:rsidTr="00E1142A">
        <w:trPr>
          <w:trHeight w:val="526"/>
        </w:trPr>
        <w:tc>
          <w:tcPr>
            <w:tcW w:w="2318" w:type="dxa"/>
          </w:tcPr>
          <w:p w:rsidR="000C61E2" w:rsidRPr="00E1142A" w:rsidRDefault="000C6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554" w:type="dxa"/>
          </w:tcPr>
          <w:p w:rsidR="000C61E2" w:rsidRPr="00E1142A" w:rsidRDefault="000C61E2" w:rsidP="000C61E2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>Z010405</w:t>
            </w:r>
          </w:p>
        </w:tc>
      </w:tr>
      <w:tr w:rsidR="000C61E2" w:rsidRPr="00E1142A" w:rsidTr="00E1142A">
        <w:trPr>
          <w:trHeight w:val="488"/>
        </w:trPr>
        <w:tc>
          <w:tcPr>
            <w:tcW w:w="2318" w:type="dxa"/>
          </w:tcPr>
          <w:p w:rsidR="000C61E2" w:rsidRPr="00E1142A" w:rsidRDefault="000C6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C61E2" w:rsidRPr="00E1142A" w:rsidRDefault="000C6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C61E2" w:rsidRPr="00E1142A" w:rsidRDefault="000C6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C61E2" w:rsidRPr="00E1142A" w:rsidRDefault="000C6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C61E2" w:rsidRPr="00E1142A" w:rsidRDefault="000C6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C61E2" w:rsidRPr="00E1142A" w:rsidRDefault="000C6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C61E2" w:rsidRPr="00E1142A" w:rsidRDefault="000C6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554" w:type="dxa"/>
          </w:tcPr>
          <w:p w:rsidR="000C61E2" w:rsidRPr="00E1142A" w:rsidRDefault="000C61E2">
            <w:pPr>
              <w:pStyle w:val="Default"/>
              <w:rPr>
                <w:sz w:val="23"/>
                <w:szCs w:val="23"/>
              </w:rPr>
            </w:pPr>
          </w:p>
          <w:p w:rsidR="000C61E2" w:rsidRPr="00E1142A" w:rsidRDefault="000C61E2" w:rsidP="000C61E2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-организује, руководи, координира, прати и контролише извршење правних, кадровских и административних послова; </w:t>
            </w:r>
          </w:p>
          <w:p w:rsidR="000C61E2" w:rsidRPr="00E1142A" w:rsidRDefault="000C61E2" w:rsidP="000C61E2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развија, дефинише и координира припрему програма и планова рада из области правних, кадровских и административних послова; </w:t>
            </w:r>
          </w:p>
          <w:p w:rsidR="000C61E2" w:rsidRPr="00E1142A" w:rsidRDefault="000C61E2" w:rsidP="000C61E2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организује, координира и контролише извршење општих послова; </w:t>
            </w:r>
          </w:p>
          <w:p w:rsidR="000C61E2" w:rsidRPr="00E1142A" w:rsidRDefault="000C61E2" w:rsidP="000C61E2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доноси одлуке о начину реализације правних, кадровских и административних послова; </w:t>
            </w:r>
          </w:p>
          <w:p w:rsidR="000C61E2" w:rsidRPr="00E1142A" w:rsidRDefault="000C61E2" w:rsidP="000C61E2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прати спровођење и усклађеност општих и појединачних аката са прописима из делокруга рада; </w:t>
            </w:r>
          </w:p>
          <w:p w:rsidR="000C61E2" w:rsidRPr="00E1142A" w:rsidRDefault="000C61E2" w:rsidP="000C61E2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обавља послове из области имовинско - правних послова; </w:t>
            </w:r>
          </w:p>
          <w:p w:rsidR="000C61E2" w:rsidRPr="00E1142A" w:rsidRDefault="000C61E2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прати и припрема опште акте, уговоре и друге опште и појединачне акте; </w:t>
            </w:r>
          </w:p>
          <w:p w:rsidR="000C61E2" w:rsidRPr="00E1142A" w:rsidRDefault="000C61E2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контролише припрему уговора и њихову реализацију и доноси одлуку о предузимању правних мера; </w:t>
            </w:r>
          </w:p>
          <w:p w:rsidR="000C61E2" w:rsidRPr="00E1142A" w:rsidRDefault="000C61E2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решава радне, дисциплинске и друге поступке и управља другим правним пословима; </w:t>
            </w:r>
          </w:p>
          <w:p w:rsidR="000C61E2" w:rsidRPr="00E1142A" w:rsidRDefault="000C61E2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надзире рад запослених на правним, кадровским и административним пословима; </w:t>
            </w:r>
          </w:p>
          <w:p w:rsidR="000C61E2" w:rsidRPr="00E1142A" w:rsidRDefault="000C61E2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координира послове из области заштите запослених од злостављања на раду; </w:t>
            </w:r>
          </w:p>
          <w:p w:rsidR="000C61E2" w:rsidRPr="00E1142A" w:rsidRDefault="000C61E2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координира осмишљавање и успостављање система управљања ризицима као и система интерних контрола; </w:t>
            </w:r>
          </w:p>
          <w:p w:rsidR="000C61E2" w:rsidRPr="00E1142A" w:rsidRDefault="000C61E2">
            <w:pPr>
              <w:pStyle w:val="Default"/>
              <w:rPr>
                <w:sz w:val="23"/>
                <w:szCs w:val="23"/>
              </w:rPr>
            </w:pPr>
            <w:r w:rsidRPr="00E1142A">
              <w:rPr>
                <w:sz w:val="20"/>
                <w:szCs w:val="20"/>
              </w:rPr>
              <w:t>– анализира проблеме у вршењу послова и припрема смернице и упутства запосленима за уједначавање и примену најбоље праксе.</w:t>
            </w:r>
            <w:r w:rsidRPr="00E1142A">
              <w:rPr>
                <w:sz w:val="23"/>
                <w:szCs w:val="23"/>
              </w:rPr>
              <w:t xml:space="preserve"> </w:t>
            </w:r>
          </w:p>
        </w:tc>
      </w:tr>
      <w:tr w:rsidR="000C61E2" w:rsidRPr="00E1142A" w:rsidTr="00E1142A">
        <w:tc>
          <w:tcPr>
            <w:tcW w:w="2318" w:type="dxa"/>
          </w:tcPr>
          <w:p w:rsidR="000C61E2" w:rsidRPr="00E1142A" w:rsidRDefault="000C61E2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C61E2" w:rsidRPr="00E1142A" w:rsidRDefault="000C61E2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C61E2" w:rsidRPr="00E1142A" w:rsidRDefault="000C61E2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C61E2" w:rsidRPr="00E1142A" w:rsidRDefault="000C61E2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554" w:type="dxa"/>
          </w:tcPr>
          <w:p w:rsidR="000C61E2" w:rsidRPr="00E1142A" w:rsidRDefault="000C61E2" w:rsidP="000C61E2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Високо образовање: </w:t>
            </w:r>
          </w:p>
          <w:p w:rsidR="000C61E2" w:rsidRPr="00E1142A" w:rsidRDefault="000C61E2" w:rsidP="000C61E2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на основним академским студијама у обиму од најмање 240 ЕСПБ бодова, односно специјалистичким струковним студијама, по пропису који уређује високо образовање почев од 10. септембра 2005. године; </w:t>
            </w:r>
          </w:p>
          <w:p w:rsidR="000C61E2" w:rsidRPr="00E1142A" w:rsidRDefault="000C6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у трајању од најмање четири године, по пропису који је уређивао високо образовање до 10. септембра 2005. године.</w:t>
            </w:r>
            <w:r w:rsidRPr="00E1142A">
              <w:rPr>
                <w:sz w:val="23"/>
                <w:szCs w:val="23"/>
              </w:rPr>
              <w:t xml:space="preserve"> </w:t>
            </w:r>
          </w:p>
        </w:tc>
      </w:tr>
      <w:tr w:rsidR="000C61E2" w:rsidRPr="00E1142A" w:rsidTr="00E1142A">
        <w:tc>
          <w:tcPr>
            <w:tcW w:w="2318" w:type="dxa"/>
          </w:tcPr>
          <w:p w:rsidR="000C61E2" w:rsidRPr="00E1142A" w:rsidRDefault="000C6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554" w:type="dxa"/>
          </w:tcPr>
          <w:p w:rsidR="00405392" w:rsidRPr="00E1142A" w:rsidRDefault="00405392" w:rsidP="00405392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-знање рада на рачуна; </w:t>
            </w:r>
          </w:p>
          <w:p w:rsidR="000C61E2" w:rsidRDefault="00405392" w:rsidP="00405392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 најмање пет година радног искуства</w:t>
            </w:r>
            <w:r w:rsidR="00026B7A">
              <w:rPr>
                <w:sz w:val="20"/>
                <w:szCs w:val="20"/>
              </w:rPr>
              <w:t>,</w:t>
            </w:r>
          </w:p>
          <w:p w:rsidR="00026B7A" w:rsidRPr="00026B7A" w:rsidRDefault="00026B7A" w:rsidP="0040539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-положен приправнички испит</w:t>
            </w:r>
          </w:p>
        </w:tc>
      </w:tr>
      <w:tr w:rsidR="000C61E2" w:rsidRPr="00E1142A" w:rsidTr="00E1142A">
        <w:tc>
          <w:tcPr>
            <w:tcW w:w="2318" w:type="dxa"/>
          </w:tcPr>
          <w:p w:rsidR="000C61E2" w:rsidRPr="00E1142A" w:rsidRDefault="000C6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554" w:type="dxa"/>
          </w:tcPr>
          <w:p w:rsidR="000C61E2" w:rsidRPr="00E1142A" w:rsidRDefault="000C6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405392" w:rsidRDefault="00405392" w:rsidP="00B7324D">
      <w:pPr>
        <w:pStyle w:val="BlockText"/>
        <w:ind w:left="0" w:right="1"/>
        <w:jc w:val="both"/>
        <w:rPr>
          <w:color w:val="auto"/>
          <w:sz w:val="22"/>
          <w:szCs w:val="22"/>
        </w:rPr>
      </w:pPr>
    </w:p>
    <w:p w:rsidR="0002229D" w:rsidRDefault="0002229D" w:rsidP="00B7324D">
      <w:pPr>
        <w:pStyle w:val="BlockText"/>
        <w:ind w:left="0" w:right="1"/>
        <w:jc w:val="both"/>
        <w:rPr>
          <w:color w:val="auto"/>
          <w:sz w:val="22"/>
          <w:szCs w:val="22"/>
        </w:rPr>
      </w:pPr>
    </w:p>
    <w:p w:rsidR="0002229D" w:rsidRDefault="0002229D" w:rsidP="00B7324D">
      <w:pPr>
        <w:pStyle w:val="BlockText"/>
        <w:ind w:left="0" w:right="1"/>
        <w:jc w:val="both"/>
        <w:rPr>
          <w:color w:val="auto"/>
          <w:sz w:val="22"/>
          <w:szCs w:val="22"/>
        </w:rPr>
      </w:pPr>
    </w:p>
    <w:p w:rsidR="0002229D" w:rsidRDefault="0002229D" w:rsidP="00B7324D">
      <w:pPr>
        <w:pStyle w:val="BlockText"/>
        <w:ind w:left="0" w:right="1"/>
        <w:jc w:val="both"/>
        <w:rPr>
          <w:color w:val="auto"/>
          <w:sz w:val="22"/>
          <w:szCs w:val="22"/>
        </w:rPr>
      </w:pPr>
    </w:p>
    <w:p w:rsidR="0002229D" w:rsidRDefault="0002229D" w:rsidP="00B7324D">
      <w:pPr>
        <w:pStyle w:val="BlockText"/>
        <w:ind w:left="0" w:right="1"/>
        <w:jc w:val="both"/>
        <w:rPr>
          <w:color w:val="auto"/>
          <w:sz w:val="22"/>
          <w:szCs w:val="22"/>
        </w:rPr>
      </w:pPr>
    </w:p>
    <w:p w:rsidR="0002229D" w:rsidRPr="00026B7A" w:rsidRDefault="0002229D" w:rsidP="00B7324D">
      <w:pPr>
        <w:pStyle w:val="BlockText"/>
        <w:ind w:left="0" w:right="1"/>
        <w:jc w:val="both"/>
        <w:rPr>
          <w:color w:val="auto"/>
          <w:sz w:val="22"/>
          <w:szCs w:val="22"/>
        </w:rPr>
      </w:pPr>
    </w:p>
    <w:p w:rsidR="00405392" w:rsidRPr="00DB5663" w:rsidRDefault="00405392" w:rsidP="00405392">
      <w:pPr>
        <w:pStyle w:val="BlockText"/>
        <w:ind w:right="1"/>
        <w:jc w:val="both"/>
        <w:rPr>
          <w:b/>
          <w:color w:val="auto"/>
          <w:sz w:val="22"/>
          <w:szCs w:val="22"/>
          <w:u w:val="single"/>
        </w:rPr>
      </w:pPr>
      <w:r w:rsidRPr="00CB6612">
        <w:rPr>
          <w:b/>
          <w:color w:val="auto"/>
          <w:sz w:val="22"/>
          <w:szCs w:val="22"/>
        </w:rPr>
        <w:t xml:space="preserve">                                                   </w:t>
      </w:r>
      <w:r w:rsidR="00EA7EB5" w:rsidRPr="00CB6612">
        <w:rPr>
          <w:b/>
          <w:color w:val="auto"/>
          <w:sz w:val="22"/>
          <w:szCs w:val="22"/>
        </w:rPr>
        <w:t>3.1.</w:t>
      </w:r>
      <w:r>
        <w:rPr>
          <w:color w:val="auto"/>
          <w:sz w:val="22"/>
          <w:szCs w:val="22"/>
        </w:rPr>
        <w:t xml:space="preserve">  </w:t>
      </w:r>
      <w:r w:rsidRPr="00DB5663">
        <w:rPr>
          <w:b/>
          <w:color w:val="auto"/>
          <w:sz w:val="22"/>
          <w:szCs w:val="22"/>
          <w:u w:val="single"/>
        </w:rPr>
        <w:t>ОДЕЉЕЊА ЗА ПРАВНЕ ПОСЛОВЕ</w:t>
      </w:r>
    </w:p>
    <w:p w:rsidR="00405392" w:rsidRDefault="00405392" w:rsidP="00405392">
      <w:pPr>
        <w:pStyle w:val="BlockText"/>
        <w:ind w:right="1"/>
        <w:jc w:val="both"/>
        <w:rPr>
          <w:color w:val="auto"/>
          <w:sz w:val="22"/>
          <w:szCs w:val="22"/>
        </w:rPr>
      </w:pPr>
    </w:p>
    <w:tbl>
      <w:tblPr>
        <w:tblW w:w="10910" w:type="dxa"/>
        <w:tblInd w:w="-44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0"/>
        <w:gridCol w:w="2363"/>
        <w:gridCol w:w="850"/>
        <w:gridCol w:w="2716"/>
        <w:gridCol w:w="4331"/>
      </w:tblGrid>
      <w:tr w:rsidR="00394D1C" w:rsidRPr="00E1142A" w:rsidTr="00435D8A">
        <w:trPr>
          <w:trHeight w:val="250"/>
        </w:trPr>
        <w:tc>
          <w:tcPr>
            <w:tcW w:w="650" w:type="dxa"/>
            <w:shd w:val="clear" w:color="auto" w:fill="FFFF00"/>
            <w:noWrap/>
            <w:vAlign w:val="center"/>
            <w:hideMark/>
          </w:tcPr>
          <w:p w:rsidR="00394D1C" w:rsidRPr="00E1142A" w:rsidRDefault="00394D1C" w:rsidP="00DB566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highlight w:val="yellow"/>
              </w:rPr>
            </w:pPr>
            <w:r w:rsidRPr="00E1142A">
              <w:rPr>
                <w:rFonts w:ascii="Times New Roman" w:hAnsi="Times New Roman"/>
                <w:b/>
                <w:bCs/>
                <w:sz w:val="20"/>
                <w:szCs w:val="20"/>
                <w:highlight w:val="yellow"/>
              </w:rPr>
              <w:t xml:space="preserve">  Р.бр.</w:t>
            </w:r>
          </w:p>
        </w:tc>
        <w:tc>
          <w:tcPr>
            <w:tcW w:w="2363" w:type="dxa"/>
            <w:shd w:val="clear" w:color="auto" w:fill="FFFF00"/>
            <w:noWrap/>
            <w:vAlign w:val="center"/>
            <w:hideMark/>
          </w:tcPr>
          <w:p w:rsidR="00394D1C" w:rsidRPr="00E1142A" w:rsidRDefault="00394D1C" w:rsidP="00DB56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>Назив радног места</w:t>
            </w:r>
          </w:p>
        </w:tc>
        <w:tc>
          <w:tcPr>
            <w:tcW w:w="850" w:type="dxa"/>
            <w:shd w:val="clear" w:color="auto" w:fill="FFFF00"/>
            <w:noWrap/>
            <w:vAlign w:val="center"/>
            <w:hideMark/>
          </w:tcPr>
          <w:p w:rsidR="00394D1C" w:rsidRPr="00E1142A" w:rsidRDefault="00394D1C" w:rsidP="00DB56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>Бр. изврш.</w:t>
            </w:r>
          </w:p>
        </w:tc>
        <w:tc>
          <w:tcPr>
            <w:tcW w:w="2716" w:type="dxa"/>
            <w:shd w:val="clear" w:color="auto" w:fill="FFFF00"/>
            <w:noWrap/>
            <w:vAlign w:val="center"/>
            <w:hideMark/>
          </w:tcPr>
          <w:p w:rsidR="00394D1C" w:rsidRPr="00E1142A" w:rsidRDefault="00394D1C" w:rsidP="00DB56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>Стручна спрема</w:t>
            </w:r>
          </w:p>
        </w:tc>
        <w:tc>
          <w:tcPr>
            <w:tcW w:w="4331" w:type="dxa"/>
            <w:shd w:val="clear" w:color="auto" w:fill="FFFF00"/>
            <w:noWrap/>
            <w:vAlign w:val="center"/>
            <w:hideMark/>
          </w:tcPr>
          <w:p w:rsidR="00394D1C" w:rsidRPr="00E1142A" w:rsidRDefault="00394D1C" w:rsidP="00DB56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 xml:space="preserve">                                         Посебни услови</w:t>
            </w:r>
          </w:p>
          <w:p w:rsidR="00394D1C" w:rsidRPr="00E1142A" w:rsidRDefault="00394D1C" w:rsidP="00DB56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394D1C" w:rsidRPr="00E1142A" w:rsidTr="00394D1C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394D1C" w:rsidRPr="00E1142A" w:rsidRDefault="00394D1C" w:rsidP="00DB566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363" w:type="dxa"/>
            <w:shd w:val="clear" w:color="auto" w:fill="auto"/>
            <w:noWrap/>
            <w:vAlign w:val="center"/>
            <w:hideMark/>
          </w:tcPr>
          <w:p w:rsidR="00223111" w:rsidRPr="00E1142A" w:rsidRDefault="00223111" w:rsidP="0040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23111" w:rsidRPr="00223111" w:rsidRDefault="00223111" w:rsidP="00223111">
            <w:pPr>
              <w:pStyle w:val="Default"/>
              <w:jc w:val="center"/>
              <w:rPr>
                <w:sz w:val="16"/>
                <w:szCs w:val="16"/>
              </w:rPr>
            </w:pPr>
            <w:r w:rsidRPr="00223111">
              <w:rPr>
                <w:sz w:val="16"/>
                <w:szCs w:val="16"/>
              </w:rPr>
              <w:t xml:space="preserve">РУКОВОДИЛАЦ ПРАВНИХ, КАДРОВСКИХ И АДМИНИСТРАТИВНИХ ПОСЛОВА </w:t>
            </w:r>
          </w:p>
          <w:p w:rsidR="00394D1C" w:rsidRPr="00E1142A" w:rsidRDefault="00394D1C" w:rsidP="004053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Начелник одељења за Правне послове-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94D1C" w:rsidRPr="00E1142A" w:rsidRDefault="00394D1C" w:rsidP="00DB56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16" w:type="dxa"/>
            <w:shd w:val="clear" w:color="auto" w:fill="auto"/>
            <w:noWrap/>
            <w:vAlign w:val="center"/>
            <w:hideMark/>
          </w:tcPr>
          <w:p w:rsidR="00223111" w:rsidRPr="00223111" w:rsidRDefault="00223111" w:rsidP="00223111">
            <w:pPr>
              <w:pStyle w:val="Default"/>
              <w:rPr>
                <w:sz w:val="16"/>
                <w:szCs w:val="16"/>
              </w:rPr>
            </w:pPr>
            <w:r w:rsidRPr="00223111">
              <w:rPr>
                <w:sz w:val="16"/>
                <w:szCs w:val="16"/>
              </w:rPr>
              <w:t xml:space="preserve">Високо образовање: </w:t>
            </w:r>
          </w:p>
          <w:p w:rsidR="00223111" w:rsidRPr="00223111" w:rsidRDefault="00223111" w:rsidP="00223111">
            <w:pPr>
              <w:pStyle w:val="Default"/>
              <w:rPr>
                <w:sz w:val="16"/>
                <w:szCs w:val="16"/>
              </w:rPr>
            </w:pPr>
            <w:r w:rsidRPr="00223111">
              <w:rPr>
                <w:sz w:val="16"/>
                <w:szCs w:val="16"/>
              </w:rPr>
              <w:t xml:space="preserve">– на основним академским студијама у обиму од најмање 240 ЕСПБ бодова, односно специјалистичким струковним студијама, по пропису који уређује високо образовање почев од 10. септембра 2005. године; </w:t>
            </w:r>
          </w:p>
          <w:p w:rsidR="00394D1C" w:rsidRPr="00223111" w:rsidRDefault="00223111" w:rsidP="00223111">
            <w:pPr>
              <w:pStyle w:val="Default"/>
              <w:jc w:val="both"/>
              <w:rPr>
                <w:color w:val="auto"/>
                <w:sz w:val="16"/>
                <w:szCs w:val="16"/>
                <w:lang w:val="ru-RU"/>
              </w:rPr>
            </w:pPr>
            <w:r w:rsidRPr="00223111">
              <w:rPr>
                <w:sz w:val="16"/>
                <w:szCs w:val="16"/>
              </w:rPr>
              <w:t>– на основним студијама у трајању од најмање четири године, по пропису који је уређивао високо образовање до 10. септембра 2005. године.</w:t>
            </w:r>
          </w:p>
        </w:tc>
        <w:tc>
          <w:tcPr>
            <w:tcW w:w="4331" w:type="dxa"/>
            <w:shd w:val="clear" w:color="auto" w:fill="auto"/>
            <w:noWrap/>
            <w:vAlign w:val="center"/>
            <w:hideMark/>
          </w:tcPr>
          <w:p w:rsidR="00394D1C" w:rsidRDefault="00394D1C" w:rsidP="0040539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05392">
              <w:rPr>
                <w:sz w:val="20"/>
                <w:szCs w:val="20"/>
              </w:rPr>
              <w:t xml:space="preserve">знање рада на рачуна; </w:t>
            </w:r>
          </w:p>
          <w:p w:rsidR="00394D1C" w:rsidRPr="00E1142A" w:rsidRDefault="00394D1C" w:rsidP="00DB566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sz w:val="20"/>
                <w:szCs w:val="20"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најмање пет година радног искуства.</w:t>
            </w:r>
          </w:p>
        </w:tc>
      </w:tr>
      <w:tr w:rsidR="00394D1C" w:rsidRPr="00E1142A" w:rsidTr="00394D1C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394D1C" w:rsidRPr="00E1142A" w:rsidRDefault="00394D1C" w:rsidP="00DB566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363" w:type="dxa"/>
            <w:shd w:val="clear" w:color="auto" w:fill="auto"/>
            <w:noWrap/>
            <w:vAlign w:val="center"/>
            <w:hideMark/>
          </w:tcPr>
          <w:p w:rsidR="00223111" w:rsidRPr="00E1142A" w:rsidRDefault="00223111" w:rsidP="00DB56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ПРАВНО КАДРОВСКИ АНАЛИТИЧАР</w:t>
            </w:r>
          </w:p>
          <w:p w:rsidR="00394D1C" w:rsidRPr="00E1142A" w:rsidRDefault="00394D1C" w:rsidP="00DB56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Шеф одсека за Правне послове у Одељењу за Правне послове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94D1C" w:rsidRPr="00E1142A" w:rsidRDefault="00394D1C" w:rsidP="00DB56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16" w:type="dxa"/>
            <w:shd w:val="clear" w:color="auto" w:fill="auto"/>
            <w:noWrap/>
            <w:vAlign w:val="center"/>
            <w:hideMark/>
          </w:tcPr>
          <w:p w:rsidR="00223111" w:rsidRPr="00223111" w:rsidRDefault="00223111" w:rsidP="00223111">
            <w:pPr>
              <w:pStyle w:val="Default"/>
              <w:rPr>
                <w:sz w:val="16"/>
                <w:szCs w:val="16"/>
              </w:rPr>
            </w:pPr>
            <w:r w:rsidRPr="00223111">
              <w:rPr>
                <w:sz w:val="16"/>
                <w:szCs w:val="16"/>
              </w:rPr>
              <w:t xml:space="preserve">Високо образовање: </w:t>
            </w:r>
          </w:p>
          <w:p w:rsidR="00223111" w:rsidRPr="00223111" w:rsidRDefault="00223111" w:rsidP="00223111">
            <w:pPr>
              <w:pStyle w:val="Default"/>
              <w:rPr>
                <w:sz w:val="16"/>
                <w:szCs w:val="16"/>
              </w:rPr>
            </w:pPr>
            <w:r w:rsidRPr="00223111">
              <w:rPr>
                <w:sz w:val="16"/>
                <w:szCs w:val="16"/>
              </w:rPr>
              <w:t xml:space="preserve">– на основним академским студијама у обиму од најмање 240 ЕСПБ бодова, односно специјалистичким струковним студијама, по пропису који уређује високо образовање почев од 10. септембра 2005. године; </w:t>
            </w:r>
          </w:p>
          <w:p w:rsidR="00394D1C" w:rsidRPr="00FA5296" w:rsidRDefault="00223111" w:rsidP="00223111">
            <w:pPr>
              <w:pStyle w:val="Default"/>
              <w:jc w:val="both"/>
              <w:rPr>
                <w:color w:val="auto"/>
                <w:sz w:val="20"/>
                <w:szCs w:val="20"/>
                <w:lang w:val="ru-RU"/>
              </w:rPr>
            </w:pPr>
            <w:r w:rsidRPr="00223111">
              <w:rPr>
                <w:sz w:val="16"/>
                <w:szCs w:val="16"/>
              </w:rPr>
              <w:t>– на основним студијама у трајању од најмање четири године, по пропису који је уређивао високо образовање до 10. септембра 2005. године.</w:t>
            </w:r>
          </w:p>
        </w:tc>
        <w:tc>
          <w:tcPr>
            <w:tcW w:w="4331" w:type="dxa"/>
            <w:shd w:val="clear" w:color="auto" w:fill="auto"/>
            <w:noWrap/>
            <w:vAlign w:val="center"/>
            <w:hideMark/>
          </w:tcPr>
          <w:p w:rsidR="00394D1C" w:rsidRDefault="00394D1C" w:rsidP="00DB566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05392">
              <w:rPr>
                <w:sz w:val="20"/>
                <w:szCs w:val="20"/>
              </w:rPr>
              <w:t xml:space="preserve">знање рада на рачуна; </w:t>
            </w:r>
          </w:p>
          <w:p w:rsidR="00394D1C" w:rsidRPr="00E1142A" w:rsidRDefault="00394D1C" w:rsidP="00DB566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sz w:val="20"/>
                <w:szCs w:val="20"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најмање три година радног искуства.</w:t>
            </w:r>
          </w:p>
        </w:tc>
      </w:tr>
      <w:tr w:rsidR="00394D1C" w:rsidRPr="00E1142A" w:rsidTr="00394D1C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394D1C" w:rsidRPr="00E1142A" w:rsidRDefault="00394D1C" w:rsidP="00DB566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3.</w:t>
            </w:r>
          </w:p>
        </w:tc>
        <w:tc>
          <w:tcPr>
            <w:tcW w:w="2363" w:type="dxa"/>
            <w:shd w:val="clear" w:color="auto" w:fill="auto"/>
            <w:noWrap/>
            <w:vAlign w:val="center"/>
            <w:hideMark/>
          </w:tcPr>
          <w:p w:rsidR="00394D1C" w:rsidRPr="00E1142A" w:rsidRDefault="00394D1C" w:rsidP="00DB56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Павно кадровски аналитичар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94D1C" w:rsidRPr="00E1142A" w:rsidRDefault="00394D1C" w:rsidP="00DB56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16" w:type="dxa"/>
            <w:shd w:val="clear" w:color="auto" w:fill="auto"/>
            <w:noWrap/>
            <w:vAlign w:val="center"/>
            <w:hideMark/>
          </w:tcPr>
          <w:p w:rsidR="00223111" w:rsidRPr="00223111" w:rsidRDefault="00223111" w:rsidP="00223111">
            <w:pPr>
              <w:pStyle w:val="Default"/>
              <w:rPr>
                <w:sz w:val="16"/>
                <w:szCs w:val="16"/>
              </w:rPr>
            </w:pPr>
            <w:r w:rsidRPr="00223111">
              <w:rPr>
                <w:sz w:val="16"/>
                <w:szCs w:val="16"/>
              </w:rPr>
              <w:t xml:space="preserve">Високо образовање: </w:t>
            </w:r>
          </w:p>
          <w:p w:rsidR="00223111" w:rsidRPr="00223111" w:rsidRDefault="00223111" w:rsidP="00223111">
            <w:pPr>
              <w:pStyle w:val="Default"/>
              <w:rPr>
                <w:sz w:val="16"/>
                <w:szCs w:val="16"/>
              </w:rPr>
            </w:pPr>
            <w:r w:rsidRPr="00223111">
              <w:rPr>
                <w:sz w:val="16"/>
                <w:szCs w:val="16"/>
              </w:rPr>
              <w:t xml:space="preserve">– на основним академским студијама у обиму од најмање 240 ЕСПБ бодова, односно специјалистичким струковним студијама, по пропису који уређује високо образовање почев од 10. септембра 2005. године; </w:t>
            </w:r>
          </w:p>
          <w:p w:rsidR="00394D1C" w:rsidRPr="00FA5296" w:rsidRDefault="00223111" w:rsidP="00223111">
            <w:pPr>
              <w:pStyle w:val="Default"/>
              <w:jc w:val="both"/>
              <w:rPr>
                <w:color w:val="auto"/>
                <w:sz w:val="20"/>
                <w:szCs w:val="20"/>
                <w:lang w:val="ru-RU"/>
              </w:rPr>
            </w:pPr>
            <w:r w:rsidRPr="00223111">
              <w:rPr>
                <w:sz w:val="16"/>
                <w:szCs w:val="16"/>
              </w:rPr>
              <w:t>– на основним студијама у трајању од најмање четири године, по пропису који је уређивао високо образовање до 10. септембра 2005. године.</w:t>
            </w:r>
          </w:p>
        </w:tc>
        <w:tc>
          <w:tcPr>
            <w:tcW w:w="4331" w:type="dxa"/>
            <w:shd w:val="clear" w:color="auto" w:fill="auto"/>
            <w:noWrap/>
            <w:vAlign w:val="center"/>
            <w:hideMark/>
          </w:tcPr>
          <w:p w:rsidR="00394D1C" w:rsidRDefault="00394D1C" w:rsidP="00DB566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05392">
              <w:rPr>
                <w:sz w:val="20"/>
                <w:szCs w:val="20"/>
              </w:rPr>
              <w:t xml:space="preserve">знање рада на рачуна; </w:t>
            </w:r>
          </w:p>
          <w:p w:rsidR="00394D1C" w:rsidRPr="00E1142A" w:rsidRDefault="00394D1C" w:rsidP="00DB566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E1142A">
              <w:rPr>
                <w:sz w:val="20"/>
                <w:szCs w:val="20"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најмање три година радног искуства.</w:t>
            </w:r>
          </w:p>
        </w:tc>
      </w:tr>
      <w:tr w:rsidR="00A54D29" w:rsidRPr="00E1142A" w:rsidTr="00B34C33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EA6A0C" w:rsidRPr="00E1142A" w:rsidRDefault="00EA6A0C" w:rsidP="00DB566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EA6A0C" w:rsidRPr="00E1142A" w:rsidRDefault="00EA6A0C" w:rsidP="00DB566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EA6A0C" w:rsidRPr="00E1142A" w:rsidRDefault="00EA6A0C" w:rsidP="00DB566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EA6A0C" w:rsidRPr="00E1142A" w:rsidRDefault="00EA6A0C" w:rsidP="00DB566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EA6A0C" w:rsidRPr="00E1142A" w:rsidRDefault="00EA6A0C" w:rsidP="00DB566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EA6A0C" w:rsidRPr="00E1142A" w:rsidRDefault="00EA6A0C" w:rsidP="00DB566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EA6A0C" w:rsidRPr="00E1142A" w:rsidRDefault="00EA6A0C" w:rsidP="00DB566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EA6A0C" w:rsidRPr="00E1142A" w:rsidRDefault="00EA6A0C" w:rsidP="00DB566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A54D29" w:rsidRPr="00E1142A" w:rsidRDefault="00A54D29" w:rsidP="00DB566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363" w:type="dxa"/>
            <w:shd w:val="clear" w:color="auto" w:fill="auto"/>
            <w:noWrap/>
            <w:hideMark/>
          </w:tcPr>
          <w:p w:rsidR="00A54D29" w:rsidRDefault="00A54D29" w:rsidP="00A54D29">
            <w:pPr>
              <w:pStyle w:val="Default"/>
              <w:rPr>
                <w:sz w:val="20"/>
                <w:szCs w:val="20"/>
              </w:rPr>
            </w:pPr>
          </w:p>
          <w:p w:rsidR="00A54D29" w:rsidRDefault="00A54D29" w:rsidP="00A54D29">
            <w:pPr>
              <w:pStyle w:val="Default"/>
              <w:rPr>
                <w:sz w:val="20"/>
                <w:szCs w:val="20"/>
              </w:rPr>
            </w:pPr>
          </w:p>
          <w:p w:rsidR="00A54D29" w:rsidRDefault="00A54D29" w:rsidP="00A54D29">
            <w:pPr>
              <w:pStyle w:val="Default"/>
              <w:rPr>
                <w:sz w:val="20"/>
                <w:szCs w:val="20"/>
              </w:rPr>
            </w:pPr>
          </w:p>
          <w:p w:rsidR="00EA6A0C" w:rsidRDefault="00EA6A0C" w:rsidP="00A54D29">
            <w:pPr>
              <w:pStyle w:val="Default"/>
              <w:rPr>
                <w:sz w:val="20"/>
                <w:szCs w:val="20"/>
              </w:rPr>
            </w:pPr>
          </w:p>
          <w:p w:rsidR="00EA6A0C" w:rsidRDefault="00EA6A0C" w:rsidP="00A54D29">
            <w:pPr>
              <w:pStyle w:val="Default"/>
              <w:rPr>
                <w:sz w:val="20"/>
                <w:szCs w:val="20"/>
              </w:rPr>
            </w:pPr>
          </w:p>
          <w:p w:rsidR="00EA6A0C" w:rsidRDefault="00EA6A0C" w:rsidP="00A54D29">
            <w:pPr>
              <w:pStyle w:val="Default"/>
              <w:rPr>
                <w:sz w:val="20"/>
                <w:szCs w:val="20"/>
              </w:rPr>
            </w:pPr>
          </w:p>
          <w:p w:rsidR="00EA6A0C" w:rsidRDefault="00EA6A0C" w:rsidP="00A54D29">
            <w:pPr>
              <w:pStyle w:val="Default"/>
              <w:rPr>
                <w:sz w:val="20"/>
                <w:szCs w:val="20"/>
              </w:rPr>
            </w:pPr>
          </w:p>
          <w:p w:rsidR="00A54D29" w:rsidRPr="00A54D29" w:rsidRDefault="00A54D29" w:rsidP="00A54D29">
            <w:pPr>
              <w:pStyle w:val="Default"/>
              <w:rPr>
                <w:sz w:val="20"/>
                <w:szCs w:val="20"/>
              </w:rPr>
            </w:pPr>
            <w:r w:rsidRPr="00A54D29">
              <w:rPr>
                <w:sz w:val="20"/>
                <w:szCs w:val="20"/>
              </w:rPr>
              <w:t xml:space="preserve">Дипломирани правник за  правне, кадровске и административне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6A0C" w:rsidRPr="00E1142A" w:rsidRDefault="00EA6A0C" w:rsidP="00DB56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6A0C" w:rsidRPr="00E1142A" w:rsidRDefault="00EA6A0C" w:rsidP="00DB56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6A0C" w:rsidRPr="00E1142A" w:rsidRDefault="00EA6A0C" w:rsidP="00DB56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6A0C" w:rsidRPr="00E1142A" w:rsidRDefault="00EA6A0C" w:rsidP="00DB56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6A0C" w:rsidRPr="00E1142A" w:rsidRDefault="00EA6A0C" w:rsidP="00DB56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6A0C" w:rsidRPr="00E1142A" w:rsidRDefault="00EA6A0C" w:rsidP="00DB56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6A0C" w:rsidRPr="00E1142A" w:rsidRDefault="00EA6A0C" w:rsidP="00DB56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6A0C" w:rsidRPr="00E1142A" w:rsidRDefault="00EA6A0C" w:rsidP="00DB56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54D29" w:rsidRPr="00E1142A" w:rsidRDefault="00A54D29" w:rsidP="00DB56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EA6A0C" w:rsidRDefault="00EA6A0C">
            <w:pPr>
              <w:pStyle w:val="Default"/>
              <w:rPr>
                <w:sz w:val="16"/>
                <w:szCs w:val="16"/>
              </w:rPr>
            </w:pPr>
          </w:p>
          <w:p w:rsidR="00EA6A0C" w:rsidRDefault="00EA6A0C">
            <w:pPr>
              <w:pStyle w:val="Default"/>
              <w:rPr>
                <w:sz w:val="16"/>
                <w:szCs w:val="16"/>
              </w:rPr>
            </w:pPr>
          </w:p>
          <w:p w:rsidR="00EA6A0C" w:rsidRDefault="00EA6A0C">
            <w:pPr>
              <w:pStyle w:val="Default"/>
              <w:rPr>
                <w:sz w:val="16"/>
                <w:szCs w:val="16"/>
              </w:rPr>
            </w:pPr>
          </w:p>
          <w:p w:rsidR="00EA6A0C" w:rsidRDefault="00EA6A0C">
            <w:pPr>
              <w:pStyle w:val="Default"/>
              <w:rPr>
                <w:sz w:val="16"/>
                <w:szCs w:val="16"/>
              </w:rPr>
            </w:pPr>
          </w:p>
          <w:p w:rsidR="00EA6A0C" w:rsidRDefault="00EA6A0C">
            <w:pPr>
              <w:pStyle w:val="Default"/>
              <w:rPr>
                <w:sz w:val="16"/>
                <w:szCs w:val="16"/>
              </w:rPr>
            </w:pPr>
          </w:p>
          <w:p w:rsidR="00A54D29" w:rsidRPr="00A54D29" w:rsidRDefault="00A54D29">
            <w:pPr>
              <w:pStyle w:val="Default"/>
              <w:rPr>
                <w:sz w:val="16"/>
                <w:szCs w:val="16"/>
              </w:rPr>
            </w:pPr>
            <w:r w:rsidRPr="00A54D29">
              <w:rPr>
                <w:sz w:val="16"/>
                <w:szCs w:val="16"/>
              </w:rPr>
              <w:t xml:space="preserve">Високо образовање: </w:t>
            </w:r>
          </w:p>
          <w:p w:rsidR="00A54D29" w:rsidRPr="00A54D29" w:rsidRDefault="00A54D29">
            <w:pPr>
              <w:pStyle w:val="Default"/>
              <w:rPr>
                <w:sz w:val="16"/>
                <w:szCs w:val="16"/>
              </w:rPr>
            </w:pPr>
            <w:r w:rsidRPr="00A54D29">
              <w:rPr>
                <w:sz w:val="16"/>
                <w:szCs w:val="16"/>
              </w:rPr>
              <w:t xml:space="preserve">– на основним академским студијама у обиму од најмање 240 ЕСПБ бодова, односно специјалистичким струковним студијама, по пропису који уређује високо образовање почев од 10. септембра 2005. године; </w:t>
            </w:r>
          </w:p>
          <w:p w:rsidR="00A54D29" w:rsidRDefault="00A54D29">
            <w:pPr>
              <w:pStyle w:val="Default"/>
              <w:rPr>
                <w:sz w:val="23"/>
                <w:szCs w:val="23"/>
              </w:rPr>
            </w:pPr>
            <w:r w:rsidRPr="00A54D29">
              <w:rPr>
                <w:sz w:val="16"/>
                <w:szCs w:val="16"/>
              </w:rPr>
              <w:t>– на основним студијама у трајању од најмање четири године, по пропису који је уређивао високо образовање до 10. септембра 2005. године.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4331" w:type="dxa"/>
            <w:shd w:val="clear" w:color="auto" w:fill="auto"/>
            <w:noWrap/>
            <w:vAlign w:val="center"/>
            <w:hideMark/>
          </w:tcPr>
          <w:p w:rsidR="00EA6A0C" w:rsidRDefault="00A54D29" w:rsidP="00A54D2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</w:p>
          <w:p w:rsidR="00EA6A0C" w:rsidRDefault="00EA6A0C" w:rsidP="00A54D29">
            <w:pPr>
              <w:pStyle w:val="Default"/>
              <w:rPr>
                <w:sz w:val="20"/>
                <w:szCs w:val="20"/>
              </w:rPr>
            </w:pPr>
          </w:p>
          <w:p w:rsidR="00EA6A0C" w:rsidRDefault="00EA6A0C" w:rsidP="00A54D29">
            <w:pPr>
              <w:pStyle w:val="Default"/>
              <w:rPr>
                <w:sz w:val="20"/>
                <w:szCs w:val="20"/>
              </w:rPr>
            </w:pPr>
          </w:p>
          <w:p w:rsidR="00EA6A0C" w:rsidRDefault="00EA6A0C" w:rsidP="00A54D29">
            <w:pPr>
              <w:pStyle w:val="Default"/>
              <w:rPr>
                <w:sz w:val="20"/>
                <w:szCs w:val="20"/>
              </w:rPr>
            </w:pPr>
          </w:p>
          <w:p w:rsidR="00EA6A0C" w:rsidRDefault="00EA6A0C" w:rsidP="00A54D29">
            <w:pPr>
              <w:pStyle w:val="Default"/>
              <w:rPr>
                <w:sz w:val="20"/>
                <w:szCs w:val="20"/>
              </w:rPr>
            </w:pPr>
          </w:p>
          <w:p w:rsidR="00EA6A0C" w:rsidRDefault="00EA6A0C" w:rsidP="00A54D29">
            <w:pPr>
              <w:pStyle w:val="Default"/>
              <w:rPr>
                <w:sz w:val="20"/>
                <w:szCs w:val="20"/>
              </w:rPr>
            </w:pPr>
          </w:p>
          <w:p w:rsidR="00A54D29" w:rsidRPr="00A54D29" w:rsidRDefault="00A54D29" w:rsidP="00A54D2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A54D29">
              <w:rPr>
                <w:sz w:val="20"/>
                <w:szCs w:val="20"/>
              </w:rPr>
              <w:t xml:space="preserve">знање рада на рачунару. </w:t>
            </w:r>
          </w:p>
          <w:p w:rsidR="00A54D29" w:rsidRPr="00A54D29" w:rsidRDefault="00A54D29" w:rsidP="00394D1C">
            <w:pPr>
              <w:pStyle w:val="Default"/>
              <w:rPr>
                <w:sz w:val="20"/>
                <w:szCs w:val="20"/>
              </w:rPr>
            </w:pPr>
          </w:p>
        </w:tc>
      </w:tr>
      <w:tr w:rsidR="00A54D29" w:rsidRPr="00E1142A" w:rsidTr="00394D1C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A54D29" w:rsidRPr="00E1142A" w:rsidRDefault="00D56326" w:rsidP="00DB566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5</w:t>
            </w:r>
            <w:r w:rsidR="00A54D29" w:rsidRPr="00E1142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63" w:type="dxa"/>
            <w:shd w:val="clear" w:color="auto" w:fill="auto"/>
            <w:noWrap/>
            <w:vAlign w:val="center"/>
            <w:hideMark/>
          </w:tcPr>
          <w:p w:rsidR="00A54D29" w:rsidRPr="00E1142A" w:rsidRDefault="00A54D29" w:rsidP="00131D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color w:val="000000"/>
                <w:sz w:val="16"/>
                <w:szCs w:val="16"/>
              </w:rPr>
              <w:t>САМОСТАЛНИ ПРАВНИ САРАДНИК</w:t>
            </w:r>
          </w:p>
          <w:p w:rsidR="00A54D29" w:rsidRPr="00E1142A" w:rsidRDefault="00A54D29" w:rsidP="00831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Шеф одсека за радне односе и кадровску евиденцију у Одељењу за Правне послове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54D29" w:rsidRPr="00E1142A" w:rsidRDefault="00A54D29" w:rsidP="00DB56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16" w:type="dxa"/>
            <w:shd w:val="clear" w:color="auto" w:fill="auto"/>
            <w:noWrap/>
            <w:vAlign w:val="center"/>
            <w:hideMark/>
          </w:tcPr>
          <w:p w:rsidR="00A54D29" w:rsidRPr="00223111" w:rsidRDefault="00A54D29" w:rsidP="00223111">
            <w:pPr>
              <w:pStyle w:val="Default"/>
              <w:rPr>
                <w:sz w:val="16"/>
                <w:szCs w:val="16"/>
              </w:rPr>
            </w:pPr>
            <w:r w:rsidRPr="00223111">
              <w:rPr>
                <w:sz w:val="16"/>
                <w:szCs w:val="16"/>
              </w:rPr>
              <w:t xml:space="preserve">Високо образовање: </w:t>
            </w:r>
          </w:p>
          <w:p w:rsidR="00A54D29" w:rsidRPr="00223111" w:rsidRDefault="00A54D29" w:rsidP="00223111">
            <w:pPr>
              <w:pStyle w:val="Default"/>
              <w:rPr>
                <w:sz w:val="16"/>
                <w:szCs w:val="16"/>
              </w:rPr>
            </w:pPr>
            <w:r w:rsidRPr="00223111">
              <w:rPr>
                <w:sz w:val="16"/>
                <w:szCs w:val="16"/>
              </w:rPr>
              <w:t xml:space="preserve">– на основним студијама у обиму од 180 ЕСПБ бодова, по пропису који уређује високо образовање почев од 10. септембра 2005. године; </w:t>
            </w:r>
          </w:p>
          <w:p w:rsidR="00A54D29" w:rsidRPr="00E1142A" w:rsidRDefault="00A54D29" w:rsidP="002231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– на студијама у трајању до три године, по пропису који је уређивао високо образовање до 10. септембра 2005. године.</w:t>
            </w:r>
          </w:p>
        </w:tc>
        <w:tc>
          <w:tcPr>
            <w:tcW w:w="4331" w:type="dxa"/>
            <w:shd w:val="clear" w:color="auto" w:fill="auto"/>
            <w:noWrap/>
            <w:vAlign w:val="center"/>
            <w:hideMark/>
          </w:tcPr>
          <w:p w:rsidR="00A54D29" w:rsidRPr="004D176E" w:rsidRDefault="00A54D29" w:rsidP="00394D1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D176E">
              <w:rPr>
                <w:sz w:val="20"/>
                <w:szCs w:val="20"/>
              </w:rPr>
              <w:t xml:space="preserve">знање рада на рачунару; </w:t>
            </w:r>
          </w:p>
          <w:p w:rsidR="00A54D29" w:rsidRPr="00E1142A" w:rsidRDefault="00A54D29" w:rsidP="00394D1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најмање три године радног искуства</w:t>
            </w:r>
            <w:r w:rsidRPr="00E1142A">
              <w:rPr>
                <w:sz w:val="20"/>
                <w:szCs w:val="20"/>
              </w:rPr>
              <w:t>.</w:t>
            </w:r>
          </w:p>
        </w:tc>
      </w:tr>
      <w:tr w:rsidR="00A54D29" w:rsidRPr="00E1142A" w:rsidTr="00394D1C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A54D29" w:rsidRPr="00E1142A" w:rsidRDefault="00D56326" w:rsidP="00DB566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6</w:t>
            </w:r>
            <w:r w:rsidR="00A54D29" w:rsidRPr="00E1142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63" w:type="dxa"/>
            <w:shd w:val="clear" w:color="auto" w:fill="auto"/>
            <w:noWrap/>
            <w:vAlign w:val="center"/>
            <w:hideMark/>
          </w:tcPr>
          <w:p w:rsidR="00A54D29" w:rsidRPr="00E1142A" w:rsidRDefault="00A54D29" w:rsidP="00131D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color w:val="000000"/>
                <w:sz w:val="16"/>
                <w:szCs w:val="16"/>
              </w:rPr>
              <w:t>САМОСТАЛНИ ПРАВНИ САРАДНИК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54D29" w:rsidRPr="00E1142A" w:rsidRDefault="00A54D29" w:rsidP="00131D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16" w:type="dxa"/>
            <w:shd w:val="clear" w:color="auto" w:fill="auto"/>
            <w:noWrap/>
            <w:vAlign w:val="center"/>
            <w:hideMark/>
          </w:tcPr>
          <w:p w:rsidR="00A54D29" w:rsidRPr="00223111" w:rsidRDefault="00A54D29" w:rsidP="00131DBF">
            <w:pPr>
              <w:pStyle w:val="Default"/>
              <w:rPr>
                <w:sz w:val="16"/>
                <w:szCs w:val="16"/>
              </w:rPr>
            </w:pPr>
            <w:r w:rsidRPr="00223111">
              <w:rPr>
                <w:sz w:val="16"/>
                <w:szCs w:val="16"/>
              </w:rPr>
              <w:t xml:space="preserve">Високо образовање: </w:t>
            </w:r>
          </w:p>
          <w:p w:rsidR="00A54D29" w:rsidRPr="00223111" w:rsidRDefault="00A54D29" w:rsidP="00131DBF">
            <w:pPr>
              <w:pStyle w:val="Default"/>
              <w:rPr>
                <w:sz w:val="16"/>
                <w:szCs w:val="16"/>
              </w:rPr>
            </w:pPr>
            <w:r w:rsidRPr="00223111">
              <w:rPr>
                <w:sz w:val="16"/>
                <w:szCs w:val="16"/>
              </w:rPr>
              <w:t xml:space="preserve">– на основним студијама у обиму од 180 ЕСПБ бодова, по пропису који уређује високо образовање почев од 10. септембра 2005. године; </w:t>
            </w:r>
          </w:p>
          <w:p w:rsidR="00A54D29" w:rsidRPr="00E1142A" w:rsidRDefault="00A54D29" w:rsidP="00131D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– на студијама у трајању до три године, по пропису који је уређивао високо образовање до 10. септембра 2005. године.</w:t>
            </w:r>
          </w:p>
        </w:tc>
        <w:tc>
          <w:tcPr>
            <w:tcW w:w="4331" w:type="dxa"/>
            <w:shd w:val="clear" w:color="auto" w:fill="auto"/>
            <w:noWrap/>
            <w:vAlign w:val="center"/>
            <w:hideMark/>
          </w:tcPr>
          <w:p w:rsidR="00A54D29" w:rsidRPr="004D176E" w:rsidRDefault="00A54D29" w:rsidP="00131DB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D176E">
              <w:rPr>
                <w:sz w:val="20"/>
                <w:szCs w:val="20"/>
              </w:rPr>
              <w:t xml:space="preserve">знање рада на рачунару; </w:t>
            </w:r>
          </w:p>
          <w:p w:rsidR="00A54D29" w:rsidRPr="00E1142A" w:rsidRDefault="00A54D29" w:rsidP="00131DB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најмање три године радног искуства</w:t>
            </w:r>
            <w:r w:rsidRPr="00E1142A">
              <w:rPr>
                <w:sz w:val="20"/>
                <w:szCs w:val="20"/>
              </w:rPr>
              <w:t>.</w:t>
            </w:r>
          </w:p>
        </w:tc>
      </w:tr>
      <w:tr w:rsidR="00A54D29" w:rsidRPr="00E1142A" w:rsidTr="00DB5663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A54D29" w:rsidRPr="00E1142A" w:rsidRDefault="00D56326" w:rsidP="00DB566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7</w:t>
            </w:r>
            <w:r w:rsidR="00A54D29" w:rsidRPr="00E1142A">
              <w:rPr>
                <w:sz w:val="20"/>
                <w:szCs w:val="20"/>
              </w:rPr>
              <w:t>.</w:t>
            </w:r>
          </w:p>
        </w:tc>
        <w:tc>
          <w:tcPr>
            <w:tcW w:w="2363" w:type="dxa"/>
            <w:shd w:val="clear" w:color="auto" w:fill="auto"/>
            <w:noWrap/>
            <w:vAlign w:val="center"/>
            <w:hideMark/>
          </w:tcPr>
          <w:p w:rsidR="00A54D29" w:rsidRPr="003535BC" w:rsidRDefault="00A54D29" w:rsidP="003535BC">
            <w:pPr>
              <w:pStyle w:val="Default"/>
              <w:rPr>
                <w:sz w:val="20"/>
                <w:szCs w:val="20"/>
                <w:lang w:val="ru-RU"/>
              </w:rPr>
            </w:pPr>
            <w:r w:rsidRPr="003535BC">
              <w:rPr>
                <w:sz w:val="20"/>
                <w:szCs w:val="20"/>
              </w:rPr>
              <w:t xml:space="preserve">Референт за правне,кадровске и административне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54D29" w:rsidRPr="00E1142A" w:rsidRDefault="00A54D29" w:rsidP="00DB56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A54D29" w:rsidRPr="00405392" w:rsidRDefault="00A54D29" w:rsidP="00DB566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средње образовање</w:t>
            </w:r>
          </w:p>
        </w:tc>
        <w:tc>
          <w:tcPr>
            <w:tcW w:w="4331" w:type="dxa"/>
            <w:shd w:val="clear" w:color="auto" w:fill="auto"/>
            <w:noWrap/>
            <w:vAlign w:val="center"/>
            <w:hideMark/>
          </w:tcPr>
          <w:p w:rsidR="00A54D29" w:rsidRPr="00E1142A" w:rsidRDefault="00A54D29" w:rsidP="00DB5663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1142A">
              <w:rPr>
                <w:sz w:val="18"/>
                <w:szCs w:val="18"/>
              </w:rPr>
              <w:t>-</w:t>
            </w:r>
            <w:r w:rsidRPr="00E1142A">
              <w:rPr>
                <w:rFonts w:ascii="Times New Roman" w:hAnsi="Times New Roman"/>
                <w:sz w:val="18"/>
                <w:szCs w:val="18"/>
              </w:rPr>
              <w:t>знање рада на рачунару</w:t>
            </w:r>
          </w:p>
        </w:tc>
      </w:tr>
      <w:tr w:rsidR="00A54D29" w:rsidRPr="00E1142A" w:rsidTr="00DB5663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A54D29" w:rsidRPr="00E1142A" w:rsidRDefault="00D56326" w:rsidP="00DB566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8</w:t>
            </w:r>
            <w:r w:rsidR="00A54D29" w:rsidRPr="00E1142A">
              <w:rPr>
                <w:sz w:val="20"/>
                <w:szCs w:val="20"/>
              </w:rPr>
              <w:t>.</w:t>
            </w:r>
          </w:p>
        </w:tc>
        <w:tc>
          <w:tcPr>
            <w:tcW w:w="2363" w:type="dxa"/>
            <w:shd w:val="clear" w:color="auto" w:fill="auto"/>
            <w:noWrap/>
            <w:vAlign w:val="center"/>
            <w:hideMark/>
          </w:tcPr>
          <w:p w:rsidR="00A54D29" w:rsidRPr="003535BC" w:rsidRDefault="00A54D29" w:rsidP="003535B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Курир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54D29" w:rsidRPr="00E1142A" w:rsidRDefault="00A54D29" w:rsidP="00DB56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2"/>
              <w:gridCol w:w="2278"/>
            </w:tblGrid>
            <w:tr w:rsidR="00A54D29" w:rsidRPr="00E1142A" w:rsidTr="00DB5663">
              <w:trPr>
                <w:trHeight w:val="454"/>
              </w:trPr>
              <w:tc>
                <w:tcPr>
                  <w:tcW w:w="0" w:type="auto"/>
                </w:tcPr>
                <w:p w:rsidR="00A54D29" w:rsidRPr="00E1142A" w:rsidRDefault="00A54D29" w:rsidP="00DB566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</w:tcPr>
                <w:p w:rsidR="00A54D29" w:rsidRPr="00405392" w:rsidRDefault="00A54D29" w:rsidP="00DB5663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405392">
                    <w:rPr>
                      <w:sz w:val="20"/>
                      <w:szCs w:val="20"/>
                    </w:rPr>
                    <w:t xml:space="preserve">средње образовање </w:t>
                  </w:r>
                </w:p>
                <w:p w:rsidR="00A54D29" w:rsidRPr="00405392" w:rsidRDefault="00A54D29" w:rsidP="00DB5663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405392">
                    <w:rPr>
                      <w:sz w:val="20"/>
                      <w:szCs w:val="20"/>
                    </w:rPr>
                    <w:t xml:space="preserve">изузетно: </w:t>
                  </w:r>
                </w:p>
                <w:p w:rsidR="00A54D29" w:rsidRPr="00405392" w:rsidRDefault="00A54D29" w:rsidP="00DB5663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405392">
                    <w:rPr>
                      <w:sz w:val="20"/>
                      <w:szCs w:val="20"/>
                    </w:rPr>
                    <w:t>– основно образовање и радно искуство на тим пословима стечено до дана ступања на снагу ове</w:t>
                  </w:r>
                  <w:r>
                    <w:rPr>
                      <w:sz w:val="23"/>
                      <w:szCs w:val="23"/>
                    </w:rPr>
                    <w:t xml:space="preserve">  </w:t>
                  </w:r>
                  <w:r w:rsidRPr="00405392">
                    <w:rPr>
                      <w:sz w:val="20"/>
                      <w:szCs w:val="20"/>
                    </w:rPr>
                    <w:t>уредбе;</w:t>
                  </w:r>
                </w:p>
              </w:tc>
            </w:tr>
          </w:tbl>
          <w:p w:rsidR="00A54D29" w:rsidRPr="00E1142A" w:rsidRDefault="00A54D29" w:rsidP="00DB5663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4331" w:type="dxa"/>
            <w:shd w:val="clear" w:color="auto" w:fill="auto"/>
            <w:noWrap/>
            <w:vAlign w:val="center"/>
            <w:hideMark/>
          </w:tcPr>
          <w:p w:rsidR="00A54D29" w:rsidRPr="009A4079" w:rsidRDefault="00A54D29" w:rsidP="003535BC">
            <w:pPr>
              <w:pStyle w:val="Default"/>
              <w:rPr>
                <w:sz w:val="18"/>
                <w:szCs w:val="18"/>
              </w:rPr>
            </w:pPr>
            <w:r w:rsidRPr="009A4079">
              <w:rPr>
                <w:sz w:val="18"/>
                <w:szCs w:val="18"/>
              </w:rPr>
              <w:t xml:space="preserve">– знање рада на рачунару; </w:t>
            </w:r>
          </w:p>
          <w:p w:rsidR="00A54D29" w:rsidRPr="00E1142A" w:rsidRDefault="00A54D29" w:rsidP="00DB566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54D29" w:rsidRPr="00E1142A" w:rsidTr="00DB5663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A54D29" w:rsidRPr="00E1142A" w:rsidRDefault="00D56326" w:rsidP="00DB566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9</w:t>
            </w:r>
            <w:r w:rsidR="00A54D29" w:rsidRPr="00E1142A">
              <w:rPr>
                <w:sz w:val="20"/>
                <w:szCs w:val="20"/>
              </w:rPr>
              <w:t>.</w:t>
            </w:r>
          </w:p>
        </w:tc>
        <w:tc>
          <w:tcPr>
            <w:tcW w:w="2363" w:type="dxa"/>
            <w:shd w:val="clear" w:color="auto" w:fill="auto"/>
            <w:noWrap/>
            <w:vAlign w:val="center"/>
            <w:hideMark/>
          </w:tcPr>
          <w:p w:rsidR="00A54D29" w:rsidRDefault="00A54D29" w:rsidP="003535B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Дактилограф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54D29" w:rsidRPr="00E1142A" w:rsidRDefault="00A54D29" w:rsidP="00DB56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A54D29" w:rsidRPr="004C2433" w:rsidRDefault="00A54D29" w:rsidP="004C2433">
            <w:pPr>
              <w:pStyle w:val="Default"/>
              <w:rPr>
                <w:sz w:val="20"/>
                <w:szCs w:val="20"/>
              </w:rPr>
            </w:pPr>
            <w:r w:rsidRPr="004C2433">
              <w:rPr>
                <w:sz w:val="20"/>
                <w:szCs w:val="20"/>
              </w:rPr>
              <w:t xml:space="preserve">средње образовање </w:t>
            </w:r>
          </w:p>
          <w:p w:rsidR="00A54D29" w:rsidRPr="004C2433" w:rsidRDefault="00A54D29" w:rsidP="004C2433">
            <w:pPr>
              <w:pStyle w:val="Default"/>
              <w:rPr>
                <w:sz w:val="20"/>
                <w:szCs w:val="20"/>
              </w:rPr>
            </w:pPr>
            <w:r w:rsidRPr="004C2433">
              <w:rPr>
                <w:sz w:val="20"/>
                <w:szCs w:val="20"/>
              </w:rPr>
              <w:t xml:space="preserve">изузетно: </w:t>
            </w:r>
          </w:p>
          <w:p w:rsidR="00A54D29" w:rsidRPr="00E1142A" w:rsidRDefault="00A54D29" w:rsidP="004C2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основно образовање и радно искуство на тим пословима стечено до дана ступања на снагу ове</w:t>
            </w:r>
            <w:r w:rsidRPr="00E1142A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уредбе;</w:t>
            </w:r>
          </w:p>
        </w:tc>
        <w:tc>
          <w:tcPr>
            <w:tcW w:w="4331" w:type="dxa"/>
            <w:shd w:val="clear" w:color="auto" w:fill="auto"/>
            <w:noWrap/>
            <w:vAlign w:val="center"/>
            <w:hideMark/>
          </w:tcPr>
          <w:p w:rsidR="00A54D29" w:rsidRPr="009A4079" w:rsidRDefault="00A54D29" w:rsidP="003535BC">
            <w:pPr>
              <w:pStyle w:val="Default"/>
              <w:rPr>
                <w:sz w:val="18"/>
                <w:szCs w:val="18"/>
              </w:rPr>
            </w:pPr>
            <w:r w:rsidRPr="009A4079">
              <w:rPr>
                <w:sz w:val="18"/>
                <w:szCs w:val="18"/>
              </w:rPr>
              <w:t>– знање рада на рачунару</w:t>
            </w:r>
          </w:p>
        </w:tc>
      </w:tr>
      <w:tr w:rsidR="00A54D29" w:rsidRPr="00E1142A" w:rsidTr="00DB5663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A54D29" w:rsidRPr="00E1142A" w:rsidRDefault="00A54D29" w:rsidP="00DB566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2363" w:type="dxa"/>
            <w:shd w:val="clear" w:color="auto" w:fill="auto"/>
            <w:noWrap/>
            <w:vAlign w:val="center"/>
            <w:hideMark/>
          </w:tcPr>
          <w:p w:rsidR="00A54D29" w:rsidRPr="004C2433" w:rsidRDefault="00A54D29" w:rsidP="003535BC">
            <w:pPr>
              <w:pStyle w:val="Default"/>
              <w:rPr>
                <w:b/>
                <w:sz w:val="20"/>
                <w:szCs w:val="20"/>
              </w:rPr>
            </w:pPr>
            <w:r w:rsidRPr="004C2433">
              <w:rPr>
                <w:b/>
                <w:sz w:val="20"/>
                <w:szCs w:val="20"/>
              </w:rPr>
              <w:t>Укупно: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54D29" w:rsidRPr="00E1142A" w:rsidRDefault="00A54D29" w:rsidP="00DB56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A54D29" w:rsidRPr="004C2433" w:rsidRDefault="00A54D29" w:rsidP="004C243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331" w:type="dxa"/>
            <w:shd w:val="clear" w:color="auto" w:fill="auto"/>
            <w:noWrap/>
            <w:vAlign w:val="center"/>
            <w:hideMark/>
          </w:tcPr>
          <w:p w:rsidR="00A54D29" w:rsidRPr="004D176E" w:rsidRDefault="00A54D29" w:rsidP="003535BC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405392" w:rsidRDefault="00405392" w:rsidP="00466487">
      <w:pPr>
        <w:pStyle w:val="BlockText"/>
        <w:ind w:right="1"/>
        <w:jc w:val="both"/>
        <w:rPr>
          <w:color w:val="auto"/>
          <w:sz w:val="22"/>
          <w:szCs w:val="22"/>
        </w:rPr>
      </w:pPr>
    </w:p>
    <w:p w:rsidR="000C61E2" w:rsidRDefault="000C61E2" w:rsidP="008314DA">
      <w:pPr>
        <w:pStyle w:val="BlockText"/>
        <w:ind w:left="0" w:right="1"/>
        <w:jc w:val="both"/>
        <w:rPr>
          <w:color w:val="auto"/>
          <w:sz w:val="22"/>
          <w:szCs w:val="22"/>
        </w:rPr>
      </w:pPr>
    </w:p>
    <w:tbl>
      <w:tblPr>
        <w:tblW w:w="10872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554"/>
      </w:tblGrid>
      <w:tr w:rsidR="000C61E2" w:rsidRPr="00E1142A" w:rsidTr="00E1142A">
        <w:trPr>
          <w:trHeight w:val="526"/>
        </w:trPr>
        <w:tc>
          <w:tcPr>
            <w:tcW w:w="2318" w:type="dxa"/>
          </w:tcPr>
          <w:p w:rsidR="000C61E2" w:rsidRPr="00E1142A" w:rsidRDefault="000C6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0C61E2" w:rsidRPr="00E1142A" w:rsidRDefault="000C6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54" w:type="dxa"/>
          </w:tcPr>
          <w:p w:rsidR="000C61E2" w:rsidRPr="00E1142A" w:rsidRDefault="000C61E2" w:rsidP="00E1142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 xml:space="preserve">РУКОВОДИЛАЦ ПРАВНИХ, КАДРОВСКИХ И АДМИНИСТРАТИВНИХ ПОСЛОВА </w:t>
            </w:r>
          </w:p>
          <w:p w:rsidR="000C61E2" w:rsidRPr="00E1142A" w:rsidRDefault="0086788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0C61E2" w:rsidRPr="00E1142A">
              <w:rPr>
                <w:rFonts w:ascii="Times New Roman" w:hAnsi="Times New Roman"/>
                <w:b/>
                <w:sz w:val="20"/>
                <w:szCs w:val="20"/>
              </w:rPr>
              <w:t>Начелник одељења за</w:t>
            </w: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Правне послове-</w:t>
            </w:r>
          </w:p>
        </w:tc>
      </w:tr>
      <w:tr w:rsidR="000C61E2" w:rsidRPr="00E1142A" w:rsidTr="00E1142A">
        <w:trPr>
          <w:trHeight w:val="526"/>
        </w:trPr>
        <w:tc>
          <w:tcPr>
            <w:tcW w:w="2318" w:type="dxa"/>
          </w:tcPr>
          <w:p w:rsidR="000C61E2" w:rsidRPr="00E1142A" w:rsidRDefault="000C6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554" w:type="dxa"/>
          </w:tcPr>
          <w:p w:rsidR="000C61E2" w:rsidRPr="00E1142A" w:rsidRDefault="004D176E" w:rsidP="000C61E2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  <w:shd w:val="clear" w:color="auto" w:fill="E5E5E3"/>
              </w:rPr>
              <w:t>G010100</w:t>
            </w:r>
          </w:p>
        </w:tc>
      </w:tr>
      <w:tr w:rsidR="000C61E2" w:rsidRPr="00E1142A" w:rsidTr="00E1142A">
        <w:trPr>
          <w:trHeight w:val="488"/>
        </w:trPr>
        <w:tc>
          <w:tcPr>
            <w:tcW w:w="2318" w:type="dxa"/>
          </w:tcPr>
          <w:p w:rsidR="000C61E2" w:rsidRPr="00E1142A" w:rsidRDefault="000C6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C61E2" w:rsidRPr="00E1142A" w:rsidRDefault="000C6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C61E2" w:rsidRPr="00E1142A" w:rsidRDefault="000C6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C61E2" w:rsidRPr="00E1142A" w:rsidRDefault="000C6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C61E2" w:rsidRPr="00E1142A" w:rsidRDefault="000C6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C61E2" w:rsidRPr="00E1142A" w:rsidRDefault="000C6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C61E2" w:rsidRPr="00E1142A" w:rsidRDefault="000C6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554" w:type="dxa"/>
          </w:tcPr>
          <w:p w:rsidR="000C61E2" w:rsidRPr="00E1142A" w:rsidRDefault="000C61E2" w:rsidP="000C61E2">
            <w:pPr>
              <w:pStyle w:val="Default"/>
              <w:rPr>
                <w:sz w:val="23"/>
                <w:szCs w:val="23"/>
              </w:rPr>
            </w:pPr>
          </w:p>
          <w:p w:rsidR="000C61E2" w:rsidRPr="00E1142A" w:rsidRDefault="000C61E2" w:rsidP="000C61E2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-организује, руководи, координира, прати и контролише извршење правних, кадровских и административних послова; </w:t>
            </w:r>
          </w:p>
          <w:p w:rsidR="000C61E2" w:rsidRPr="00E1142A" w:rsidRDefault="000C61E2" w:rsidP="000C61E2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развија, дефинише и координира припрему програма и планова рада из области правних, кадровских и административних послова; </w:t>
            </w:r>
          </w:p>
          <w:p w:rsidR="000C61E2" w:rsidRPr="00E1142A" w:rsidRDefault="000C61E2" w:rsidP="000C61E2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организује, координира и контролише извршење општих послова; </w:t>
            </w:r>
          </w:p>
          <w:p w:rsidR="000C61E2" w:rsidRPr="00E1142A" w:rsidRDefault="000C61E2" w:rsidP="000C61E2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доноси одлуке о начину реализације правних, кадровских и административних послова; </w:t>
            </w:r>
          </w:p>
          <w:p w:rsidR="000C61E2" w:rsidRPr="00E1142A" w:rsidRDefault="000C61E2" w:rsidP="000C61E2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прати спровођење и усклађеност општих и појединачних аката са прописима из делокруга рада; </w:t>
            </w:r>
          </w:p>
          <w:p w:rsidR="000C61E2" w:rsidRPr="00E1142A" w:rsidRDefault="000C61E2" w:rsidP="000C61E2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обавља послове из области имовинско - правних послова; </w:t>
            </w:r>
          </w:p>
          <w:p w:rsidR="000C61E2" w:rsidRPr="00E1142A" w:rsidRDefault="000C61E2" w:rsidP="000C61E2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прати и припрема опште акте, уговоре и друге опште и појединачне акте; </w:t>
            </w:r>
          </w:p>
          <w:p w:rsidR="000C61E2" w:rsidRPr="00E1142A" w:rsidRDefault="000C61E2" w:rsidP="000C61E2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контролише припрему уговора и њихову реализацију и доноси одлуку о предузимању правних мера; </w:t>
            </w:r>
          </w:p>
          <w:p w:rsidR="000C61E2" w:rsidRPr="00E1142A" w:rsidRDefault="000C61E2" w:rsidP="000C61E2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решава радне, дисциплинске и друге поступке и управља другим правним пословима; </w:t>
            </w:r>
          </w:p>
          <w:p w:rsidR="000C61E2" w:rsidRPr="00E1142A" w:rsidRDefault="000C61E2" w:rsidP="000C61E2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надзире рад запослених на правним, кадровским и административним пословима; </w:t>
            </w:r>
          </w:p>
          <w:p w:rsidR="000C61E2" w:rsidRPr="00E1142A" w:rsidRDefault="000C61E2" w:rsidP="000C61E2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координира послове из области заштите запослених од злостављања на раду; </w:t>
            </w:r>
          </w:p>
          <w:p w:rsidR="000C61E2" w:rsidRPr="00E1142A" w:rsidRDefault="000C61E2" w:rsidP="000C61E2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координира осмишљавање и успостављање система управљања ризицима као и система интерних контрола; </w:t>
            </w:r>
          </w:p>
          <w:p w:rsidR="000C61E2" w:rsidRPr="00E1142A" w:rsidRDefault="000C61E2" w:rsidP="000C61E2">
            <w:pPr>
              <w:pStyle w:val="Default"/>
              <w:rPr>
                <w:sz w:val="23"/>
                <w:szCs w:val="23"/>
              </w:rPr>
            </w:pPr>
            <w:r w:rsidRPr="00E1142A">
              <w:rPr>
                <w:sz w:val="20"/>
                <w:szCs w:val="20"/>
              </w:rPr>
              <w:t>– анализира проблеме у вршењу послова и припрема смернице и упутства запосленима за уједначавање и примену најбоље праксе.</w:t>
            </w:r>
            <w:r w:rsidRPr="00E1142A">
              <w:rPr>
                <w:sz w:val="23"/>
                <w:szCs w:val="23"/>
              </w:rPr>
              <w:t xml:space="preserve"> </w:t>
            </w:r>
          </w:p>
        </w:tc>
      </w:tr>
      <w:tr w:rsidR="000C61E2" w:rsidRPr="00E1142A" w:rsidTr="00E1142A">
        <w:tc>
          <w:tcPr>
            <w:tcW w:w="2318" w:type="dxa"/>
          </w:tcPr>
          <w:p w:rsidR="000C61E2" w:rsidRPr="00E1142A" w:rsidRDefault="000C61E2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C61E2" w:rsidRPr="00E1142A" w:rsidRDefault="000C61E2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C61E2" w:rsidRPr="00E1142A" w:rsidRDefault="000C61E2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C61E2" w:rsidRPr="00E1142A" w:rsidRDefault="000C61E2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554" w:type="dxa"/>
          </w:tcPr>
          <w:p w:rsidR="000C61E2" w:rsidRPr="00E1142A" w:rsidRDefault="000C61E2" w:rsidP="000C61E2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Високо образовање: </w:t>
            </w:r>
          </w:p>
          <w:p w:rsidR="000C61E2" w:rsidRPr="00E1142A" w:rsidRDefault="000C61E2" w:rsidP="000C61E2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на основним академским студијама у обиму од најмање 240 ЕСПБ бодова, односно специјалистичким струковним студијама, по пропису који уређује високо образовање почев од 10. септембра 2005. године; </w:t>
            </w:r>
          </w:p>
          <w:p w:rsidR="000C61E2" w:rsidRPr="00E1142A" w:rsidRDefault="000C6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у трајању од најмање четири године, по пропису који је уређивао високо образовање до 10. септембра 2005. године.</w:t>
            </w:r>
            <w:r w:rsidRPr="00E1142A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</w:tc>
      </w:tr>
      <w:tr w:rsidR="000C61E2" w:rsidRPr="00E1142A" w:rsidTr="00E1142A">
        <w:tc>
          <w:tcPr>
            <w:tcW w:w="2318" w:type="dxa"/>
          </w:tcPr>
          <w:p w:rsidR="000C61E2" w:rsidRPr="00E1142A" w:rsidRDefault="000C6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554" w:type="dxa"/>
          </w:tcPr>
          <w:p w:rsidR="00405392" w:rsidRPr="00E1142A" w:rsidRDefault="00405392" w:rsidP="00405392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-знање рада на рачуна; </w:t>
            </w:r>
          </w:p>
          <w:p w:rsidR="000C61E2" w:rsidRDefault="00405392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најмање пет година радног искуства</w:t>
            </w:r>
          </w:p>
          <w:p w:rsidR="00026B7A" w:rsidRDefault="00026B7A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-положен приправнички испит</w:t>
            </w:r>
          </w:p>
          <w:p w:rsidR="00551ED1" w:rsidRPr="00026B7A" w:rsidRDefault="00551ED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C61E2" w:rsidRPr="00E1142A" w:rsidTr="00E1142A">
        <w:tc>
          <w:tcPr>
            <w:tcW w:w="2318" w:type="dxa"/>
          </w:tcPr>
          <w:p w:rsidR="000C61E2" w:rsidRPr="00E1142A" w:rsidRDefault="000C6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554" w:type="dxa"/>
          </w:tcPr>
          <w:p w:rsidR="000C61E2" w:rsidRPr="00E1142A" w:rsidRDefault="000C61E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0C61E2" w:rsidRDefault="000C61E2" w:rsidP="00EA6A0C">
      <w:pPr>
        <w:pStyle w:val="BlockText"/>
        <w:ind w:left="0" w:right="1"/>
        <w:jc w:val="both"/>
        <w:rPr>
          <w:color w:val="auto"/>
          <w:sz w:val="22"/>
          <w:szCs w:val="22"/>
        </w:rPr>
      </w:pPr>
    </w:p>
    <w:p w:rsidR="00026B7A" w:rsidRPr="00026B7A" w:rsidRDefault="00026B7A" w:rsidP="00EA6A0C">
      <w:pPr>
        <w:pStyle w:val="BlockText"/>
        <w:ind w:left="0" w:right="1"/>
        <w:jc w:val="both"/>
        <w:rPr>
          <w:color w:val="auto"/>
          <w:sz w:val="22"/>
          <w:szCs w:val="22"/>
        </w:rPr>
      </w:pPr>
    </w:p>
    <w:tbl>
      <w:tblPr>
        <w:tblW w:w="10872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554"/>
      </w:tblGrid>
      <w:tr w:rsidR="0086788C" w:rsidRPr="00E1142A" w:rsidTr="00E1142A">
        <w:trPr>
          <w:trHeight w:val="526"/>
        </w:trPr>
        <w:tc>
          <w:tcPr>
            <w:tcW w:w="2318" w:type="dxa"/>
          </w:tcPr>
          <w:p w:rsidR="0086788C" w:rsidRPr="00E1142A" w:rsidRDefault="0086788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86788C" w:rsidRPr="00E1142A" w:rsidRDefault="0086788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54" w:type="dxa"/>
          </w:tcPr>
          <w:p w:rsidR="0086788C" w:rsidRPr="00E1142A" w:rsidRDefault="0086788C" w:rsidP="0086788C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 xml:space="preserve"> </w:t>
            </w:r>
          </w:p>
          <w:p w:rsidR="0086788C" w:rsidRPr="00E1142A" w:rsidRDefault="0086788C" w:rsidP="0086788C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sz w:val="23"/>
                <w:szCs w:val="23"/>
              </w:rPr>
              <w:t xml:space="preserve">                                         </w:t>
            </w:r>
            <w:r w:rsidRPr="00E1142A">
              <w:rPr>
                <w:b/>
                <w:sz w:val="20"/>
                <w:szCs w:val="20"/>
              </w:rPr>
              <w:t xml:space="preserve">ПРАВНО КАДРОВСКИ АНАЛИТИЧАР </w:t>
            </w:r>
          </w:p>
          <w:p w:rsidR="0086788C" w:rsidRPr="00E1142A" w:rsidRDefault="0086788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-Шеф одсека за Правне послове у Одељењу за Правне послове-</w:t>
            </w:r>
          </w:p>
        </w:tc>
      </w:tr>
      <w:tr w:rsidR="0086788C" w:rsidRPr="00E1142A" w:rsidTr="00E1142A">
        <w:trPr>
          <w:trHeight w:val="526"/>
        </w:trPr>
        <w:tc>
          <w:tcPr>
            <w:tcW w:w="2318" w:type="dxa"/>
          </w:tcPr>
          <w:p w:rsidR="0086788C" w:rsidRPr="00E1142A" w:rsidRDefault="0086788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554" w:type="dxa"/>
          </w:tcPr>
          <w:p w:rsidR="0086788C" w:rsidRPr="00E1142A" w:rsidRDefault="0086788C" w:rsidP="004D176E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  <w:shd w:val="clear" w:color="auto" w:fill="E5E5E3"/>
              </w:rPr>
              <w:t>G010200</w:t>
            </w:r>
          </w:p>
        </w:tc>
      </w:tr>
      <w:tr w:rsidR="0086788C" w:rsidRPr="00E1142A" w:rsidTr="00E1142A">
        <w:trPr>
          <w:trHeight w:val="488"/>
        </w:trPr>
        <w:tc>
          <w:tcPr>
            <w:tcW w:w="2318" w:type="dxa"/>
          </w:tcPr>
          <w:p w:rsidR="0086788C" w:rsidRPr="00E1142A" w:rsidRDefault="0086788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6788C" w:rsidRPr="00E1142A" w:rsidRDefault="0086788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6788C" w:rsidRPr="00E1142A" w:rsidRDefault="0086788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6788C" w:rsidRPr="00E1142A" w:rsidRDefault="0086788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6788C" w:rsidRPr="00E1142A" w:rsidRDefault="0086788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6788C" w:rsidRPr="00E1142A" w:rsidRDefault="0086788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6788C" w:rsidRPr="00E1142A" w:rsidRDefault="0086788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554" w:type="dxa"/>
          </w:tcPr>
          <w:p w:rsidR="0086788C" w:rsidRPr="00E1142A" w:rsidRDefault="0086788C" w:rsidP="004D176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развија, дефинише и координира припрему програма и планова рада из области правних, кадровских и административних послова; </w:t>
            </w:r>
          </w:p>
          <w:p w:rsidR="0086788C" w:rsidRPr="00E1142A" w:rsidRDefault="0086788C" w:rsidP="004D176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доноси одлуке о начину реализације правних, кадровских и административних послова; </w:t>
            </w:r>
          </w:p>
          <w:p w:rsidR="0086788C" w:rsidRPr="00E1142A" w:rsidRDefault="0086788C" w:rsidP="004D176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прати спровођење и усклађеност општих и појединачних аката са прописима из делокруга рада; </w:t>
            </w:r>
          </w:p>
          <w:p w:rsidR="0086788C" w:rsidRPr="00E1142A" w:rsidRDefault="0086788C" w:rsidP="004D176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прати и припрема опште акте, уговоре и друге опште и појединачне акте; </w:t>
            </w:r>
          </w:p>
          <w:p w:rsidR="0086788C" w:rsidRPr="00E1142A" w:rsidRDefault="0086788C" w:rsidP="004D176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контролише припрему уговора и њихову реализацију и доноси одлуку о предузимању правних мера; </w:t>
            </w:r>
          </w:p>
          <w:p w:rsidR="0086788C" w:rsidRPr="00E1142A" w:rsidRDefault="0086788C" w:rsidP="004D176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решава радне, дисциплинске и друге поступке и управља другим правним пословима; </w:t>
            </w:r>
          </w:p>
          <w:p w:rsidR="0086788C" w:rsidRPr="00E1142A" w:rsidRDefault="0086788C" w:rsidP="004D176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надзире рад запослених на правним, кадровским и административним пословима; </w:t>
            </w:r>
          </w:p>
          <w:p w:rsidR="0086788C" w:rsidRPr="00E1142A" w:rsidRDefault="0086788C" w:rsidP="004D176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координира послове из области заштите запослених од злостављања на раду; </w:t>
            </w:r>
          </w:p>
          <w:p w:rsidR="0086788C" w:rsidRPr="00E1142A" w:rsidRDefault="0086788C" w:rsidP="004D176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координира осмишљавање и успостављање система управљања ризицима као и система интерних контрола; </w:t>
            </w:r>
          </w:p>
          <w:p w:rsidR="0086788C" w:rsidRPr="00E1142A" w:rsidRDefault="0086788C" w:rsidP="004D176E">
            <w:pPr>
              <w:pStyle w:val="Default"/>
              <w:rPr>
                <w:sz w:val="23"/>
                <w:szCs w:val="23"/>
              </w:rPr>
            </w:pPr>
            <w:r w:rsidRPr="00E1142A">
              <w:rPr>
                <w:sz w:val="20"/>
                <w:szCs w:val="20"/>
              </w:rPr>
              <w:t>– анализира проблеме у вршењу послова и припрема смернице и упутства запосленима за уједначавање и примену најбоље праксе.</w:t>
            </w:r>
            <w:r w:rsidRPr="00E1142A">
              <w:rPr>
                <w:sz w:val="23"/>
                <w:szCs w:val="23"/>
              </w:rPr>
              <w:t xml:space="preserve"> </w:t>
            </w:r>
          </w:p>
        </w:tc>
      </w:tr>
      <w:tr w:rsidR="0086788C" w:rsidRPr="00E1142A" w:rsidTr="00E1142A">
        <w:tc>
          <w:tcPr>
            <w:tcW w:w="2318" w:type="dxa"/>
          </w:tcPr>
          <w:p w:rsidR="0086788C" w:rsidRPr="00E1142A" w:rsidRDefault="0086788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6788C" w:rsidRPr="00E1142A" w:rsidRDefault="0086788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6788C" w:rsidRPr="00E1142A" w:rsidRDefault="0086788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6788C" w:rsidRPr="00E1142A" w:rsidRDefault="0086788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554" w:type="dxa"/>
          </w:tcPr>
          <w:p w:rsidR="0086788C" w:rsidRPr="00E1142A" w:rsidRDefault="0086788C" w:rsidP="004D176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Високо образовање: </w:t>
            </w:r>
          </w:p>
          <w:p w:rsidR="0086788C" w:rsidRPr="00E1142A" w:rsidRDefault="0086788C" w:rsidP="004D176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на основним академским студијама у обиму од најмање 240 ЕСПБ бодова, односно специјалистичким струковним студијама, по пропису који уређује високо образовање почев од 10. септембра 2005. године; </w:t>
            </w:r>
          </w:p>
          <w:p w:rsidR="0086788C" w:rsidRPr="00E1142A" w:rsidRDefault="0086788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у трајању од најмање четири године, по пропису који је уређивао високо образовање до 10. септембра 2005. године.</w:t>
            </w:r>
            <w:r w:rsidRPr="00E1142A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</w:tc>
      </w:tr>
      <w:tr w:rsidR="0086788C" w:rsidRPr="00E1142A" w:rsidTr="00E1142A">
        <w:tc>
          <w:tcPr>
            <w:tcW w:w="2318" w:type="dxa"/>
          </w:tcPr>
          <w:p w:rsidR="0086788C" w:rsidRPr="00E1142A" w:rsidRDefault="0086788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554" w:type="dxa"/>
          </w:tcPr>
          <w:p w:rsidR="00026B7A" w:rsidRPr="00026B7A" w:rsidRDefault="00026B7A" w:rsidP="00026B7A">
            <w:pPr>
              <w:pStyle w:val="Default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026B7A">
              <w:rPr>
                <w:sz w:val="22"/>
                <w:szCs w:val="22"/>
              </w:rPr>
              <w:t xml:space="preserve">– знање рада на рачунару; </w:t>
            </w:r>
          </w:p>
          <w:p w:rsidR="00026B7A" w:rsidRPr="00026B7A" w:rsidRDefault="00026B7A" w:rsidP="00026B7A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026B7A">
              <w:rPr>
                <w:rFonts w:ascii="Times New Roman" w:hAnsi="Times New Roman"/>
              </w:rPr>
              <w:t>– најмање три године радног искуства</w:t>
            </w:r>
          </w:p>
          <w:p w:rsidR="0086788C" w:rsidRPr="00026B7A" w:rsidRDefault="00026B7A" w:rsidP="00E1142A">
            <w:pPr>
              <w:spacing w:after="0" w:line="240" w:lineRule="auto"/>
              <w:ind w:left="360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</w:rPr>
              <w:t>-п</w:t>
            </w:r>
            <w:r w:rsidRPr="00026B7A">
              <w:rPr>
                <w:rFonts w:ascii="Times New Roman" w:hAnsi="Times New Roman"/>
              </w:rPr>
              <w:t>оложен приправнички испит</w:t>
            </w:r>
            <w:r w:rsidR="0086788C" w:rsidRPr="00026B7A">
              <w:rPr>
                <w:rFonts w:ascii="Times New Roman" w:hAnsi="Times New Roman"/>
              </w:rPr>
              <w:t xml:space="preserve"> </w:t>
            </w:r>
          </w:p>
        </w:tc>
      </w:tr>
      <w:tr w:rsidR="0086788C" w:rsidRPr="00E1142A" w:rsidTr="00E1142A">
        <w:tc>
          <w:tcPr>
            <w:tcW w:w="2318" w:type="dxa"/>
          </w:tcPr>
          <w:p w:rsidR="0086788C" w:rsidRPr="00E1142A" w:rsidRDefault="0086788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554" w:type="dxa"/>
          </w:tcPr>
          <w:p w:rsidR="0086788C" w:rsidRPr="00E1142A" w:rsidRDefault="0086788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0C61E2" w:rsidRDefault="000C61E2" w:rsidP="00466487">
      <w:pPr>
        <w:pStyle w:val="BlockText"/>
        <w:ind w:right="1"/>
        <w:jc w:val="both"/>
        <w:rPr>
          <w:color w:val="auto"/>
          <w:sz w:val="22"/>
          <w:szCs w:val="22"/>
        </w:rPr>
      </w:pPr>
    </w:p>
    <w:p w:rsidR="00026B7A" w:rsidRPr="00026B7A" w:rsidRDefault="00026B7A" w:rsidP="00466487">
      <w:pPr>
        <w:pStyle w:val="BlockText"/>
        <w:ind w:right="1"/>
        <w:jc w:val="both"/>
        <w:rPr>
          <w:color w:val="auto"/>
          <w:sz w:val="22"/>
          <w:szCs w:val="22"/>
        </w:rPr>
      </w:pPr>
    </w:p>
    <w:tbl>
      <w:tblPr>
        <w:tblW w:w="10872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554"/>
      </w:tblGrid>
      <w:tr w:rsidR="00394D1C" w:rsidRPr="00E1142A" w:rsidTr="00E1142A">
        <w:trPr>
          <w:trHeight w:val="526"/>
        </w:trPr>
        <w:tc>
          <w:tcPr>
            <w:tcW w:w="2318" w:type="dxa"/>
          </w:tcPr>
          <w:p w:rsidR="00394D1C" w:rsidRPr="00E1142A" w:rsidRDefault="00394D1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394D1C" w:rsidRPr="00E1142A" w:rsidRDefault="00394D1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54" w:type="dxa"/>
          </w:tcPr>
          <w:p w:rsidR="00394D1C" w:rsidRPr="00E1142A" w:rsidRDefault="00394D1C" w:rsidP="00DB5663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sz w:val="23"/>
                <w:szCs w:val="23"/>
              </w:rPr>
              <w:t xml:space="preserve">                                                             </w:t>
            </w:r>
          </w:p>
          <w:p w:rsidR="00394D1C" w:rsidRPr="00E1142A" w:rsidRDefault="00394D1C" w:rsidP="00DB5663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sz w:val="23"/>
                <w:szCs w:val="23"/>
              </w:rPr>
              <w:t xml:space="preserve">                                       </w:t>
            </w:r>
            <w:r w:rsidRPr="00E1142A">
              <w:rPr>
                <w:b/>
                <w:sz w:val="20"/>
                <w:szCs w:val="20"/>
              </w:rPr>
              <w:t xml:space="preserve">ПРАВНО КАДРОВСКИ АНАЛИТИЧАР </w:t>
            </w:r>
          </w:p>
          <w:p w:rsidR="00394D1C" w:rsidRPr="00E1142A" w:rsidRDefault="00394D1C" w:rsidP="00DB5663">
            <w:pPr>
              <w:pStyle w:val="Default"/>
              <w:rPr>
                <w:b/>
                <w:sz w:val="20"/>
                <w:szCs w:val="20"/>
              </w:rPr>
            </w:pPr>
          </w:p>
        </w:tc>
      </w:tr>
      <w:tr w:rsidR="00394D1C" w:rsidRPr="00E1142A" w:rsidTr="00E1142A">
        <w:trPr>
          <w:trHeight w:val="526"/>
        </w:trPr>
        <w:tc>
          <w:tcPr>
            <w:tcW w:w="2318" w:type="dxa"/>
          </w:tcPr>
          <w:p w:rsidR="00394D1C" w:rsidRPr="00E1142A" w:rsidRDefault="00394D1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554" w:type="dxa"/>
          </w:tcPr>
          <w:p w:rsidR="00394D1C" w:rsidRPr="00E1142A" w:rsidRDefault="00394D1C" w:rsidP="00DB5663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  <w:shd w:val="clear" w:color="auto" w:fill="E5E5E3"/>
              </w:rPr>
              <w:t>G010200</w:t>
            </w:r>
          </w:p>
        </w:tc>
      </w:tr>
      <w:tr w:rsidR="00394D1C" w:rsidRPr="00E1142A" w:rsidTr="00E1142A">
        <w:trPr>
          <w:trHeight w:val="488"/>
        </w:trPr>
        <w:tc>
          <w:tcPr>
            <w:tcW w:w="2318" w:type="dxa"/>
          </w:tcPr>
          <w:p w:rsidR="00394D1C" w:rsidRPr="00E1142A" w:rsidRDefault="00394D1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394D1C" w:rsidRPr="00E1142A" w:rsidRDefault="00394D1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394D1C" w:rsidRPr="00E1142A" w:rsidRDefault="00394D1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394D1C" w:rsidRPr="00E1142A" w:rsidRDefault="00394D1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394D1C" w:rsidRPr="00E1142A" w:rsidRDefault="00394D1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394D1C" w:rsidRPr="00E1142A" w:rsidRDefault="00394D1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394D1C" w:rsidRPr="00E1142A" w:rsidRDefault="00394D1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394D1C" w:rsidRPr="00E1142A" w:rsidRDefault="00394D1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394D1C" w:rsidRPr="00E1142A" w:rsidRDefault="00394D1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394D1C" w:rsidRPr="00E1142A" w:rsidRDefault="00394D1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554" w:type="dxa"/>
          </w:tcPr>
          <w:p w:rsidR="00394D1C" w:rsidRPr="00E1142A" w:rsidRDefault="00394D1C" w:rsidP="00DB5663">
            <w:pPr>
              <w:pStyle w:val="Default"/>
              <w:rPr>
                <w:sz w:val="23"/>
                <w:szCs w:val="23"/>
              </w:rPr>
            </w:pPr>
            <w:r w:rsidRPr="00E1142A">
              <w:rPr>
                <w:sz w:val="23"/>
                <w:szCs w:val="23"/>
              </w:rPr>
              <w:t xml:space="preserve"> </w:t>
            </w:r>
          </w:p>
          <w:p w:rsidR="00394D1C" w:rsidRPr="00E1142A" w:rsidRDefault="00394D1C" w:rsidP="00DB5663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-прати стање, спроводи стручне анализе и анализира информације и акте и предлаже мере за унапређења правних питања из делокруга рада; </w:t>
            </w:r>
          </w:p>
          <w:p w:rsidR="00394D1C" w:rsidRPr="00E1142A" w:rsidRDefault="00394D1C" w:rsidP="00DB5663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даје стручна мишљења у процесу формирања планова рада; </w:t>
            </w:r>
          </w:p>
          <w:p w:rsidR="00394D1C" w:rsidRPr="00E1142A" w:rsidRDefault="00394D1C" w:rsidP="00DB5663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прати спровођење и усклађеност општих и појединачних аката са прописима из делокруга рада; </w:t>
            </w:r>
          </w:p>
          <w:p w:rsidR="00394D1C" w:rsidRPr="00E1142A" w:rsidRDefault="00394D1C" w:rsidP="00DB5663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израђује опште и појединачне акте, даје тумачења истих </w:t>
            </w:r>
          </w:p>
          <w:p w:rsidR="00394D1C" w:rsidRPr="00E1142A" w:rsidRDefault="00394D1C" w:rsidP="00DB5663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и контролише њихову примену од стране запослених; </w:t>
            </w:r>
          </w:p>
          <w:p w:rsidR="00394D1C" w:rsidRPr="00E1142A" w:rsidRDefault="00394D1C" w:rsidP="00DB5663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израђује уговоре, учествује у праћењу њихове реализације и предлаже врсту правних мера; </w:t>
            </w:r>
          </w:p>
          <w:p w:rsidR="00394D1C" w:rsidRPr="00E1142A" w:rsidRDefault="00394D1C" w:rsidP="00DB5663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анализира образовне потребе запослених и предлаже програме стручног усавршавања у складу са утврђеним потребама; </w:t>
            </w:r>
          </w:p>
          <w:p w:rsidR="00394D1C" w:rsidRPr="00E1142A" w:rsidRDefault="00394D1C" w:rsidP="00DB5663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прати, координира и евалуира спровођење стручног усавршавања запослених; </w:t>
            </w:r>
          </w:p>
          <w:p w:rsidR="00394D1C" w:rsidRPr="00E1142A" w:rsidRDefault="00394D1C" w:rsidP="00DB5663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учествује у изради и припреми радног материјала за стручно усавршавање и оспособљавање; </w:t>
            </w:r>
          </w:p>
          <w:p w:rsidR="00394D1C" w:rsidRPr="00E1142A" w:rsidRDefault="00394D1C" w:rsidP="00DB5663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учествује у прикупљању податка, анализира, прати и даје предлоге за унапређење</w:t>
            </w:r>
            <w:r w:rsidRPr="00E1142A">
              <w:rPr>
                <w:sz w:val="23"/>
                <w:szCs w:val="23"/>
              </w:rPr>
              <w:t xml:space="preserve"> </w:t>
            </w:r>
            <w:r w:rsidRPr="00E1142A">
              <w:rPr>
                <w:sz w:val="20"/>
                <w:szCs w:val="20"/>
              </w:rPr>
              <w:t xml:space="preserve">организације и каријерног развоја запослених; </w:t>
            </w:r>
          </w:p>
          <w:p w:rsidR="00394D1C" w:rsidRPr="00E1142A" w:rsidRDefault="00394D1C" w:rsidP="00DB5663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води управни поступак из делокруга рада; </w:t>
            </w:r>
          </w:p>
          <w:p w:rsidR="00394D1C" w:rsidRPr="00E1142A" w:rsidRDefault="00394D1C" w:rsidP="00DB5663">
            <w:pPr>
              <w:pStyle w:val="Default"/>
              <w:rPr>
                <w:sz w:val="23"/>
                <w:szCs w:val="23"/>
              </w:rPr>
            </w:pPr>
            <w:r w:rsidRPr="00E1142A">
              <w:rPr>
                <w:sz w:val="20"/>
                <w:szCs w:val="20"/>
              </w:rPr>
              <w:t>– даје стручна мишљења у покренутим радним и другим споровима и другим питањима из радно-правних односа.</w:t>
            </w:r>
            <w:r w:rsidRPr="00E1142A">
              <w:rPr>
                <w:sz w:val="23"/>
                <w:szCs w:val="23"/>
              </w:rPr>
              <w:t xml:space="preserve"> </w:t>
            </w:r>
          </w:p>
        </w:tc>
      </w:tr>
      <w:tr w:rsidR="00394D1C" w:rsidRPr="00E1142A" w:rsidTr="00E1142A">
        <w:tc>
          <w:tcPr>
            <w:tcW w:w="2318" w:type="dxa"/>
          </w:tcPr>
          <w:p w:rsidR="00394D1C" w:rsidRPr="00E1142A" w:rsidRDefault="00394D1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394D1C" w:rsidRPr="00E1142A" w:rsidRDefault="00394D1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394D1C" w:rsidRPr="00E1142A" w:rsidRDefault="00394D1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394D1C" w:rsidRPr="00E1142A" w:rsidRDefault="00394D1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554" w:type="dxa"/>
          </w:tcPr>
          <w:p w:rsidR="00394D1C" w:rsidRPr="00E1142A" w:rsidRDefault="00394D1C" w:rsidP="00DB5663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Високо образовање: </w:t>
            </w:r>
          </w:p>
          <w:p w:rsidR="00394D1C" w:rsidRPr="00E1142A" w:rsidRDefault="00394D1C" w:rsidP="00DB5663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на основним академским студијама у обиму од најмање 240 ЕСПБ бодова, односно специјалистичким струковним студијама, по пропису који уређује високо образовање почев од 10. септембра 2005. године; </w:t>
            </w:r>
          </w:p>
          <w:p w:rsidR="00394D1C" w:rsidRPr="00E1142A" w:rsidRDefault="00394D1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у трајању од најмање четири године, по пропису који је уређивао високо образовање до 10. септембра 2005. године.</w:t>
            </w:r>
            <w:r w:rsidRPr="00E1142A">
              <w:rPr>
                <w:sz w:val="20"/>
                <w:szCs w:val="20"/>
              </w:rPr>
              <w:t xml:space="preserve"> </w:t>
            </w:r>
          </w:p>
        </w:tc>
      </w:tr>
      <w:tr w:rsidR="00394D1C" w:rsidRPr="00E1142A" w:rsidTr="00E1142A">
        <w:tc>
          <w:tcPr>
            <w:tcW w:w="2318" w:type="dxa"/>
          </w:tcPr>
          <w:p w:rsidR="00394D1C" w:rsidRPr="00E1142A" w:rsidRDefault="00394D1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554" w:type="dxa"/>
          </w:tcPr>
          <w:p w:rsidR="00394D1C" w:rsidRPr="00E1142A" w:rsidRDefault="00394D1C" w:rsidP="00DB5663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знање рада на рачунару; </w:t>
            </w:r>
          </w:p>
          <w:p w:rsidR="00394D1C" w:rsidRPr="00E1142A" w:rsidRDefault="00394D1C" w:rsidP="00DB5663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најмање три године радног искуства. </w:t>
            </w:r>
          </w:p>
        </w:tc>
      </w:tr>
      <w:tr w:rsidR="00394D1C" w:rsidRPr="00E1142A" w:rsidTr="00E1142A">
        <w:tc>
          <w:tcPr>
            <w:tcW w:w="2318" w:type="dxa"/>
          </w:tcPr>
          <w:p w:rsidR="00394D1C" w:rsidRPr="00E1142A" w:rsidRDefault="00394D1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554" w:type="dxa"/>
          </w:tcPr>
          <w:p w:rsidR="00394D1C" w:rsidRPr="00E1142A" w:rsidRDefault="00EA6A0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4D176E" w:rsidRDefault="004D176E" w:rsidP="00394D1C">
      <w:pPr>
        <w:pStyle w:val="BlockText"/>
        <w:ind w:left="0" w:right="1"/>
        <w:jc w:val="both"/>
        <w:rPr>
          <w:color w:val="auto"/>
          <w:sz w:val="22"/>
          <w:szCs w:val="22"/>
        </w:rPr>
      </w:pPr>
    </w:p>
    <w:tbl>
      <w:tblPr>
        <w:tblW w:w="10872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554"/>
      </w:tblGrid>
      <w:tr w:rsidR="004D176E" w:rsidRPr="00E1142A" w:rsidTr="00E1142A">
        <w:trPr>
          <w:trHeight w:val="526"/>
        </w:trPr>
        <w:tc>
          <w:tcPr>
            <w:tcW w:w="2318" w:type="dxa"/>
          </w:tcPr>
          <w:p w:rsidR="004D176E" w:rsidRPr="00E1142A" w:rsidRDefault="004D176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4D176E" w:rsidRPr="00E1142A" w:rsidRDefault="004D176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54" w:type="dxa"/>
          </w:tcPr>
          <w:p w:rsidR="004D176E" w:rsidRPr="00E1142A" w:rsidRDefault="004D176E" w:rsidP="004D176E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 xml:space="preserve"> </w:t>
            </w:r>
          </w:p>
          <w:p w:rsidR="004D176E" w:rsidRPr="00E1142A" w:rsidRDefault="004D176E" w:rsidP="004D176E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sz w:val="23"/>
                <w:szCs w:val="23"/>
              </w:rPr>
              <w:t xml:space="preserve">                                        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848"/>
            </w:tblGrid>
            <w:tr w:rsidR="004D176E" w:rsidRPr="00E1142A">
              <w:trPr>
                <w:trHeight w:val="109"/>
              </w:trPr>
              <w:tc>
                <w:tcPr>
                  <w:tcW w:w="0" w:type="auto"/>
                </w:tcPr>
                <w:p w:rsidR="004D176E" w:rsidRPr="00E1142A" w:rsidRDefault="004D176E" w:rsidP="004D176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  <w:r w:rsidRPr="00E1142A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                                       САМОСТАЛНИ ПРАВНИ САРАДНИК </w:t>
                  </w:r>
                </w:p>
              </w:tc>
            </w:tr>
          </w:tbl>
          <w:p w:rsidR="004D176E" w:rsidRPr="00E1142A" w:rsidRDefault="004D176E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-Шеф одсека за радне односе и кадровску евиденцију у Одељењу за Правне послове-</w:t>
            </w:r>
          </w:p>
        </w:tc>
      </w:tr>
      <w:tr w:rsidR="004D176E" w:rsidRPr="00E1142A" w:rsidTr="00E1142A">
        <w:trPr>
          <w:trHeight w:val="526"/>
        </w:trPr>
        <w:tc>
          <w:tcPr>
            <w:tcW w:w="2318" w:type="dxa"/>
          </w:tcPr>
          <w:p w:rsidR="004D176E" w:rsidRPr="00E1142A" w:rsidRDefault="004D176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554" w:type="dxa"/>
          </w:tcPr>
          <w:p w:rsidR="004D176E" w:rsidRPr="00E1142A" w:rsidRDefault="004D176E" w:rsidP="004D176E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  <w:shd w:val="clear" w:color="auto" w:fill="E5E5E3"/>
              </w:rPr>
              <w:t>G010500</w:t>
            </w:r>
          </w:p>
        </w:tc>
      </w:tr>
      <w:tr w:rsidR="004D176E" w:rsidRPr="00E1142A" w:rsidTr="00E1142A">
        <w:trPr>
          <w:trHeight w:val="488"/>
        </w:trPr>
        <w:tc>
          <w:tcPr>
            <w:tcW w:w="2318" w:type="dxa"/>
          </w:tcPr>
          <w:p w:rsidR="004D176E" w:rsidRPr="00E1142A" w:rsidRDefault="004D176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D176E" w:rsidRPr="00E1142A" w:rsidRDefault="004D176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D176E" w:rsidRPr="00E1142A" w:rsidRDefault="004D176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D176E" w:rsidRPr="00E1142A" w:rsidRDefault="004D176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D176E" w:rsidRPr="00E1142A" w:rsidRDefault="004D176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D176E" w:rsidRPr="00E1142A" w:rsidRDefault="004D176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D176E" w:rsidRPr="00E1142A" w:rsidRDefault="004D176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554" w:type="dxa"/>
          </w:tcPr>
          <w:p w:rsidR="004D176E" w:rsidRPr="00E1142A" w:rsidRDefault="004D176E" w:rsidP="004D176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-прикупља, уређује, припрема и контролише податке неопходне за израду анализа, извештаја и пројеката; </w:t>
            </w:r>
          </w:p>
          <w:p w:rsidR="004D176E" w:rsidRPr="00E1142A" w:rsidRDefault="004D176E" w:rsidP="004D176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учествује у припреми документације за расписивање конкурса и огласа; </w:t>
            </w:r>
          </w:p>
          <w:p w:rsidR="004D176E" w:rsidRPr="00E1142A" w:rsidRDefault="004D176E" w:rsidP="004D176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учествује у припреми уговора и решења у вези са свим променама у току радног односа и остваривањa права из радног односа; </w:t>
            </w:r>
          </w:p>
          <w:p w:rsidR="004D176E" w:rsidRPr="00E1142A" w:rsidRDefault="004D176E" w:rsidP="004D176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учествује у анализирању образовних потреба запослених, предлагању програма стручног усавршавања у складу са утврђеним потребама и спровођењу процедуре у вези са стручним усавршавањем запослених; </w:t>
            </w:r>
          </w:p>
          <w:p w:rsidR="004D176E" w:rsidRPr="00E1142A" w:rsidRDefault="004D176E" w:rsidP="004D176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учествује у припреми општих аката, уговора и других аката у вези са располагањем, коришћењем и осигурањем пословног и стамбеног простора; </w:t>
            </w:r>
          </w:p>
          <w:p w:rsidR="004D176E" w:rsidRPr="00E1142A" w:rsidRDefault="004D176E" w:rsidP="004D176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припрема документацију, сачињава предлог уговора и предузима одговарајуће мере из делокруга рада; </w:t>
            </w:r>
          </w:p>
          <w:p w:rsidR="004D176E" w:rsidRPr="00E1142A" w:rsidRDefault="004D176E" w:rsidP="004D176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води евиденције из делокруга рада и извештава о </w:t>
            </w:r>
          </w:p>
          <w:p w:rsidR="004D176E" w:rsidRPr="00E1142A" w:rsidRDefault="004D176E" w:rsidP="004D176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извршеним активностима; </w:t>
            </w:r>
          </w:p>
          <w:p w:rsidR="004D176E" w:rsidRPr="00E1142A" w:rsidRDefault="004D176E" w:rsidP="004D176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израђује делове нацрта и других аката из делокруга рада; </w:t>
            </w:r>
          </w:p>
          <w:p w:rsidR="004D176E" w:rsidRPr="00E1142A" w:rsidRDefault="004D176E" w:rsidP="004D176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припрема материјал за састанке и води записнике са састанака. </w:t>
            </w:r>
          </w:p>
        </w:tc>
      </w:tr>
      <w:tr w:rsidR="004D176E" w:rsidRPr="00E1142A" w:rsidTr="00E1142A">
        <w:tc>
          <w:tcPr>
            <w:tcW w:w="2318" w:type="dxa"/>
          </w:tcPr>
          <w:p w:rsidR="004D176E" w:rsidRPr="00E1142A" w:rsidRDefault="004D176E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D176E" w:rsidRPr="00E1142A" w:rsidRDefault="004D176E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D176E" w:rsidRPr="00E1142A" w:rsidRDefault="004D176E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D176E" w:rsidRPr="00E1142A" w:rsidRDefault="004D176E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554" w:type="dxa"/>
          </w:tcPr>
          <w:p w:rsidR="004D176E" w:rsidRPr="00E1142A" w:rsidRDefault="004D176E" w:rsidP="004D176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Високо образовање: </w:t>
            </w:r>
          </w:p>
          <w:p w:rsidR="004D176E" w:rsidRPr="00E1142A" w:rsidRDefault="004D176E" w:rsidP="004D176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на основним студијама у обиму од 180 ЕСПБ бодова, по пропису који уређује високо образовање почев од 10. септембра 2005. године; </w:t>
            </w:r>
          </w:p>
          <w:p w:rsidR="004D176E" w:rsidRPr="00E1142A" w:rsidRDefault="004D176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на студијама у трајању до три године, по пропису који је уређивао високо образовање до 10. септембра 2005. године. </w:t>
            </w:r>
          </w:p>
        </w:tc>
      </w:tr>
      <w:tr w:rsidR="004D176E" w:rsidRPr="00E1142A" w:rsidTr="00E1142A">
        <w:tc>
          <w:tcPr>
            <w:tcW w:w="2318" w:type="dxa"/>
          </w:tcPr>
          <w:p w:rsidR="004D176E" w:rsidRPr="00E1142A" w:rsidRDefault="004D176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554" w:type="dxa"/>
          </w:tcPr>
          <w:p w:rsidR="004D176E" w:rsidRPr="00E1142A" w:rsidRDefault="00394D1C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</w:t>
            </w:r>
            <w:r w:rsidR="004D176E" w:rsidRPr="00E1142A">
              <w:rPr>
                <w:sz w:val="20"/>
                <w:szCs w:val="20"/>
              </w:rPr>
              <w:t xml:space="preserve">знање рада на рачунару; </w:t>
            </w:r>
          </w:p>
          <w:p w:rsidR="004D176E" w:rsidRPr="00E1142A" w:rsidRDefault="004D176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најмање три године радног искуства. </w:t>
            </w:r>
          </w:p>
        </w:tc>
      </w:tr>
      <w:tr w:rsidR="004D176E" w:rsidRPr="00E1142A" w:rsidTr="00E1142A">
        <w:tc>
          <w:tcPr>
            <w:tcW w:w="2318" w:type="dxa"/>
          </w:tcPr>
          <w:p w:rsidR="004D176E" w:rsidRPr="00E1142A" w:rsidRDefault="004D176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554" w:type="dxa"/>
          </w:tcPr>
          <w:p w:rsidR="004D176E" w:rsidRPr="00E1142A" w:rsidRDefault="004D176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4D176E" w:rsidRDefault="004D176E" w:rsidP="008314DA">
      <w:pPr>
        <w:pStyle w:val="BlockText"/>
        <w:ind w:left="0" w:right="1"/>
        <w:jc w:val="both"/>
        <w:rPr>
          <w:color w:val="auto"/>
          <w:sz w:val="22"/>
          <w:szCs w:val="22"/>
        </w:rPr>
      </w:pPr>
    </w:p>
    <w:p w:rsidR="0002229D" w:rsidRPr="0002229D" w:rsidRDefault="0002229D" w:rsidP="008314DA">
      <w:pPr>
        <w:pStyle w:val="BlockText"/>
        <w:ind w:left="0" w:right="1"/>
        <w:jc w:val="both"/>
        <w:rPr>
          <w:color w:val="auto"/>
          <w:sz w:val="22"/>
          <w:szCs w:val="22"/>
        </w:rPr>
      </w:pPr>
    </w:p>
    <w:p w:rsidR="00D56326" w:rsidRDefault="00D56326" w:rsidP="008314DA">
      <w:pPr>
        <w:pStyle w:val="BlockText"/>
        <w:ind w:left="0" w:right="1"/>
        <w:jc w:val="both"/>
        <w:rPr>
          <w:color w:val="auto"/>
          <w:sz w:val="22"/>
          <w:szCs w:val="22"/>
        </w:rPr>
      </w:pPr>
    </w:p>
    <w:p w:rsidR="0002229D" w:rsidRPr="0002229D" w:rsidRDefault="0002229D" w:rsidP="008314DA">
      <w:pPr>
        <w:pStyle w:val="BlockText"/>
        <w:ind w:left="0" w:right="1"/>
        <w:jc w:val="both"/>
        <w:rPr>
          <w:color w:val="auto"/>
          <w:sz w:val="22"/>
          <w:szCs w:val="22"/>
        </w:rPr>
      </w:pPr>
    </w:p>
    <w:tbl>
      <w:tblPr>
        <w:tblW w:w="10872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554"/>
      </w:tblGrid>
      <w:tr w:rsidR="00D56326" w:rsidRPr="00E1142A" w:rsidTr="00E1142A">
        <w:trPr>
          <w:trHeight w:val="526"/>
        </w:trPr>
        <w:tc>
          <w:tcPr>
            <w:tcW w:w="2318" w:type="dxa"/>
          </w:tcPr>
          <w:p w:rsidR="00D56326" w:rsidRPr="00E1142A" w:rsidRDefault="00D5632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D56326" w:rsidRPr="00E1142A" w:rsidRDefault="00D5632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54" w:type="dxa"/>
          </w:tcPr>
          <w:p w:rsidR="00D56326" w:rsidRPr="00E1142A" w:rsidRDefault="00D56326" w:rsidP="00B34C33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 xml:space="preserve"> </w:t>
            </w:r>
          </w:p>
          <w:p w:rsidR="00D56326" w:rsidRPr="00E1142A" w:rsidRDefault="00D56326" w:rsidP="00B34C33">
            <w:pPr>
              <w:pStyle w:val="Default"/>
              <w:rPr>
                <w:sz w:val="23"/>
                <w:szCs w:val="23"/>
              </w:rPr>
            </w:pPr>
            <w:r w:rsidRPr="00E1142A">
              <w:rPr>
                <w:sz w:val="23"/>
                <w:szCs w:val="23"/>
              </w:rPr>
              <w:t xml:space="preserve">          </w:t>
            </w:r>
          </w:p>
          <w:p w:rsidR="00D56326" w:rsidRPr="00E1142A" w:rsidRDefault="00D56326" w:rsidP="00E1142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>ДИПЛОМИРАНИ ПРАВНИК ЗА ПРАВНЕ, КАДРОВСКЕ И АДМИНИСТРАТИВНЕ ПОСЛОВЕ</w:t>
            </w:r>
          </w:p>
          <w:p w:rsidR="00D56326" w:rsidRPr="00E1142A" w:rsidRDefault="00D56326" w:rsidP="00B7324D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sz w:val="23"/>
                <w:szCs w:val="23"/>
              </w:rPr>
              <w:t xml:space="preserve">                        </w:t>
            </w:r>
          </w:p>
        </w:tc>
      </w:tr>
      <w:tr w:rsidR="00D56326" w:rsidRPr="00E1142A" w:rsidTr="00E1142A">
        <w:trPr>
          <w:trHeight w:val="526"/>
        </w:trPr>
        <w:tc>
          <w:tcPr>
            <w:tcW w:w="2318" w:type="dxa"/>
          </w:tcPr>
          <w:p w:rsidR="00D56326" w:rsidRPr="00E1142A" w:rsidRDefault="00D5632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554" w:type="dxa"/>
          </w:tcPr>
          <w:p w:rsidR="00D56326" w:rsidRPr="00E1142A" w:rsidRDefault="00D56326" w:rsidP="00B34C33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  <w:shd w:val="clear" w:color="auto" w:fill="E5E5E3"/>
              </w:rPr>
              <w:t>G010400</w:t>
            </w:r>
          </w:p>
        </w:tc>
      </w:tr>
      <w:tr w:rsidR="00D56326" w:rsidRPr="00E1142A" w:rsidTr="00E1142A">
        <w:trPr>
          <w:trHeight w:val="488"/>
        </w:trPr>
        <w:tc>
          <w:tcPr>
            <w:tcW w:w="2318" w:type="dxa"/>
          </w:tcPr>
          <w:p w:rsidR="00D56326" w:rsidRPr="00E1142A" w:rsidRDefault="00D5632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56326" w:rsidRPr="00E1142A" w:rsidRDefault="00D5632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56326" w:rsidRPr="00E1142A" w:rsidRDefault="00D5632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56326" w:rsidRPr="00E1142A" w:rsidRDefault="00D5632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56326" w:rsidRPr="00E1142A" w:rsidRDefault="00D5632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56326" w:rsidRPr="00E1142A" w:rsidRDefault="00D5632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56326" w:rsidRPr="00E1142A" w:rsidRDefault="00D5632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554" w:type="dxa"/>
          </w:tcPr>
          <w:p w:rsidR="00D56326" w:rsidRPr="00E1142A" w:rsidRDefault="00D56326" w:rsidP="00D56326">
            <w:pPr>
              <w:pStyle w:val="Default"/>
              <w:rPr>
                <w:sz w:val="18"/>
                <w:szCs w:val="18"/>
              </w:rPr>
            </w:pPr>
            <w:r w:rsidRPr="00E1142A">
              <w:rPr>
                <w:sz w:val="18"/>
                <w:szCs w:val="18"/>
              </w:rPr>
              <w:t xml:space="preserve">спроводи поступак заснивања радног односа и уговорног ангажовања лица ван радног односа и поступак остваривања права, обавеза и одговорности из радног односа; </w:t>
            </w:r>
          </w:p>
          <w:p w:rsidR="00D56326" w:rsidRPr="00E1142A" w:rsidRDefault="00D56326" w:rsidP="00D56326">
            <w:pPr>
              <w:pStyle w:val="Default"/>
              <w:rPr>
                <w:sz w:val="18"/>
                <w:szCs w:val="18"/>
              </w:rPr>
            </w:pPr>
            <w:r w:rsidRPr="00E1142A">
              <w:rPr>
                <w:sz w:val="18"/>
                <w:szCs w:val="18"/>
              </w:rPr>
              <w:t xml:space="preserve">– води управни поступак из делокруга рада; </w:t>
            </w:r>
          </w:p>
          <w:p w:rsidR="00D56326" w:rsidRPr="00E1142A" w:rsidRDefault="00D56326" w:rsidP="00D56326">
            <w:pPr>
              <w:pStyle w:val="Default"/>
              <w:rPr>
                <w:sz w:val="18"/>
                <w:szCs w:val="18"/>
              </w:rPr>
            </w:pPr>
            <w:r w:rsidRPr="00E1142A">
              <w:rPr>
                <w:sz w:val="18"/>
                <w:szCs w:val="18"/>
              </w:rPr>
              <w:t xml:space="preserve">– припрема опште и појединачне акте из области правних, кадровских и административних послова; </w:t>
            </w:r>
          </w:p>
          <w:p w:rsidR="00D56326" w:rsidRPr="00E1142A" w:rsidRDefault="00D56326" w:rsidP="00D56326">
            <w:pPr>
              <w:pStyle w:val="Default"/>
              <w:rPr>
                <w:sz w:val="18"/>
                <w:szCs w:val="18"/>
              </w:rPr>
            </w:pPr>
            <w:r w:rsidRPr="00E1142A">
              <w:rPr>
                <w:sz w:val="18"/>
                <w:szCs w:val="18"/>
              </w:rPr>
              <w:t xml:space="preserve">– припрема документацију, израђује и подноси тужбе, противтужбе, одговоре на тужбу, правне лекове и предлоге за дозволу извршења надлежним судовима; </w:t>
            </w:r>
          </w:p>
          <w:p w:rsidR="00D56326" w:rsidRPr="00E1142A" w:rsidRDefault="00D56326" w:rsidP="00D56326">
            <w:pPr>
              <w:pStyle w:val="Default"/>
              <w:rPr>
                <w:sz w:val="18"/>
                <w:szCs w:val="18"/>
              </w:rPr>
            </w:pPr>
            <w:r w:rsidRPr="00E1142A">
              <w:rPr>
                <w:sz w:val="18"/>
                <w:szCs w:val="18"/>
              </w:rPr>
              <w:t xml:space="preserve">– води евиденцију и сачињава периодичне извештаје о раду и стању у области правних, кадровских и административних послова; </w:t>
            </w:r>
          </w:p>
          <w:p w:rsidR="00D56326" w:rsidRPr="00E1142A" w:rsidRDefault="00D56326" w:rsidP="00D56326">
            <w:pPr>
              <w:pStyle w:val="Default"/>
              <w:rPr>
                <w:sz w:val="18"/>
                <w:szCs w:val="18"/>
              </w:rPr>
            </w:pPr>
            <w:r w:rsidRPr="00E1142A">
              <w:rPr>
                <w:sz w:val="18"/>
                <w:szCs w:val="18"/>
              </w:rPr>
              <w:t xml:space="preserve">– припрема документа и елементе за израду програма и планова из области правних, кадровских и </w:t>
            </w:r>
          </w:p>
          <w:p w:rsidR="00D56326" w:rsidRPr="00E1142A" w:rsidRDefault="00D56326" w:rsidP="00D56326">
            <w:pPr>
              <w:pStyle w:val="Default"/>
              <w:rPr>
                <w:sz w:val="18"/>
                <w:szCs w:val="18"/>
              </w:rPr>
            </w:pPr>
            <w:r w:rsidRPr="00E1142A">
              <w:rPr>
                <w:sz w:val="18"/>
                <w:szCs w:val="18"/>
              </w:rPr>
              <w:t xml:space="preserve">административних послова; </w:t>
            </w:r>
          </w:p>
          <w:p w:rsidR="00D56326" w:rsidRPr="00E1142A" w:rsidRDefault="00D56326" w:rsidP="00D56326">
            <w:pPr>
              <w:pStyle w:val="Default"/>
              <w:rPr>
                <w:sz w:val="18"/>
                <w:szCs w:val="18"/>
              </w:rPr>
            </w:pPr>
            <w:r w:rsidRPr="00E1142A">
              <w:rPr>
                <w:sz w:val="18"/>
                <w:szCs w:val="18"/>
              </w:rPr>
              <w:t xml:space="preserve">– даје стручна подршку у процесу формирања планова рада; </w:t>
            </w:r>
          </w:p>
          <w:p w:rsidR="00D56326" w:rsidRPr="00E1142A" w:rsidRDefault="00D56326" w:rsidP="00D56326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18"/>
                <w:szCs w:val="18"/>
              </w:rPr>
              <w:t>– даје стручну подршку у области канцеларијског пословања.</w:t>
            </w:r>
            <w:r w:rsidRPr="00E1142A">
              <w:rPr>
                <w:sz w:val="23"/>
                <w:szCs w:val="23"/>
              </w:rPr>
              <w:t xml:space="preserve"> </w:t>
            </w:r>
          </w:p>
        </w:tc>
      </w:tr>
      <w:tr w:rsidR="00D56326" w:rsidRPr="00E1142A" w:rsidTr="00E1142A">
        <w:tc>
          <w:tcPr>
            <w:tcW w:w="2318" w:type="dxa"/>
          </w:tcPr>
          <w:p w:rsidR="00D56326" w:rsidRPr="00E1142A" w:rsidRDefault="00D56326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56326" w:rsidRPr="00E1142A" w:rsidRDefault="00D56326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56326" w:rsidRPr="00E1142A" w:rsidRDefault="00D56326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56326" w:rsidRPr="00E1142A" w:rsidRDefault="00D56326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554" w:type="dxa"/>
          </w:tcPr>
          <w:p w:rsidR="00D56326" w:rsidRPr="00E1142A" w:rsidRDefault="00D56326" w:rsidP="00D56326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Високо образовање: </w:t>
            </w:r>
          </w:p>
          <w:p w:rsidR="00D56326" w:rsidRPr="00E1142A" w:rsidRDefault="00D56326" w:rsidP="00D56326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на основним академским студијама у обиму од најмање 240 ЕСПБ бодова, односно специјалистичким струковним студијама, по пропису који уређује високо образовање почев од 10. септембра 2005. године; </w:t>
            </w:r>
          </w:p>
          <w:p w:rsidR="00D56326" w:rsidRPr="00E1142A" w:rsidRDefault="00D5632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у трајању од најмање четири године, по пропису који је уређивао високо образовање до 10. септембра 2005. године.</w:t>
            </w:r>
            <w:r w:rsidRPr="00E1142A">
              <w:rPr>
                <w:sz w:val="23"/>
                <w:szCs w:val="23"/>
              </w:rPr>
              <w:t xml:space="preserve"> </w:t>
            </w:r>
          </w:p>
        </w:tc>
      </w:tr>
      <w:tr w:rsidR="00D56326" w:rsidRPr="00E1142A" w:rsidTr="00E1142A">
        <w:tc>
          <w:tcPr>
            <w:tcW w:w="2318" w:type="dxa"/>
          </w:tcPr>
          <w:p w:rsidR="00D56326" w:rsidRPr="00E1142A" w:rsidRDefault="00D5632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554" w:type="dxa"/>
          </w:tcPr>
          <w:p w:rsidR="00D56326" w:rsidRPr="00E1142A" w:rsidRDefault="00D56326" w:rsidP="00B34C33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-знање рада на рачунару-</w:t>
            </w:r>
          </w:p>
        </w:tc>
      </w:tr>
      <w:tr w:rsidR="00D56326" w:rsidRPr="00E1142A" w:rsidTr="00E1142A">
        <w:tc>
          <w:tcPr>
            <w:tcW w:w="2318" w:type="dxa"/>
          </w:tcPr>
          <w:p w:rsidR="00D56326" w:rsidRPr="00E1142A" w:rsidRDefault="00D5632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554" w:type="dxa"/>
          </w:tcPr>
          <w:p w:rsidR="00D56326" w:rsidRPr="00E1142A" w:rsidRDefault="00D5632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D56326" w:rsidRPr="00B7324D" w:rsidRDefault="00D56326" w:rsidP="008314DA">
      <w:pPr>
        <w:pStyle w:val="BlockText"/>
        <w:ind w:left="0" w:right="1"/>
        <w:jc w:val="both"/>
        <w:rPr>
          <w:color w:val="auto"/>
          <w:sz w:val="22"/>
          <w:szCs w:val="22"/>
        </w:rPr>
      </w:pPr>
    </w:p>
    <w:tbl>
      <w:tblPr>
        <w:tblW w:w="10872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554"/>
      </w:tblGrid>
      <w:tr w:rsidR="004D176E" w:rsidRPr="00E1142A" w:rsidTr="00E1142A">
        <w:trPr>
          <w:trHeight w:val="526"/>
        </w:trPr>
        <w:tc>
          <w:tcPr>
            <w:tcW w:w="2318" w:type="dxa"/>
          </w:tcPr>
          <w:p w:rsidR="004D176E" w:rsidRPr="00E1142A" w:rsidRDefault="004D176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4D176E" w:rsidRPr="00E1142A" w:rsidRDefault="004D176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54" w:type="dxa"/>
          </w:tcPr>
          <w:p w:rsidR="004D176E" w:rsidRPr="00E1142A" w:rsidRDefault="004D176E" w:rsidP="004D176E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sz w:val="23"/>
                <w:szCs w:val="23"/>
              </w:rPr>
              <w:t xml:space="preserve">                                                             </w:t>
            </w:r>
          </w:p>
          <w:p w:rsidR="004D176E" w:rsidRPr="00E1142A" w:rsidRDefault="004D176E" w:rsidP="004D176E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                                    </w:t>
            </w:r>
            <w:r w:rsidR="00C16F3C" w:rsidRPr="00E1142A">
              <w:rPr>
                <w:sz w:val="20"/>
                <w:szCs w:val="20"/>
              </w:rPr>
              <w:t xml:space="preserve">           </w:t>
            </w:r>
            <w:r w:rsidR="00812E69">
              <w:rPr>
                <w:sz w:val="20"/>
                <w:szCs w:val="20"/>
              </w:rPr>
              <w:t xml:space="preserve">        </w:t>
            </w:r>
            <w:r w:rsidRPr="00E1142A">
              <w:rPr>
                <w:b/>
                <w:sz w:val="20"/>
                <w:szCs w:val="20"/>
              </w:rPr>
              <w:t xml:space="preserve">ПРАВНИ САРАДНИК </w:t>
            </w:r>
          </w:p>
        </w:tc>
      </w:tr>
      <w:tr w:rsidR="004D176E" w:rsidRPr="00E1142A" w:rsidTr="00E1142A">
        <w:trPr>
          <w:trHeight w:val="526"/>
        </w:trPr>
        <w:tc>
          <w:tcPr>
            <w:tcW w:w="2318" w:type="dxa"/>
          </w:tcPr>
          <w:p w:rsidR="004D176E" w:rsidRPr="00E1142A" w:rsidRDefault="004D176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554" w:type="dxa"/>
          </w:tcPr>
          <w:p w:rsidR="004D176E" w:rsidRPr="00E1142A" w:rsidRDefault="004D176E" w:rsidP="004D176E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  <w:shd w:val="clear" w:color="auto" w:fill="E5E5E3"/>
              </w:rPr>
              <w:t>G010600</w:t>
            </w:r>
          </w:p>
        </w:tc>
      </w:tr>
      <w:tr w:rsidR="004D176E" w:rsidRPr="00E1142A" w:rsidTr="00E1142A">
        <w:trPr>
          <w:trHeight w:val="488"/>
        </w:trPr>
        <w:tc>
          <w:tcPr>
            <w:tcW w:w="2318" w:type="dxa"/>
          </w:tcPr>
          <w:p w:rsidR="004D176E" w:rsidRPr="00E1142A" w:rsidRDefault="004D176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D176E" w:rsidRPr="00E1142A" w:rsidRDefault="004D176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D176E" w:rsidRPr="00E1142A" w:rsidRDefault="004D176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D176E" w:rsidRPr="00E1142A" w:rsidRDefault="004D176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D176E" w:rsidRPr="00E1142A" w:rsidRDefault="004D176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D176E" w:rsidRPr="00E1142A" w:rsidRDefault="004D176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D176E" w:rsidRPr="00E1142A" w:rsidRDefault="004D176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D176E" w:rsidRPr="00E1142A" w:rsidRDefault="004D176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D176E" w:rsidRPr="00E1142A" w:rsidRDefault="004D176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D176E" w:rsidRPr="00E1142A" w:rsidRDefault="004D176E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554" w:type="dxa"/>
          </w:tcPr>
          <w:p w:rsidR="004D176E" w:rsidRPr="00E1142A" w:rsidRDefault="004D176E" w:rsidP="004D176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</w:t>
            </w:r>
          </w:p>
          <w:p w:rsidR="004D176E" w:rsidRPr="00E1142A" w:rsidRDefault="004D176E" w:rsidP="004D176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прикупља, уређује и контролише податке неопходне за израду одговарајућих докумената, извештаја и анализа; </w:t>
            </w:r>
          </w:p>
          <w:p w:rsidR="004D176E" w:rsidRPr="00E1142A" w:rsidRDefault="004D176E" w:rsidP="004D176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врши обједињавање података и техничку обраду извештаја и анализа; </w:t>
            </w:r>
          </w:p>
          <w:p w:rsidR="004D176E" w:rsidRPr="00E1142A" w:rsidRDefault="004D176E" w:rsidP="004D176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учествује у припреми потврда и уверења; </w:t>
            </w:r>
          </w:p>
          <w:p w:rsidR="004D176E" w:rsidRPr="00E1142A" w:rsidRDefault="004D176E" w:rsidP="004D176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учествује у припреми решења и налога; </w:t>
            </w:r>
          </w:p>
          <w:p w:rsidR="004D176E" w:rsidRPr="00E1142A" w:rsidRDefault="004D176E" w:rsidP="004D176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учествује у припреми документације за расписивање конкурса и огласа и процедури избора; </w:t>
            </w:r>
          </w:p>
          <w:p w:rsidR="004D176E" w:rsidRPr="00E1142A" w:rsidRDefault="004D176E" w:rsidP="004D176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води и ажурира персонална досијеа и врши пријаву / одјаву запослених код надлежних органа; </w:t>
            </w:r>
          </w:p>
          <w:p w:rsidR="004D176E" w:rsidRPr="00E1142A" w:rsidRDefault="004D176E" w:rsidP="004D176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саставља уговоре и решења у вези са свим променама у току радног односа и остваривања права из радног односа; </w:t>
            </w:r>
          </w:p>
          <w:p w:rsidR="004D176E" w:rsidRPr="00E1142A" w:rsidRDefault="004D176E" w:rsidP="004D176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прати правне прописе и води евиденцију измена одговарајућих прописа; </w:t>
            </w:r>
          </w:p>
          <w:p w:rsidR="004D176E" w:rsidRPr="00E1142A" w:rsidRDefault="004D176E" w:rsidP="004D176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води евиденције из делокруга рада и извештава о извршеним активностима; </w:t>
            </w:r>
          </w:p>
          <w:p w:rsidR="004D176E" w:rsidRPr="00E1142A" w:rsidRDefault="004D176E" w:rsidP="004D176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припрема материјал за састанке и води записнике са састанака. </w:t>
            </w:r>
          </w:p>
        </w:tc>
      </w:tr>
      <w:tr w:rsidR="004D176E" w:rsidRPr="00E1142A" w:rsidTr="00E1142A">
        <w:tc>
          <w:tcPr>
            <w:tcW w:w="2318" w:type="dxa"/>
          </w:tcPr>
          <w:p w:rsidR="004D176E" w:rsidRPr="00E1142A" w:rsidRDefault="004D176E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D176E" w:rsidRPr="00E1142A" w:rsidRDefault="004D176E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D176E" w:rsidRPr="00E1142A" w:rsidRDefault="004D176E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D176E" w:rsidRPr="00E1142A" w:rsidRDefault="004D176E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55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169"/>
              <w:gridCol w:w="4169"/>
            </w:tblGrid>
            <w:tr w:rsidR="004D176E" w:rsidRPr="00E1142A">
              <w:trPr>
                <w:trHeight w:val="2049"/>
              </w:trPr>
              <w:tc>
                <w:tcPr>
                  <w:tcW w:w="0" w:type="auto"/>
                  <w:gridSpan w:val="2"/>
                </w:tcPr>
                <w:p w:rsidR="004D176E" w:rsidRPr="00E1142A" w:rsidRDefault="004D176E" w:rsidP="004D176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E1142A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Високо образовање: </w:t>
                  </w:r>
                </w:p>
                <w:p w:rsidR="004D176E" w:rsidRPr="00E1142A" w:rsidRDefault="004D176E" w:rsidP="004D176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E1142A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– на основним студијама у обиму од 180 ЕСПБ бодова, по пропису који уређује високо образовање почев од 10. септембра 2005. године; </w:t>
                  </w:r>
                </w:p>
                <w:p w:rsidR="004D176E" w:rsidRPr="00E1142A" w:rsidRDefault="004D176E" w:rsidP="004D176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E1142A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– на студијама у трајању до три године, по пропису који је уређивао високо образовање до 10. септембра 2005. године; </w:t>
                  </w:r>
                </w:p>
                <w:p w:rsidR="004D176E" w:rsidRPr="00E1142A" w:rsidRDefault="004D176E" w:rsidP="004D176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E1142A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изузетно: </w:t>
                  </w:r>
                </w:p>
                <w:p w:rsidR="004D176E" w:rsidRPr="00E1142A" w:rsidRDefault="004D176E" w:rsidP="004D176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E1142A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– средње образовање и радно искуство на тим пословима стечено до дана ступања на снагу ове уредбе. </w:t>
                  </w:r>
                </w:p>
              </w:tc>
            </w:tr>
            <w:tr w:rsidR="004D176E" w:rsidRPr="00E1142A">
              <w:trPr>
                <w:trHeight w:val="454"/>
              </w:trPr>
              <w:tc>
                <w:tcPr>
                  <w:tcW w:w="0" w:type="auto"/>
                </w:tcPr>
                <w:p w:rsidR="004D176E" w:rsidRPr="00E1142A" w:rsidRDefault="004D176E" w:rsidP="004D176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</w:tcPr>
                <w:p w:rsidR="004D176E" w:rsidRPr="00E1142A" w:rsidRDefault="004D176E" w:rsidP="004D176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4D176E" w:rsidRPr="00E1142A" w:rsidRDefault="004D176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4D176E" w:rsidRPr="00E1142A" w:rsidTr="00E1142A">
        <w:tc>
          <w:tcPr>
            <w:tcW w:w="2318" w:type="dxa"/>
          </w:tcPr>
          <w:p w:rsidR="004D176E" w:rsidRPr="00E1142A" w:rsidRDefault="004D176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554" w:type="dxa"/>
          </w:tcPr>
          <w:p w:rsidR="004D176E" w:rsidRPr="00E1142A" w:rsidRDefault="004D176E" w:rsidP="004D176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знање рада на рачунару; </w:t>
            </w:r>
          </w:p>
          <w:p w:rsidR="004D176E" w:rsidRPr="00E1142A" w:rsidRDefault="004D176E" w:rsidP="004D176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најмање пет година радног искуства на пословима са средњим образовањем. </w:t>
            </w:r>
          </w:p>
        </w:tc>
      </w:tr>
      <w:tr w:rsidR="004D176E" w:rsidRPr="00E1142A" w:rsidTr="00E1142A">
        <w:tc>
          <w:tcPr>
            <w:tcW w:w="2318" w:type="dxa"/>
          </w:tcPr>
          <w:p w:rsidR="004D176E" w:rsidRPr="00E1142A" w:rsidRDefault="004D176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554" w:type="dxa"/>
          </w:tcPr>
          <w:p w:rsidR="004D176E" w:rsidRPr="00E1142A" w:rsidRDefault="001A614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</w:tbl>
    <w:p w:rsidR="004D176E" w:rsidRDefault="004D176E" w:rsidP="00DB5663">
      <w:pPr>
        <w:pStyle w:val="BlockText"/>
        <w:ind w:left="0" w:right="1"/>
        <w:jc w:val="both"/>
        <w:rPr>
          <w:color w:val="auto"/>
          <w:sz w:val="22"/>
          <w:szCs w:val="22"/>
        </w:rPr>
      </w:pPr>
    </w:p>
    <w:tbl>
      <w:tblPr>
        <w:tblW w:w="10890" w:type="dxa"/>
        <w:tblInd w:w="-4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36"/>
        <w:gridCol w:w="8554"/>
      </w:tblGrid>
      <w:tr w:rsidR="004D176E" w:rsidRPr="00E1142A" w:rsidTr="00E1142A">
        <w:trPr>
          <w:trHeight w:val="526"/>
        </w:trPr>
        <w:tc>
          <w:tcPr>
            <w:tcW w:w="2336" w:type="dxa"/>
          </w:tcPr>
          <w:p w:rsidR="004D176E" w:rsidRPr="00E1142A" w:rsidRDefault="004D176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4D176E" w:rsidRPr="00E1142A" w:rsidRDefault="004D176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54" w:type="dxa"/>
          </w:tcPr>
          <w:p w:rsidR="004D176E" w:rsidRPr="00E1142A" w:rsidRDefault="004D176E" w:rsidP="004D176E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3"/>
                <w:szCs w:val="23"/>
              </w:rPr>
              <w:t xml:space="preserve">                                                                  </w:t>
            </w:r>
          </w:p>
          <w:p w:rsidR="004D176E" w:rsidRPr="00E1142A" w:rsidRDefault="004D176E" w:rsidP="004D176E">
            <w:pPr>
              <w:pStyle w:val="Default"/>
              <w:rPr>
                <w:b/>
                <w:sz w:val="23"/>
                <w:szCs w:val="23"/>
              </w:rPr>
            </w:pPr>
            <w:r w:rsidRPr="00E1142A">
              <w:rPr>
                <w:b/>
                <w:sz w:val="20"/>
                <w:szCs w:val="20"/>
              </w:rPr>
              <w:t>РЕФЕРЕНТ ЗА ПРАВНЕ, КАДРОВСКЕ И АДМИНИСТРАТИВНЕ</w:t>
            </w:r>
            <w:r w:rsidRPr="00E1142A">
              <w:rPr>
                <w:b/>
                <w:sz w:val="23"/>
                <w:szCs w:val="23"/>
              </w:rPr>
              <w:t xml:space="preserve"> ПОСЛОВЕ </w:t>
            </w:r>
          </w:p>
          <w:p w:rsidR="004D176E" w:rsidRPr="00E1142A" w:rsidRDefault="004D176E" w:rsidP="004D176E">
            <w:pPr>
              <w:pStyle w:val="Default"/>
              <w:rPr>
                <w:b/>
                <w:sz w:val="23"/>
                <w:szCs w:val="23"/>
              </w:rPr>
            </w:pPr>
            <w:r w:rsidRPr="00E1142A">
              <w:rPr>
                <w:b/>
                <w:sz w:val="23"/>
                <w:szCs w:val="23"/>
              </w:rPr>
              <w:t xml:space="preserve">                       </w:t>
            </w:r>
          </w:p>
        </w:tc>
      </w:tr>
      <w:tr w:rsidR="004D176E" w:rsidRPr="00E1142A" w:rsidTr="00E1142A">
        <w:trPr>
          <w:trHeight w:val="526"/>
        </w:trPr>
        <w:tc>
          <w:tcPr>
            <w:tcW w:w="2336" w:type="dxa"/>
          </w:tcPr>
          <w:p w:rsidR="004D176E" w:rsidRPr="00E1142A" w:rsidRDefault="004D176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554" w:type="dxa"/>
          </w:tcPr>
          <w:p w:rsidR="004D176E" w:rsidRPr="00E1142A" w:rsidRDefault="004D176E" w:rsidP="004D176E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  <w:shd w:val="clear" w:color="auto" w:fill="E5E5E3"/>
              </w:rPr>
              <w:t>G010700</w:t>
            </w:r>
          </w:p>
        </w:tc>
      </w:tr>
      <w:tr w:rsidR="004D176E" w:rsidRPr="00E1142A" w:rsidTr="00E1142A">
        <w:trPr>
          <w:trHeight w:val="488"/>
        </w:trPr>
        <w:tc>
          <w:tcPr>
            <w:tcW w:w="2336" w:type="dxa"/>
          </w:tcPr>
          <w:p w:rsidR="004D176E" w:rsidRPr="00E1142A" w:rsidRDefault="004D176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D176E" w:rsidRPr="00E1142A" w:rsidRDefault="004D176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D176E" w:rsidRPr="00E1142A" w:rsidRDefault="004D176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D176E" w:rsidRPr="00E1142A" w:rsidRDefault="004D176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D176E" w:rsidRPr="00E1142A" w:rsidRDefault="004D176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D176E" w:rsidRPr="00E1142A" w:rsidRDefault="004D176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D176E" w:rsidRPr="00E1142A" w:rsidRDefault="004D176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D176E" w:rsidRPr="00E1142A" w:rsidRDefault="004D176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D176E" w:rsidRPr="00E1142A" w:rsidRDefault="004D176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D176E" w:rsidRPr="00E1142A" w:rsidRDefault="004D176E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554" w:type="dxa"/>
          </w:tcPr>
          <w:p w:rsidR="004D176E" w:rsidRPr="00E1142A" w:rsidRDefault="004D176E" w:rsidP="004D176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прикупља, уређује и контролише податке неопходне за израду одговарајућих докумената, извештаја и анализа; </w:t>
            </w:r>
          </w:p>
          <w:p w:rsidR="004D176E" w:rsidRPr="00E1142A" w:rsidRDefault="004D176E" w:rsidP="004D176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врши обједињавање података и техничку обраду извештаја и анализа; </w:t>
            </w:r>
          </w:p>
          <w:p w:rsidR="004D176E" w:rsidRPr="00E1142A" w:rsidRDefault="004D176E" w:rsidP="004D176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учествује у припреми потврда и уверења; </w:t>
            </w:r>
          </w:p>
          <w:p w:rsidR="004D176E" w:rsidRPr="00E1142A" w:rsidRDefault="004D176E" w:rsidP="004D176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учествује у припреми решења и налога; </w:t>
            </w:r>
          </w:p>
          <w:p w:rsidR="004D176E" w:rsidRPr="00E1142A" w:rsidRDefault="004D176E" w:rsidP="004D176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учествује у припреми документације за расписивање конкурса и огласа и процедури избора; </w:t>
            </w:r>
          </w:p>
          <w:p w:rsidR="004D176E" w:rsidRPr="00E1142A" w:rsidRDefault="004D176E" w:rsidP="004D176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води и ажурира персонална досијеа и врши пријаву / одјаву запослених код надлежних органа; </w:t>
            </w:r>
          </w:p>
          <w:p w:rsidR="004D176E" w:rsidRPr="00E1142A" w:rsidRDefault="004D176E" w:rsidP="004D176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саставља уговоре и решења у вези са свим променама у току радног односа и остваривања права из радног односа; </w:t>
            </w:r>
          </w:p>
          <w:p w:rsidR="004D176E" w:rsidRPr="00E1142A" w:rsidRDefault="004D176E" w:rsidP="004D176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прати правне прописе и води евиденцију измена одговарајућих прописа; </w:t>
            </w:r>
          </w:p>
          <w:p w:rsidR="004D176E" w:rsidRPr="00E1142A" w:rsidRDefault="004D176E" w:rsidP="004D176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води евиденције из делокруга рада и извештава о извршеним активностима; </w:t>
            </w:r>
          </w:p>
          <w:p w:rsidR="004D176E" w:rsidRPr="00E1142A" w:rsidRDefault="004D176E" w:rsidP="004D176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припрема материјал за састанке и води записнике са састанака. </w:t>
            </w:r>
          </w:p>
          <w:p w:rsidR="004D176E" w:rsidRPr="00E1142A" w:rsidRDefault="004D176E" w:rsidP="004D176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врши канцеларијске послове непосредно на шалтеру; </w:t>
            </w:r>
          </w:p>
          <w:p w:rsidR="004D176E" w:rsidRPr="00E1142A" w:rsidRDefault="004D176E" w:rsidP="004D176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обавља административне послове у вези са кретањем предмета; </w:t>
            </w:r>
          </w:p>
          <w:p w:rsidR="004D176E" w:rsidRPr="00E1142A" w:rsidRDefault="004D176E" w:rsidP="004D176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води општи деловодник, пописе аката и заводи, разводи, архивира и задужује акта; </w:t>
            </w:r>
          </w:p>
          <w:p w:rsidR="004D176E" w:rsidRPr="00E1142A" w:rsidRDefault="004D176E" w:rsidP="004D176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врши распоређивање, отпрему и доставу документације и поште; </w:t>
            </w:r>
          </w:p>
          <w:p w:rsidR="004D176E" w:rsidRPr="00E1142A" w:rsidRDefault="004D176E" w:rsidP="004D176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пружа подршку припреми и одржавању састанака; </w:t>
            </w:r>
          </w:p>
          <w:p w:rsidR="004D176E" w:rsidRPr="00E1142A" w:rsidRDefault="004D176E" w:rsidP="004D176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припрема и умножава материјал за рад; </w:t>
            </w:r>
          </w:p>
          <w:p w:rsidR="004D176E" w:rsidRPr="00E1142A" w:rsidRDefault="004D176E" w:rsidP="004D176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води евиденцију опреме и осталих средстава и стара се о набавци, чувању и подели потрошног канцеларијског материјала; </w:t>
            </w:r>
          </w:p>
          <w:p w:rsidR="004D176E" w:rsidRPr="00E1142A" w:rsidRDefault="004D176E" w:rsidP="004D176E">
            <w:pPr>
              <w:pStyle w:val="Default"/>
              <w:rPr>
                <w:sz w:val="23"/>
                <w:szCs w:val="23"/>
              </w:rPr>
            </w:pPr>
            <w:r w:rsidRPr="00E1142A">
              <w:rPr>
                <w:sz w:val="20"/>
                <w:szCs w:val="20"/>
              </w:rPr>
              <w:t>– води прописане евиденције и ажурира податке у одговарајућим базама.</w:t>
            </w:r>
            <w:r w:rsidRPr="00E1142A">
              <w:rPr>
                <w:sz w:val="23"/>
                <w:szCs w:val="23"/>
              </w:rPr>
              <w:t xml:space="preserve"> </w:t>
            </w:r>
          </w:p>
        </w:tc>
      </w:tr>
      <w:tr w:rsidR="004D176E" w:rsidRPr="00E1142A" w:rsidTr="00E1142A">
        <w:tc>
          <w:tcPr>
            <w:tcW w:w="2336" w:type="dxa"/>
          </w:tcPr>
          <w:p w:rsidR="004D176E" w:rsidRPr="00E1142A" w:rsidRDefault="004D176E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55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910"/>
              <w:gridCol w:w="222"/>
            </w:tblGrid>
            <w:tr w:rsidR="004D176E" w:rsidRPr="00E1142A" w:rsidTr="004D176E">
              <w:trPr>
                <w:trHeight w:val="454"/>
              </w:trPr>
              <w:tc>
                <w:tcPr>
                  <w:tcW w:w="0" w:type="auto"/>
                </w:tcPr>
                <w:p w:rsidR="004D176E" w:rsidRPr="00E1142A" w:rsidRDefault="004D176E" w:rsidP="004D176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E1142A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Средње образовање </w:t>
                  </w:r>
                </w:p>
              </w:tc>
              <w:tc>
                <w:tcPr>
                  <w:tcW w:w="0" w:type="auto"/>
                </w:tcPr>
                <w:p w:rsidR="004D176E" w:rsidRPr="00E1142A" w:rsidRDefault="004D176E" w:rsidP="004D176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4D176E" w:rsidRPr="00E1142A" w:rsidRDefault="004D176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4D176E" w:rsidRPr="00E1142A" w:rsidTr="00E1142A">
        <w:tc>
          <w:tcPr>
            <w:tcW w:w="2336" w:type="dxa"/>
          </w:tcPr>
          <w:p w:rsidR="004D176E" w:rsidRPr="00E1142A" w:rsidRDefault="004D176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554" w:type="dxa"/>
          </w:tcPr>
          <w:p w:rsidR="004D176E" w:rsidRPr="00E1142A" w:rsidRDefault="004D176E" w:rsidP="004D176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знање рада на рачунару; </w:t>
            </w:r>
          </w:p>
          <w:p w:rsidR="004D176E" w:rsidRPr="00E1142A" w:rsidRDefault="004D176E" w:rsidP="004D176E">
            <w:pPr>
              <w:pStyle w:val="Default"/>
              <w:rPr>
                <w:sz w:val="20"/>
                <w:szCs w:val="20"/>
              </w:rPr>
            </w:pPr>
          </w:p>
        </w:tc>
      </w:tr>
      <w:tr w:rsidR="004D176E" w:rsidRPr="00E1142A" w:rsidTr="00E1142A">
        <w:tc>
          <w:tcPr>
            <w:tcW w:w="2336" w:type="dxa"/>
          </w:tcPr>
          <w:p w:rsidR="004D176E" w:rsidRPr="00E1142A" w:rsidRDefault="004D176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554" w:type="dxa"/>
          </w:tcPr>
          <w:p w:rsidR="004D176E" w:rsidRPr="00E1142A" w:rsidRDefault="001A614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</w:tr>
    </w:tbl>
    <w:p w:rsidR="00955F2C" w:rsidRPr="00B7324D" w:rsidRDefault="00955F2C" w:rsidP="00955F2C">
      <w:pPr>
        <w:pStyle w:val="BlockText"/>
        <w:ind w:left="0" w:right="1"/>
        <w:jc w:val="both"/>
        <w:rPr>
          <w:color w:val="auto"/>
          <w:sz w:val="22"/>
          <w:szCs w:val="22"/>
        </w:rPr>
      </w:pPr>
    </w:p>
    <w:tbl>
      <w:tblPr>
        <w:tblW w:w="10881" w:type="dxa"/>
        <w:tblInd w:w="-44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27"/>
        <w:gridCol w:w="8554"/>
      </w:tblGrid>
      <w:tr w:rsidR="00405392" w:rsidRPr="00E1142A" w:rsidTr="00E1142A">
        <w:trPr>
          <w:trHeight w:val="526"/>
        </w:trPr>
        <w:tc>
          <w:tcPr>
            <w:tcW w:w="2327" w:type="dxa"/>
          </w:tcPr>
          <w:p w:rsidR="00405392" w:rsidRPr="00E1142A" w:rsidRDefault="0040539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405392" w:rsidRPr="00E1142A" w:rsidRDefault="0040539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54" w:type="dxa"/>
          </w:tcPr>
          <w:p w:rsidR="00405392" w:rsidRPr="00E1142A" w:rsidRDefault="00405392" w:rsidP="00DB5663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sz w:val="23"/>
                <w:szCs w:val="23"/>
              </w:rPr>
              <w:t xml:space="preserve">                                                                </w:t>
            </w:r>
          </w:p>
          <w:p w:rsidR="00405392" w:rsidRPr="00E1142A" w:rsidRDefault="00405392" w:rsidP="00405392">
            <w:pPr>
              <w:pStyle w:val="Default"/>
              <w:rPr>
                <w:sz w:val="23"/>
                <w:szCs w:val="23"/>
              </w:rPr>
            </w:pPr>
            <w:r w:rsidRPr="00E1142A">
              <w:rPr>
                <w:sz w:val="23"/>
                <w:szCs w:val="23"/>
              </w:rPr>
              <w:t xml:space="preserve">                                                   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958"/>
            </w:tblGrid>
            <w:tr w:rsidR="00405392" w:rsidRPr="00E1142A">
              <w:trPr>
                <w:trHeight w:val="109"/>
              </w:trPr>
              <w:tc>
                <w:tcPr>
                  <w:tcW w:w="0" w:type="auto"/>
                </w:tcPr>
                <w:p w:rsidR="00405392" w:rsidRPr="00E1142A" w:rsidRDefault="00405392" w:rsidP="0040539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  <w:r w:rsidRPr="00E1142A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                                                            КУРИР </w:t>
                  </w:r>
                </w:p>
              </w:tc>
            </w:tr>
          </w:tbl>
          <w:p w:rsidR="00405392" w:rsidRPr="00E1142A" w:rsidRDefault="00405392" w:rsidP="00405392">
            <w:pPr>
              <w:pStyle w:val="Default"/>
              <w:rPr>
                <w:sz w:val="23"/>
                <w:szCs w:val="23"/>
              </w:rPr>
            </w:pPr>
          </w:p>
        </w:tc>
      </w:tr>
      <w:tr w:rsidR="00405392" w:rsidRPr="00E1142A" w:rsidTr="00E1142A">
        <w:trPr>
          <w:trHeight w:val="526"/>
        </w:trPr>
        <w:tc>
          <w:tcPr>
            <w:tcW w:w="2327" w:type="dxa"/>
          </w:tcPr>
          <w:p w:rsidR="00405392" w:rsidRPr="00E1142A" w:rsidRDefault="0040539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554" w:type="dxa"/>
          </w:tcPr>
          <w:p w:rsidR="00405392" w:rsidRPr="00E1142A" w:rsidRDefault="00405392" w:rsidP="00DB5663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sz w:val="20"/>
                <w:szCs w:val="20"/>
                <w:shd w:val="clear" w:color="auto" w:fill="E5E5E3"/>
              </w:rPr>
              <w:t>G060200</w:t>
            </w:r>
          </w:p>
        </w:tc>
      </w:tr>
      <w:tr w:rsidR="00405392" w:rsidRPr="00E1142A" w:rsidTr="00E1142A">
        <w:trPr>
          <w:trHeight w:val="488"/>
        </w:trPr>
        <w:tc>
          <w:tcPr>
            <w:tcW w:w="2327" w:type="dxa"/>
          </w:tcPr>
          <w:p w:rsidR="00405392" w:rsidRPr="00E1142A" w:rsidRDefault="0040539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05392" w:rsidRPr="00E1142A" w:rsidRDefault="0040539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05392" w:rsidRPr="00E1142A" w:rsidRDefault="0040539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05392" w:rsidRPr="00E1142A" w:rsidRDefault="00405392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554" w:type="dxa"/>
          </w:tcPr>
          <w:p w:rsidR="00405392" w:rsidRPr="00E1142A" w:rsidRDefault="00405392" w:rsidP="00DB5663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</w:t>
            </w:r>
          </w:p>
          <w:p w:rsidR="00405392" w:rsidRPr="00E1142A" w:rsidRDefault="00405392" w:rsidP="00405392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-прима, разврстава и доставља пошту и други материјал; </w:t>
            </w:r>
          </w:p>
          <w:p w:rsidR="00405392" w:rsidRPr="00E1142A" w:rsidRDefault="00405392" w:rsidP="00405392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води евиденцију поште у интерним доставним књигама; </w:t>
            </w:r>
          </w:p>
          <w:p w:rsidR="00405392" w:rsidRPr="00E1142A" w:rsidRDefault="00405392" w:rsidP="00405392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преузима пошиљке и предаје на завођење у писарницу; </w:t>
            </w:r>
          </w:p>
          <w:p w:rsidR="00405392" w:rsidRPr="00E1142A" w:rsidRDefault="00405392" w:rsidP="00405392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преузима поштанске пошиљке за експедовање и предаје пошту</w:t>
            </w:r>
          </w:p>
        </w:tc>
      </w:tr>
      <w:tr w:rsidR="00405392" w:rsidRPr="00E1142A" w:rsidTr="00E1142A">
        <w:tc>
          <w:tcPr>
            <w:tcW w:w="2327" w:type="dxa"/>
          </w:tcPr>
          <w:p w:rsidR="00405392" w:rsidRPr="00E1142A" w:rsidRDefault="00405392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05392" w:rsidRPr="00E1142A" w:rsidRDefault="00405392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55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2"/>
              <w:gridCol w:w="8116"/>
            </w:tblGrid>
            <w:tr w:rsidR="00405392" w:rsidRPr="00E1142A" w:rsidTr="00DB5663">
              <w:trPr>
                <w:trHeight w:val="454"/>
              </w:trPr>
              <w:tc>
                <w:tcPr>
                  <w:tcW w:w="0" w:type="auto"/>
                </w:tcPr>
                <w:p w:rsidR="00405392" w:rsidRPr="00E1142A" w:rsidRDefault="00405392" w:rsidP="00DB566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</w:tcPr>
                <w:p w:rsidR="00405392" w:rsidRPr="00405392" w:rsidRDefault="00405392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405392">
                    <w:rPr>
                      <w:sz w:val="20"/>
                      <w:szCs w:val="20"/>
                    </w:rPr>
                    <w:t xml:space="preserve">средње образовање </w:t>
                  </w:r>
                </w:p>
                <w:p w:rsidR="00405392" w:rsidRPr="00405392" w:rsidRDefault="00405392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405392">
                    <w:rPr>
                      <w:sz w:val="20"/>
                      <w:szCs w:val="20"/>
                    </w:rPr>
                    <w:t xml:space="preserve">изузетно: </w:t>
                  </w:r>
                </w:p>
                <w:p w:rsidR="00405392" w:rsidRPr="00405392" w:rsidRDefault="00405392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405392">
                    <w:rPr>
                      <w:sz w:val="20"/>
                      <w:szCs w:val="20"/>
                    </w:rPr>
                    <w:t>– основно образовање и радно искуство на тим пословима стечено до дана ступања на снагу ове</w:t>
                  </w:r>
                  <w:r>
                    <w:rPr>
                      <w:sz w:val="23"/>
                      <w:szCs w:val="23"/>
                    </w:rPr>
                    <w:t xml:space="preserve">  </w:t>
                  </w:r>
                  <w:r w:rsidRPr="00405392">
                    <w:rPr>
                      <w:sz w:val="20"/>
                      <w:szCs w:val="20"/>
                    </w:rPr>
                    <w:t>уредбе;</w:t>
                  </w:r>
                </w:p>
              </w:tc>
            </w:tr>
          </w:tbl>
          <w:p w:rsidR="00405392" w:rsidRPr="00E1142A" w:rsidRDefault="0040539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405392" w:rsidRPr="00E1142A" w:rsidTr="00E1142A">
        <w:tc>
          <w:tcPr>
            <w:tcW w:w="2327" w:type="dxa"/>
          </w:tcPr>
          <w:p w:rsidR="00405392" w:rsidRPr="00E1142A" w:rsidRDefault="0040539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554" w:type="dxa"/>
          </w:tcPr>
          <w:p w:rsidR="00405392" w:rsidRPr="00E1142A" w:rsidRDefault="00405392" w:rsidP="00DB5663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знање рада на рачунару; </w:t>
            </w:r>
          </w:p>
          <w:p w:rsidR="00405392" w:rsidRPr="00E1142A" w:rsidRDefault="00405392" w:rsidP="00DB5663">
            <w:pPr>
              <w:pStyle w:val="Default"/>
              <w:rPr>
                <w:sz w:val="20"/>
                <w:szCs w:val="20"/>
              </w:rPr>
            </w:pPr>
          </w:p>
        </w:tc>
      </w:tr>
      <w:tr w:rsidR="00405392" w:rsidRPr="00E1142A" w:rsidTr="00E1142A">
        <w:tc>
          <w:tcPr>
            <w:tcW w:w="2327" w:type="dxa"/>
          </w:tcPr>
          <w:p w:rsidR="00405392" w:rsidRPr="00E1142A" w:rsidRDefault="0040539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554" w:type="dxa"/>
          </w:tcPr>
          <w:p w:rsidR="00405392" w:rsidRPr="00E1142A" w:rsidRDefault="003535B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4D176E" w:rsidRPr="00B7324D" w:rsidRDefault="004D176E" w:rsidP="00B7324D">
      <w:pPr>
        <w:pStyle w:val="BlockText"/>
        <w:ind w:left="0" w:right="1"/>
        <w:jc w:val="both"/>
        <w:rPr>
          <w:color w:val="auto"/>
          <w:sz w:val="22"/>
          <w:szCs w:val="22"/>
        </w:rPr>
      </w:pPr>
    </w:p>
    <w:tbl>
      <w:tblPr>
        <w:tblW w:w="10881" w:type="dxa"/>
        <w:tblInd w:w="-44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27"/>
        <w:gridCol w:w="8554"/>
      </w:tblGrid>
      <w:tr w:rsidR="00DB5663" w:rsidRPr="00E1142A" w:rsidTr="00E1142A">
        <w:trPr>
          <w:trHeight w:val="526"/>
        </w:trPr>
        <w:tc>
          <w:tcPr>
            <w:tcW w:w="2327" w:type="dxa"/>
          </w:tcPr>
          <w:p w:rsidR="00DB5663" w:rsidRPr="00E1142A" w:rsidRDefault="00DB566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DB5663" w:rsidRPr="00E1142A" w:rsidRDefault="00DB566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54" w:type="dxa"/>
          </w:tcPr>
          <w:p w:rsidR="00DB5663" w:rsidRPr="00E1142A" w:rsidRDefault="00DB5663" w:rsidP="00DB5663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sz w:val="23"/>
                <w:szCs w:val="23"/>
              </w:rPr>
              <w:t xml:space="preserve">                                                                  </w:t>
            </w:r>
          </w:p>
          <w:p w:rsidR="00DB5663" w:rsidRPr="00E1142A" w:rsidRDefault="00DB5663" w:rsidP="00DB5663">
            <w:pPr>
              <w:pStyle w:val="Default"/>
              <w:rPr>
                <w:sz w:val="23"/>
                <w:szCs w:val="23"/>
              </w:rPr>
            </w:pPr>
            <w:r w:rsidRPr="00E1142A">
              <w:rPr>
                <w:sz w:val="23"/>
                <w:szCs w:val="23"/>
              </w:rPr>
              <w:t xml:space="preserve">                                                   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703"/>
            </w:tblGrid>
            <w:tr w:rsidR="00DB5663" w:rsidRPr="00E1142A" w:rsidTr="00DB5663">
              <w:trPr>
                <w:trHeight w:val="109"/>
              </w:trPr>
              <w:tc>
                <w:tcPr>
                  <w:tcW w:w="0" w:type="auto"/>
                </w:tcPr>
                <w:p w:rsidR="00DB5663" w:rsidRPr="00E1142A" w:rsidRDefault="00DB5663" w:rsidP="00DB566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  <w:r w:rsidRPr="00E1142A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                                                         ДАКТИЛОГРАФ </w:t>
                  </w:r>
                </w:p>
              </w:tc>
            </w:tr>
          </w:tbl>
          <w:p w:rsidR="00DB5663" w:rsidRPr="00E1142A" w:rsidRDefault="00DB5663" w:rsidP="00DB5663">
            <w:pPr>
              <w:pStyle w:val="Default"/>
              <w:rPr>
                <w:sz w:val="23"/>
                <w:szCs w:val="23"/>
              </w:rPr>
            </w:pPr>
          </w:p>
        </w:tc>
      </w:tr>
      <w:tr w:rsidR="00DB5663" w:rsidRPr="00E1142A" w:rsidTr="00E1142A">
        <w:trPr>
          <w:trHeight w:val="526"/>
        </w:trPr>
        <w:tc>
          <w:tcPr>
            <w:tcW w:w="2327" w:type="dxa"/>
          </w:tcPr>
          <w:p w:rsidR="00DB5663" w:rsidRPr="00E1142A" w:rsidRDefault="00DB566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554" w:type="dxa"/>
          </w:tcPr>
          <w:p w:rsidR="00DB5663" w:rsidRPr="00E1142A" w:rsidRDefault="00DB5663" w:rsidP="00DB5663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sz w:val="20"/>
                <w:szCs w:val="20"/>
                <w:shd w:val="clear" w:color="auto" w:fill="E5E5E3"/>
              </w:rPr>
              <w:t>G091100</w:t>
            </w:r>
          </w:p>
        </w:tc>
      </w:tr>
      <w:tr w:rsidR="00DB5663" w:rsidRPr="00E1142A" w:rsidTr="00E1142A">
        <w:trPr>
          <w:trHeight w:val="488"/>
        </w:trPr>
        <w:tc>
          <w:tcPr>
            <w:tcW w:w="2327" w:type="dxa"/>
          </w:tcPr>
          <w:p w:rsidR="00DB5663" w:rsidRPr="00E1142A" w:rsidRDefault="00DB566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B5663" w:rsidRPr="00E1142A" w:rsidRDefault="00DB566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B5663" w:rsidRPr="00E1142A" w:rsidRDefault="00DB566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B5663" w:rsidRPr="00E1142A" w:rsidRDefault="00DB5663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554" w:type="dxa"/>
          </w:tcPr>
          <w:p w:rsidR="00DB5663" w:rsidRPr="00E1142A" w:rsidRDefault="00DB5663" w:rsidP="00DB5663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-куца и прекуцава текстове; </w:t>
            </w:r>
          </w:p>
          <w:p w:rsidR="00DB5663" w:rsidRPr="00E1142A" w:rsidRDefault="00DB5663" w:rsidP="00DB5663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стара се о квалитету, обликовању и штампању текста; </w:t>
            </w:r>
          </w:p>
          <w:p w:rsidR="00DB5663" w:rsidRPr="00E1142A" w:rsidRDefault="00DB5663" w:rsidP="00DB5663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прима и контролише захтеве за препис материјала; </w:t>
            </w:r>
          </w:p>
          <w:p w:rsidR="00DB5663" w:rsidRPr="00E1142A" w:rsidRDefault="00DB5663" w:rsidP="00DB5663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врши и одговоран је за обраду аудио записа у текстуални електронски облик. </w:t>
            </w:r>
          </w:p>
          <w:p w:rsidR="00DB5663" w:rsidRPr="00E1142A" w:rsidRDefault="00DB5663" w:rsidP="00DB5663">
            <w:pPr>
              <w:pStyle w:val="Default"/>
              <w:rPr>
                <w:sz w:val="20"/>
                <w:szCs w:val="20"/>
              </w:rPr>
            </w:pPr>
          </w:p>
        </w:tc>
      </w:tr>
      <w:tr w:rsidR="00DB5663" w:rsidRPr="00E1142A" w:rsidTr="00E1142A">
        <w:tc>
          <w:tcPr>
            <w:tcW w:w="2327" w:type="dxa"/>
          </w:tcPr>
          <w:p w:rsidR="00DB5663" w:rsidRPr="00E1142A" w:rsidRDefault="00DB5663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B5663" w:rsidRPr="00E1142A" w:rsidRDefault="00DB5663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55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2"/>
              <w:gridCol w:w="8116"/>
            </w:tblGrid>
            <w:tr w:rsidR="00DB5663" w:rsidRPr="00E1142A" w:rsidTr="00DB5663">
              <w:trPr>
                <w:trHeight w:val="454"/>
              </w:trPr>
              <w:tc>
                <w:tcPr>
                  <w:tcW w:w="0" w:type="auto"/>
                </w:tcPr>
                <w:p w:rsidR="00DB5663" w:rsidRPr="00E1142A" w:rsidRDefault="00DB5663" w:rsidP="00DB566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</w:tcPr>
                <w:p w:rsidR="0037398F" w:rsidRPr="0037398F" w:rsidRDefault="0037398F" w:rsidP="0037398F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37398F">
                    <w:rPr>
                      <w:sz w:val="20"/>
                      <w:szCs w:val="20"/>
                    </w:rPr>
                    <w:t xml:space="preserve">средње образовање; </w:t>
                  </w:r>
                </w:p>
                <w:p w:rsidR="0037398F" w:rsidRPr="0037398F" w:rsidRDefault="0037398F" w:rsidP="0037398F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37398F">
                    <w:rPr>
                      <w:sz w:val="20"/>
                      <w:szCs w:val="20"/>
                    </w:rPr>
                    <w:t xml:space="preserve">изузетно: </w:t>
                  </w:r>
                </w:p>
                <w:p w:rsidR="00DB5663" w:rsidRPr="0037398F" w:rsidRDefault="0037398F" w:rsidP="0037398F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37398F">
                    <w:rPr>
                      <w:sz w:val="20"/>
                      <w:szCs w:val="20"/>
                    </w:rPr>
                    <w:t>– основно образовање и радно искуство на тим пословима стечено до дана ступања на снагу ове уредбе</w:t>
                  </w:r>
                </w:p>
              </w:tc>
            </w:tr>
          </w:tbl>
          <w:p w:rsidR="00DB5663" w:rsidRPr="00E1142A" w:rsidRDefault="00DB566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DB5663" w:rsidRPr="00E1142A" w:rsidTr="00E1142A">
        <w:tc>
          <w:tcPr>
            <w:tcW w:w="2327" w:type="dxa"/>
          </w:tcPr>
          <w:p w:rsidR="00DB5663" w:rsidRPr="00E1142A" w:rsidRDefault="00DB566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554" w:type="dxa"/>
          </w:tcPr>
          <w:p w:rsidR="00DB5663" w:rsidRPr="00E1142A" w:rsidRDefault="00DB5663" w:rsidP="00DB5663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знање рада на рачунару; </w:t>
            </w:r>
          </w:p>
          <w:p w:rsidR="00DB5663" w:rsidRPr="00E1142A" w:rsidRDefault="00DB5663" w:rsidP="00DB5663">
            <w:pPr>
              <w:pStyle w:val="Default"/>
              <w:rPr>
                <w:sz w:val="20"/>
                <w:szCs w:val="20"/>
              </w:rPr>
            </w:pPr>
          </w:p>
        </w:tc>
      </w:tr>
      <w:tr w:rsidR="00DB5663" w:rsidRPr="00E1142A" w:rsidTr="00E1142A">
        <w:tc>
          <w:tcPr>
            <w:tcW w:w="2327" w:type="dxa"/>
          </w:tcPr>
          <w:p w:rsidR="00DB5663" w:rsidRPr="00E1142A" w:rsidRDefault="00DB566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554" w:type="dxa"/>
          </w:tcPr>
          <w:p w:rsidR="00DB5663" w:rsidRPr="00E1142A" w:rsidRDefault="00DB5663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955F2C" w:rsidRPr="00B7324D" w:rsidRDefault="00955F2C" w:rsidP="00466487">
      <w:pPr>
        <w:pStyle w:val="BlockText"/>
        <w:ind w:right="1"/>
        <w:jc w:val="both"/>
        <w:rPr>
          <w:color w:val="auto"/>
          <w:sz w:val="22"/>
          <w:szCs w:val="22"/>
        </w:rPr>
      </w:pPr>
    </w:p>
    <w:p w:rsidR="00435D8A" w:rsidRPr="00DB5663" w:rsidRDefault="00EA7EB5" w:rsidP="00C16F3C">
      <w:pPr>
        <w:pStyle w:val="BlockText"/>
        <w:ind w:right="1"/>
        <w:jc w:val="center"/>
        <w:rPr>
          <w:b/>
          <w:color w:val="auto"/>
          <w:sz w:val="22"/>
          <w:szCs w:val="22"/>
          <w:u w:val="single"/>
        </w:rPr>
      </w:pPr>
      <w:r>
        <w:rPr>
          <w:b/>
          <w:color w:val="auto"/>
          <w:sz w:val="22"/>
          <w:szCs w:val="22"/>
          <w:u w:val="single"/>
        </w:rPr>
        <w:t>3.2.</w:t>
      </w:r>
      <w:r w:rsidR="00435D8A" w:rsidRPr="00DB5663">
        <w:rPr>
          <w:b/>
          <w:color w:val="auto"/>
          <w:sz w:val="22"/>
          <w:szCs w:val="22"/>
          <w:u w:val="single"/>
        </w:rPr>
        <w:t xml:space="preserve">ОДЕЉЕЊА ЗА </w:t>
      </w:r>
      <w:r w:rsidR="00435D8A">
        <w:rPr>
          <w:b/>
          <w:color w:val="auto"/>
          <w:sz w:val="22"/>
          <w:szCs w:val="22"/>
          <w:u w:val="single"/>
        </w:rPr>
        <w:t>ЕКОНОМСКО ФИНАНСИЈСКЕ ПОСЛОВЕ</w:t>
      </w:r>
    </w:p>
    <w:p w:rsidR="00435D8A" w:rsidRDefault="00435D8A" w:rsidP="00435D8A">
      <w:pPr>
        <w:pStyle w:val="BlockText"/>
        <w:ind w:right="1"/>
        <w:jc w:val="both"/>
        <w:rPr>
          <w:color w:val="auto"/>
          <w:sz w:val="22"/>
          <w:szCs w:val="22"/>
        </w:rPr>
      </w:pPr>
    </w:p>
    <w:tbl>
      <w:tblPr>
        <w:tblW w:w="11074" w:type="dxa"/>
        <w:tblInd w:w="-44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0"/>
        <w:gridCol w:w="2363"/>
        <w:gridCol w:w="850"/>
        <w:gridCol w:w="4246"/>
        <w:gridCol w:w="2965"/>
      </w:tblGrid>
      <w:tr w:rsidR="00435D8A" w:rsidRPr="00E1142A" w:rsidTr="00955F2C">
        <w:trPr>
          <w:trHeight w:val="250"/>
        </w:trPr>
        <w:tc>
          <w:tcPr>
            <w:tcW w:w="650" w:type="dxa"/>
            <w:shd w:val="clear" w:color="auto" w:fill="FFFF00"/>
            <w:noWrap/>
            <w:vAlign w:val="center"/>
            <w:hideMark/>
          </w:tcPr>
          <w:p w:rsidR="00435D8A" w:rsidRPr="00E1142A" w:rsidRDefault="00435D8A" w:rsidP="00435D8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highlight w:val="yellow"/>
              </w:rPr>
            </w:pPr>
            <w:r w:rsidRPr="00E1142A">
              <w:rPr>
                <w:rFonts w:ascii="Times New Roman" w:hAnsi="Times New Roman"/>
                <w:b/>
                <w:bCs/>
                <w:sz w:val="20"/>
                <w:szCs w:val="20"/>
                <w:highlight w:val="yellow"/>
              </w:rPr>
              <w:t xml:space="preserve">  Р.бр.</w:t>
            </w:r>
          </w:p>
        </w:tc>
        <w:tc>
          <w:tcPr>
            <w:tcW w:w="2363" w:type="dxa"/>
            <w:shd w:val="clear" w:color="auto" w:fill="FFFF00"/>
            <w:noWrap/>
            <w:vAlign w:val="center"/>
            <w:hideMark/>
          </w:tcPr>
          <w:p w:rsidR="00435D8A" w:rsidRPr="00E1142A" w:rsidRDefault="00435D8A" w:rsidP="00435D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>Назив радног места</w:t>
            </w:r>
          </w:p>
        </w:tc>
        <w:tc>
          <w:tcPr>
            <w:tcW w:w="850" w:type="dxa"/>
            <w:shd w:val="clear" w:color="auto" w:fill="FFFF00"/>
            <w:noWrap/>
            <w:vAlign w:val="center"/>
            <w:hideMark/>
          </w:tcPr>
          <w:p w:rsidR="00435D8A" w:rsidRPr="00E1142A" w:rsidRDefault="00435D8A" w:rsidP="00435D8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>Бр. изврш.</w:t>
            </w:r>
          </w:p>
        </w:tc>
        <w:tc>
          <w:tcPr>
            <w:tcW w:w="4246" w:type="dxa"/>
            <w:shd w:val="clear" w:color="auto" w:fill="FFFF00"/>
            <w:noWrap/>
            <w:vAlign w:val="center"/>
            <w:hideMark/>
          </w:tcPr>
          <w:p w:rsidR="00435D8A" w:rsidRPr="00E1142A" w:rsidRDefault="00435D8A" w:rsidP="00435D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>Стручна спрема</w:t>
            </w:r>
          </w:p>
        </w:tc>
        <w:tc>
          <w:tcPr>
            <w:tcW w:w="2965" w:type="dxa"/>
            <w:shd w:val="clear" w:color="auto" w:fill="FFFF00"/>
            <w:noWrap/>
            <w:vAlign w:val="center"/>
            <w:hideMark/>
          </w:tcPr>
          <w:p w:rsidR="00435D8A" w:rsidRPr="00E1142A" w:rsidRDefault="00435D8A" w:rsidP="00435D8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 xml:space="preserve">        </w:t>
            </w:r>
            <w:r w:rsidR="004153A5" w:rsidRPr="00E1142A"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 xml:space="preserve">          </w:t>
            </w:r>
            <w:r w:rsidRPr="00E1142A"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 xml:space="preserve"> Посебни услови</w:t>
            </w:r>
          </w:p>
          <w:p w:rsidR="00435D8A" w:rsidRPr="00E1142A" w:rsidRDefault="00435D8A" w:rsidP="00435D8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435D8A" w:rsidRPr="00E1142A" w:rsidTr="00955F2C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435D8A" w:rsidRPr="00E1142A" w:rsidRDefault="00435D8A" w:rsidP="00435D8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363" w:type="dxa"/>
            <w:shd w:val="clear" w:color="auto" w:fill="auto"/>
            <w:noWrap/>
            <w:vAlign w:val="center"/>
            <w:hideMark/>
          </w:tcPr>
          <w:p w:rsidR="004153A5" w:rsidRPr="00E1142A" w:rsidRDefault="004153A5" w:rsidP="00435D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153A5" w:rsidRPr="00955F2C" w:rsidRDefault="004153A5" w:rsidP="004153A5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 xml:space="preserve">РУКОВОДИЛАЦ ФИНАНСИЈСКО-РАЧУНОВОДСТВЕНИХ ПОСЛОВА </w:t>
            </w:r>
          </w:p>
          <w:p w:rsidR="00435D8A" w:rsidRPr="00E1142A" w:rsidRDefault="00435D8A" w:rsidP="00435D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Начелник одељења за Економско финансијске послове-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35D8A" w:rsidRPr="00E1142A" w:rsidRDefault="00435D8A" w:rsidP="00435D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46" w:type="dxa"/>
            <w:shd w:val="clear" w:color="auto" w:fill="auto"/>
            <w:noWrap/>
            <w:vAlign w:val="center"/>
            <w:hideMark/>
          </w:tcPr>
          <w:p w:rsidR="00435D8A" w:rsidRPr="00955F2C" w:rsidRDefault="00435D8A" w:rsidP="00435D8A">
            <w:pPr>
              <w:pStyle w:val="Default"/>
              <w:jc w:val="both"/>
              <w:rPr>
                <w:sz w:val="16"/>
                <w:szCs w:val="16"/>
                <w:vertAlign w:val="superscript"/>
              </w:rPr>
            </w:pPr>
            <w:r w:rsidRPr="00955F2C">
              <w:rPr>
                <w:sz w:val="16"/>
                <w:szCs w:val="16"/>
                <w:vertAlign w:val="superscript"/>
              </w:rPr>
              <w:t xml:space="preserve">           Високо образовање: </w:t>
            </w:r>
          </w:p>
          <w:p w:rsidR="00435D8A" w:rsidRPr="00955F2C" w:rsidRDefault="00435D8A" w:rsidP="00435D8A">
            <w:pPr>
              <w:pStyle w:val="Default"/>
              <w:jc w:val="both"/>
              <w:rPr>
                <w:sz w:val="16"/>
                <w:szCs w:val="16"/>
                <w:vertAlign w:val="superscript"/>
              </w:rPr>
            </w:pPr>
            <w:r w:rsidRPr="00955F2C">
              <w:rPr>
                <w:sz w:val="16"/>
                <w:szCs w:val="16"/>
                <w:vertAlign w:val="superscript"/>
              </w:rPr>
              <w:t xml:space="preserve">– на основним академским студијама у обиму од најмање 240 ЕСПБ бодова, односно специјалистичким струковним студијама, по пропису који уређује високо образовање почев од 10. септембра 2005. године; </w:t>
            </w:r>
          </w:p>
          <w:p w:rsidR="00435D8A" w:rsidRPr="00955F2C" w:rsidRDefault="00435D8A" w:rsidP="00435D8A">
            <w:pPr>
              <w:pStyle w:val="Default"/>
              <w:jc w:val="both"/>
              <w:rPr>
                <w:color w:val="auto"/>
                <w:sz w:val="16"/>
                <w:szCs w:val="16"/>
                <w:lang w:val="ru-RU"/>
              </w:rPr>
            </w:pPr>
            <w:r w:rsidRPr="00955F2C">
              <w:rPr>
                <w:sz w:val="16"/>
                <w:szCs w:val="16"/>
                <w:vertAlign w:val="superscript"/>
              </w:rPr>
              <w:t>– на основним студијама у трајању од најмање четири године, по пропису који је уређивао високо образовање до 10. септембра 2005. године.</w:t>
            </w:r>
            <w:r w:rsidRPr="00955F2C">
              <w:rPr>
                <w:sz w:val="16"/>
                <w:szCs w:val="16"/>
              </w:rPr>
              <w:t xml:space="preserve"> </w:t>
            </w:r>
          </w:p>
        </w:tc>
        <w:tc>
          <w:tcPr>
            <w:tcW w:w="2965" w:type="dxa"/>
            <w:shd w:val="clear" w:color="auto" w:fill="auto"/>
            <w:noWrap/>
            <w:vAlign w:val="center"/>
            <w:hideMark/>
          </w:tcPr>
          <w:p w:rsidR="00435D8A" w:rsidRPr="00955F2C" w:rsidRDefault="00435D8A" w:rsidP="00435D8A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 xml:space="preserve">-знање рада на рачуна; </w:t>
            </w:r>
          </w:p>
          <w:p w:rsidR="00435D8A" w:rsidRPr="00E1142A" w:rsidRDefault="00435D8A" w:rsidP="00435D8A">
            <w:pPr>
              <w:spacing w:after="0" w:line="240" w:lineRule="auto"/>
              <w:jc w:val="both"/>
              <w:rPr>
                <w:sz w:val="16"/>
                <w:szCs w:val="16"/>
                <w:lang w:val="ru-RU"/>
              </w:rPr>
            </w:pPr>
            <w:r w:rsidRPr="00E1142A">
              <w:rPr>
                <w:sz w:val="16"/>
                <w:szCs w:val="16"/>
              </w:rPr>
              <w:t>-</w:t>
            </w:r>
            <w:r w:rsidRPr="00E1142A">
              <w:rPr>
                <w:rFonts w:ascii="Times New Roman" w:hAnsi="Times New Roman"/>
                <w:sz w:val="16"/>
                <w:szCs w:val="16"/>
              </w:rPr>
              <w:t xml:space="preserve"> најмање пет година радног искуства.</w:t>
            </w:r>
          </w:p>
        </w:tc>
      </w:tr>
      <w:tr w:rsidR="00435D8A" w:rsidRPr="00E1142A" w:rsidTr="00955F2C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435D8A" w:rsidRPr="00E1142A" w:rsidRDefault="00435D8A" w:rsidP="00435D8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363" w:type="dxa"/>
            <w:shd w:val="clear" w:color="auto" w:fill="auto"/>
            <w:noWrap/>
            <w:vAlign w:val="center"/>
            <w:hideMark/>
          </w:tcPr>
          <w:p w:rsidR="004153A5" w:rsidRPr="00955F2C" w:rsidRDefault="004153A5" w:rsidP="004153A5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 xml:space="preserve">ФИНАНСИЈСКО-РАЧУНОВОДСТВЕНИ АНАЛИТИЧАР </w:t>
            </w:r>
          </w:p>
          <w:p w:rsidR="00435D8A" w:rsidRPr="00E1142A" w:rsidRDefault="004153A5" w:rsidP="00435D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35D8A" w:rsidRPr="00E1142A">
              <w:rPr>
                <w:rFonts w:ascii="Times New Roman" w:hAnsi="Times New Roman"/>
                <w:sz w:val="16"/>
                <w:szCs w:val="16"/>
              </w:rPr>
              <w:t>Шеф одсека рачуноводства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35D8A" w:rsidRPr="00E1142A" w:rsidRDefault="00435D8A" w:rsidP="00435D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46" w:type="dxa"/>
            <w:shd w:val="clear" w:color="auto" w:fill="auto"/>
            <w:noWrap/>
            <w:vAlign w:val="center"/>
            <w:hideMark/>
          </w:tcPr>
          <w:p w:rsidR="00435D8A" w:rsidRPr="00955F2C" w:rsidRDefault="00435D8A" w:rsidP="00435D8A">
            <w:pPr>
              <w:pStyle w:val="Default"/>
              <w:jc w:val="both"/>
              <w:rPr>
                <w:sz w:val="16"/>
                <w:szCs w:val="16"/>
                <w:vertAlign w:val="superscript"/>
              </w:rPr>
            </w:pPr>
            <w:r w:rsidRPr="00955F2C">
              <w:rPr>
                <w:sz w:val="16"/>
                <w:szCs w:val="16"/>
                <w:vertAlign w:val="superscript"/>
              </w:rPr>
              <w:t xml:space="preserve">           Високо образовање: </w:t>
            </w:r>
          </w:p>
          <w:p w:rsidR="00435D8A" w:rsidRPr="00955F2C" w:rsidRDefault="00435D8A" w:rsidP="00435D8A">
            <w:pPr>
              <w:pStyle w:val="Default"/>
              <w:jc w:val="both"/>
              <w:rPr>
                <w:sz w:val="16"/>
                <w:szCs w:val="16"/>
                <w:vertAlign w:val="superscript"/>
              </w:rPr>
            </w:pPr>
            <w:r w:rsidRPr="00955F2C">
              <w:rPr>
                <w:sz w:val="16"/>
                <w:szCs w:val="16"/>
                <w:vertAlign w:val="superscript"/>
              </w:rPr>
              <w:t xml:space="preserve">– на основним академским студијама у обиму од најмање 240 ЕСПБ бодова, односно специјалистичким струковним студијама, по пропису који уређује високо образовање почев од 10. септембра 2005. године; </w:t>
            </w:r>
          </w:p>
          <w:p w:rsidR="00435D8A" w:rsidRPr="00955F2C" w:rsidRDefault="00435D8A" w:rsidP="00435D8A">
            <w:pPr>
              <w:pStyle w:val="Default"/>
              <w:jc w:val="both"/>
              <w:rPr>
                <w:color w:val="auto"/>
                <w:sz w:val="16"/>
                <w:szCs w:val="16"/>
                <w:lang w:val="ru-RU"/>
              </w:rPr>
            </w:pPr>
            <w:r w:rsidRPr="00955F2C">
              <w:rPr>
                <w:sz w:val="16"/>
                <w:szCs w:val="16"/>
                <w:vertAlign w:val="superscript"/>
              </w:rPr>
              <w:t>– на основним студијама у трајању од најмање четири године, по пропису који је уређивао високо образовање до 10. септембра 2005. године.</w:t>
            </w:r>
          </w:p>
        </w:tc>
        <w:tc>
          <w:tcPr>
            <w:tcW w:w="2965" w:type="dxa"/>
            <w:shd w:val="clear" w:color="auto" w:fill="auto"/>
            <w:noWrap/>
            <w:vAlign w:val="center"/>
            <w:hideMark/>
          </w:tcPr>
          <w:p w:rsidR="00435D8A" w:rsidRPr="00955F2C" w:rsidRDefault="00435D8A" w:rsidP="00435D8A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 xml:space="preserve">-знање рада на рачуна; </w:t>
            </w:r>
          </w:p>
          <w:p w:rsidR="00435D8A" w:rsidRPr="00E1142A" w:rsidRDefault="00435D8A" w:rsidP="00435D8A">
            <w:pPr>
              <w:spacing w:after="0" w:line="240" w:lineRule="auto"/>
              <w:jc w:val="both"/>
              <w:rPr>
                <w:sz w:val="16"/>
                <w:szCs w:val="16"/>
                <w:lang w:val="ru-RU"/>
              </w:rPr>
            </w:pPr>
            <w:r w:rsidRPr="00E1142A">
              <w:rPr>
                <w:sz w:val="16"/>
                <w:szCs w:val="16"/>
              </w:rPr>
              <w:t>-</w:t>
            </w:r>
            <w:r w:rsidRPr="00E1142A">
              <w:rPr>
                <w:rFonts w:ascii="Times New Roman" w:hAnsi="Times New Roman"/>
                <w:sz w:val="16"/>
                <w:szCs w:val="16"/>
              </w:rPr>
              <w:t xml:space="preserve"> најмање три година радног искуства.</w:t>
            </w:r>
          </w:p>
        </w:tc>
      </w:tr>
      <w:tr w:rsidR="00435D8A" w:rsidRPr="00E1142A" w:rsidTr="00955F2C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435D8A" w:rsidRPr="00E1142A" w:rsidRDefault="00435D8A" w:rsidP="00435D8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E1142A">
              <w:rPr>
                <w:rFonts w:ascii="Times New Roman" w:hAnsi="Times New Roman"/>
                <w:sz w:val="16"/>
                <w:szCs w:val="16"/>
                <w:lang w:val="ru-RU"/>
              </w:rPr>
              <w:t>3.</w:t>
            </w:r>
          </w:p>
        </w:tc>
        <w:tc>
          <w:tcPr>
            <w:tcW w:w="2363" w:type="dxa"/>
            <w:shd w:val="clear" w:color="auto" w:fill="auto"/>
            <w:noWrap/>
            <w:vAlign w:val="center"/>
            <w:hideMark/>
          </w:tcPr>
          <w:p w:rsidR="004153A5" w:rsidRPr="00955F2C" w:rsidRDefault="004153A5" w:rsidP="004153A5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 xml:space="preserve">ДИПЛОМИРАНИ ЕКОНОМИСТА ЗА ФИНАНСИЈСКО-РАЧУНОВОДСТВЕНЕ ПОСЛОВЕ </w:t>
            </w:r>
          </w:p>
          <w:p w:rsidR="00435D8A" w:rsidRPr="00E1142A" w:rsidRDefault="00435D8A" w:rsidP="00435D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Шеф одсека књиговодства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35D8A" w:rsidRPr="00E1142A" w:rsidRDefault="00435D8A" w:rsidP="00435D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46" w:type="dxa"/>
            <w:shd w:val="clear" w:color="auto" w:fill="auto"/>
            <w:noWrap/>
            <w:vAlign w:val="center"/>
            <w:hideMark/>
          </w:tcPr>
          <w:p w:rsidR="00435D8A" w:rsidRPr="00955F2C" w:rsidRDefault="00435D8A" w:rsidP="00435D8A">
            <w:pPr>
              <w:pStyle w:val="Default"/>
              <w:jc w:val="both"/>
              <w:rPr>
                <w:sz w:val="16"/>
                <w:szCs w:val="16"/>
                <w:vertAlign w:val="superscript"/>
              </w:rPr>
            </w:pPr>
            <w:r w:rsidRPr="00955F2C">
              <w:rPr>
                <w:sz w:val="16"/>
                <w:szCs w:val="16"/>
                <w:vertAlign w:val="superscript"/>
              </w:rPr>
              <w:t xml:space="preserve">           Високо образовање: </w:t>
            </w:r>
          </w:p>
          <w:p w:rsidR="00435D8A" w:rsidRPr="00955F2C" w:rsidRDefault="00435D8A" w:rsidP="00435D8A">
            <w:pPr>
              <w:pStyle w:val="Default"/>
              <w:jc w:val="both"/>
              <w:rPr>
                <w:sz w:val="16"/>
                <w:szCs w:val="16"/>
                <w:vertAlign w:val="superscript"/>
              </w:rPr>
            </w:pPr>
            <w:r w:rsidRPr="00955F2C">
              <w:rPr>
                <w:sz w:val="16"/>
                <w:szCs w:val="16"/>
                <w:vertAlign w:val="superscript"/>
              </w:rPr>
              <w:t xml:space="preserve">– на основним академским студијама у обиму од најмање 240 ЕСПБ бодова, односно специјалистичким струковним студијама, по пропису који уређује високо образовање почев од 10. септембра 2005. године; </w:t>
            </w:r>
          </w:p>
          <w:p w:rsidR="00435D8A" w:rsidRPr="00955F2C" w:rsidRDefault="00435D8A" w:rsidP="00435D8A">
            <w:pPr>
              <w:pStyle w:val="Default"/>
              <w:jc w:val="both"/>
              <w:rPr>
                <w:color w:val="auto"/>
                <w:sz w:val="16"/>
                <w:szCs w:val="16"/>
                <w:lang w:val="ru-RU"/>
              </w:rPr>
            </w:pPr>
            <w:r w:rsidRPr="00955F2C">
              <w:rPr>
                <w:sz w:val="16"/>
                <w:szCs w:val="16"/>
                <w:vertAlign w:val="superscript"/>
              </w:rPr>
              <w:t>– на основним студијама у трајању од најмање четири године, по пропису који је уређивао високо образовање до 10. септембра 2005. године.</w:t>
            </w:r>
          </w:p>
        </w:tc>
        <w:tc>
          <w:tcPr>
            <w:tcW w:w="2965" w:type="dxa"/>
            <w:shd w:val="clear" w:color="auto" w:fill="auto"/>
            <w:noWrap/>
            <w:vAlign w:val="center"/>
            <w:hideMark/>
          </w:tcPr>
          <w:p w:rsidR="00435D8A" w:rsidRPr="00955F2C" w:rsidRDefault="00435D8A" w:rsidP="00435D8A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 xml:space="preserve">-знање рада на рачуна; </w:t>
            </w:r>
          </w:p>
          <w:p w:rsidR="00435D8A" w:rsidRPr="00E1142A" w:rsidRDefault="00435D8A" w:rsidP="00435D8A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435D8A" w:rsidRPr="00E1142A" w:rsidTr="00955F2C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435D8A" w:rsidRPr="00E1142A" w:rsidRDefault="00435D8A" w:rsidP="00435D8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2363" w:type="dxa"/>
            <w:shd w:val="clear" w:color="auto" w:fill="auto"/>
            <w:noWrap/>
            <w:vAlign w:val="center"/>
            <w:hideMark/>
          </w:tcPr>
          <w:p w:rsidR="00CC0974" w:rsidRPr="00955F2C" w:rsidRDefault="00CC0974" w:rsidP="00CC0974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 xml:space="preserve">ДИПЛОМИРАНИ ЕКОНОМИСТА ЗА ФИНАНСИЈСКО-РАЧУНОВОДСТВЕНЕ ПОСЛОВЕ </w:t>
            </w:r>
          </w:p>
          <w:p w:rsidR="00435D8A" w:rsidRPr="00E1142A" w:rsidRDefault="00435D8A" w:rsidP="00435D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Шеф одсека ликвидатуре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35D8A" w:rsidRPr="00E1142A" w:rsidRDefault="00435D8A" w:rsidP="00435D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46" w:type="dxa"/>
            <w:shd w:val="clear" w:color="auto" w:fill="auto"/>
            <w:noWrap/>
            <w:vAlign w:val="center"/>
            <w:hideMark/>
          </w:tcPr>
          <w:p w:rsidR="00435D8A" w:rsidRPr="00955F2C" w:rsidRDefault="00435D8A" w:rsidP="00435D8A">
            <w:pPr>
              <w:pStyle w:val="Default"/>
              <w:jc w:val="both"/>
              <w:rPr>
                <w:sz w:val="16"/>
                <w:szCs w:val="16"/>
                <w:vertAlign w:val="superscript"/>
              </w:rPr>
            </w:pPr>
            <w:r w:rsidRPr="00955F2C">
              <w:rPr>
                <w:sz w:val="16"/>
                <w:szCs w:val="16"/>
                <w:vertAlign w:val="superscript"/>
              </w:rPr>
              <w:t xml:space="preserve">           Високо образовање: </w:t>
            </w:r>
          </w:p>
          <w:p w:rsidR="00435D8A" w:rsidRPr="00955F2C" w:rsidRDefault="00435D8A" w:rsidP="00435D8A">
            <w:pPr>
              <w:pStyle w:val="Default"/>
              <w:jc w:val="both"/>
              <w:rPr>
                <w:sz w:val="16"/>
                <w:szCs w:val="16"/>
                <w:vertAlign w:val="superscript"/>
              </w:rPr>
            </w:pPr>
            <w:r w:rsidRPr="00955F2C">
              <w:rPr>
                <w:sz w:val="16"/>
                <w:szCs w:val="16"/>
                <w:vertAlign w:val="superscript"/>
              </w:rPr>
              <w:t xml:space="preserve">– на основним академским студијама у обиму од најмање 240 ЕСПБ бодова, односно специјалистичким струковним студијама, по пропису који уређује високо образовање почев од 10. септембра 2005. године; </w:t>
            </w:r>
          </w:p>
          <w:p w:rsidR="00435D8A" w:rsidRPr="00E1142A" w:rsidRDefault="00435D8A" w:rsidP="00435D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sz w:val="16"/>
                <w:szCs w:val="16"/>
                <w:vertAlign w:val="superscript"/>
              </w:rPr>
              <w:t>– на основним студијама у трајању од најмање четири године, по пропису који је уређивао високо образовање до 10. септембра 2005. године.</w:t>
            </w:r>
          </w:p>
        </w:tc>
        <w:tc>
          <w:tcPr>
            <w:tcW w:w="2965" w:type="dxa"/>
            <w:shd w:val="clear" w:color="auto" w:fill="auto"/>
            <w:noWrap/>
            <w:vAlign w:val="center"/>
            <w:hideMark/>
          </w:tcPr>
          <w:p w:rsidR="00435D8A" w:rsidRPr="00955F2C" w:rsidRDefault="00435D8A" w:rsidP="00435D8A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 xml:space="preserve">-знање рада на рачунару; </w:t>
            </w:r>
          </w:p>
          <w:p w:rsidR="00435D8A" w:rsidRPr="00E1142A" w:rsidRDefault="00435D8A" w:rsidP="00435D8A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E1142A">
              <w:rPr>
                <w:sz w:val="16"/>
                <w:szCs w:val="16"/>
              </w:rPr>
              <w:t xml:space="preserve">– </w:t>
            </w:r>
            <w:r w:rsidRPr="00E1142A">
              <w:rPr>
                <w:rFonts w:ascii="Times New Roman" w:hAnsi="Times New Roman"/>
                <w:sz w:val="16"/>
                <w:szCs w:val="16"/>
              </w:rPr>
              <w:t>најмање три године радног искуства</w:t>
            </w:r>
            <w:r w:rsidRPr="00E1142A">
              <w:rPr>
                <w:sz w:val="16"/>
                <w:szCs w:val="16"/>
              </w:rPr>
              <w:t>.</w:t>
            </w:r>
          </w:p>
        </w:tc>
      </w:tr>
      <w:tr w:rsidR="00435D8A" w:rsidRPr="00E1142A" w:rsidTr="00B7324D">
        <w:trPr>
          <w:trHeight w:val="897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435D8A" w:rsidRPr="00E1142A" w:rsidRDefault="00435D8A" w:rsidP="00435D8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E1142A">
              <w:rPr>
                <w:sz w:val="16"/>
                <w:szCs w:val="16"/>
              </w:rPr>
              <w:t>5.</w:t>
            </w:r>
          </w:p>
        </w:tc>
        <w:tc>
          <w:tcPr>
            <w:tcW w:w="2363" w:type="dxa"/>
            <w:shd w:val="clear" w:color="auto" w:fill="auto"/>
            <w:noWrap/>
            <w:vAlign w:val="center"/>
            <w:hideMark/>
          </w:tcPr>
          <w:p w:rsidR="00435D8A" w:rsidRPr="00955F2C" w:rsidRDefault="00465E09" w:rsidP="00465E09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>ИНЖЕЊЕР ЗА РАЧУНАРСКЕ МРЕЖЕ-</w:t>
            </w:r>
            <w:r w:rsidR="00435D8A" w:rsidRPr="00955F2C">
              <w:rPr>
                <w:sz w:val="16"/>
                <w:szCs w:val="16"/>
              </w:rPr>
              <w:t>Шеф одсека АОП-А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35D8A" w:rsidRPr="00E1142A" w:rsidRDefault="000D419D" w:rsidP="00435D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46" w:type="dxa"/>
            <w:shd w:val="clear" w:color="auto" w:fill="auto"/>
            <w:noWrap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030"/>
            </w:tblGrid>
            <w:tr w:rsidR="00435D8A" w:rsidRPr="00E1142A" w:rsidTr="00B7324D">
              <w:trPr>
                <w:trHeight w:val="1960"/>
              </w:trPr>
              <w:tc>
                <w:tcPr>
                  <w:tcW w:w="0" w:type="auto"/>
                </w:tcPr>
                <w:p w:rsidR="00435D8A" w:rsidRPr="00E1142A" w:rsidRDefault="00435D8A" w:rsidP="00435D8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 w:rsidRPr="00E1142A"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  <w:p w:rsidR="00435D8A" w:rsidRPr="00955F2C" w:rsidRDefault="00435D8A" w:rsidP="00435D8A">
                  <w:pPr>
                    <w:pStyle w:val="Default"/>
                    <w:jc w:val="both"/>
                    <w:rPr>
                      <w:sz w:val="16"/>
                      <w:szCs w:val="16"/>
                      <w:vertAlign w:val="superscript"/>
                    </w:rPr>
                  </w:pPr>
                  <w:r w:rsidRPr="00955F2C">
                    <w:rPr>
                      <w:sz w:val="16"/>
                      <w:szCs w:val="16"/>
                      <w:vertAlign w:val="superscript"/>
                    </w:rPr>
                    <w:t xml:space="preserve">           Високо образовање: </w:t>
                  </w:r>
                </w:p>
                <w:p w:rsidR="00435D8A" w:rsidRPr="00955F2C" w:rsidRDefault="00435D8A" w:rsidP="00435D8A">
                  <w:pPr>
                    <w:pStyle w:val="Default"/>
                    <w:jc w:val="both"/>
                    <w:rPr>
                      <w:sz w:val="16"/>
                      <w:szCs w:val="16"/>
                      <w:vertAlign w:val="superscript"/>
                    </w:rPr>
                  </w:pPr>
                  <w:r w:rsidRPr="00955F2C">
                    <w:rPr>
                      <w:sz w:val="16"/>
                      <w:szCs w:val="16"/>
                      <w:vertAlign w:val="superscript"/>
                    </w:rPr>
                    <w:t xml:space="preserve">– на основним академским студијама у обиму од најмање 240 ЕСПБ бодова, односно специјалистичким струковним студијама, по пропису који уређује високо образовање почев од 10. септембра 2005. године; </w:t>
                  </w:r>
                </w:p>
                <w:p w:rsidR="00B7324D" w:rsidRPr="00E1142A" w:rsidRDefault="00435D8A" w:rsidP="00435D8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  <w:vertAlign w:val="superscript"/>
                    </w:rPr>
                  </w:pPr>
                  <w:r w:rsidRPr="00E1142A">
                    <w:rPr>
                      <w:rFonts w:ascii="Times New Roman" w:hAnsi="Times New Roman"/>
                      <w:sz w:val="16"/>
                      <w:szCs w:val="16"/>
                      <w:vertAlign w:val="superscript"/>
                    </w:rPr>
                    <w:t>– на основним студијама у трајању од најмање четири године</w:t>
                  </w:r>
                  <w:r w:rsidR="00B7324D" w:rsidRPr="00E1142A">
                    <w:rPr>
                      <w:rFonts w:ascii="Times New Roman" w:hAnsi="Times New Roman"/>
                      <w:sz w:val="16"/>
                      <w:szCs w:val="16"/>
                      <w:vertAlign w:val="superscript"/>
                    </w:rPr>
                    <w:t>, по пропису који је уређивао в</w:t>
                  </w:r>
                </w:p>
                <w:p w:rsidR="00435D8A" w:rsidRPr="00E1142A" w:rsidRDefault="00435D8A" w:rsidP="00435D8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 w:rsidRPr="00E1142A">
                    <w:rPr>
                      <w:rFonts w:ascii="Times New Roman" w:hAnsi="Times New Roman"/>
                      <w:sz w:val="16"/>
                      <w:szCs w:val="16"/>
                      <w:vertAlign w:val="superscript"/>
                    </w:rPr>
                    <w:t>соко образовање до 10. септембра 2005. године.</w:t>
                  </w:r>
                </w:p>
              </w:tc>
            </w:tr>
          </w:tbl>
          <w:p w:rsidR="00435D8A" w:rsidRPr="00E1142A" w:rsidRDefault="00435D8A" w:rsidP="00435D8A">
            <w:pPr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2965" w:type="dxa"/>
            <w:shd w:val="clear" w:color="auto" w:fill="auto"/>
            <w:noWrap/>
            <w:vAlign w:val="center"/>
            <w:hideMark/>
          </w:tcPr>
          <w:p w:rsidR="00435D8A" w:rsidRPr="00955F2C" w:rsidRDefault="00435D8A" w:rsidP="00435D8A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 xml:space="preserve">– знање рада на рачунару; </w:t>
            </w:r>
          </w:p>
          <w:p w:rsidR="00435D8A" w:rsidRPr="00E1142A" w:rsidRDefault="00435D8A" w:rsidP="004153A5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435D8A" w:rsidRPr="00E1142A" w:rsidTr="00955F2C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435D8A" w:rsidRPr="00E1142A" w:rsidRDefault="00435D8A" w:rsidP="00435D8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E1142A">
              <w:rPr>
                <w:sz w:val="16"/>
                <w:szCs w:val="16"/>
              </w:rPr>
              <w:t>6.</w:t>
            </w:r>
          </w:p>
        </w:tc>
        <w:tc>
          <w:tcPr>
            <w:tcW w:w="2363" w:type="dxa"/>
            <w:shd w:val="clear" w:color="auto" w:fill="auto"/>
            <w:noWrap/>
            <w:vAlign w:val="center"/>
            <w:hideMark/>
          </w:tcPr>
          <w:p w:rsidR="00B7324D" w:rsidRPr="00955F2C" w:rsidRDefault="00B7324D" w:rsidP="00B7324D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 xml:space="preserve">ФИНАНСИЈСКО-РАЧУНОВОДСТВЕНИ АНАЛИТИЧАР </w:t>
            </w:r>
          </w:p>
          <w:p w:rsidR="00435D8A" w:rsidRPr="00955F2C" w:rsidRDefault="00435D8A" w:rsidP="00435D8A">
            <w:pPr>
              <w:pStyle w:val="Default"/>
              <w:rPr>
                <w:sz w:val="16"/>
                <w:szCs w:val="16"/>
                <w:lang w:val="ru-RU"/>
              </w:rPr>
            </w:pPr>
            <w:r w:rsidRPr="00955F2C">
              <w:rPr>
                <w:sz w:val="16"/>
                <w:szCs w:val="16"/>
                <w:lang w:val="ru-RU"/>
              </w:rPr>
              <w:t>Шеф одсека плана и анализе и фактурисање здравствених услуга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35D8A" w:rsidRPr="00E1142A" w:rsidRDefault="000D419D" w:rsidP="00435D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46" w:type="dxa"/>
            <w:shd w:val="clear" w:color="auto" w:fill="auto"/>
            <w:noWrap/>
            <w:hideMark/>
          </w:tcPr>
          <w:p w:rsidR="00435D8A" w:rsidRPr="00955F2C" w:rsidRDefault="00435D8A" w:rsidP="00435D8A">
            <w:pPr>
              <w:pStyle w:val="Default"/>
              <w:jc w:val="both"/>
              <w:rPr>
                <w:sz w:val="16"/>
                <w:szCs w:val="16"/>
                <w:vertAlign w:val="superscript"/>
              </w:rPr>
            </w:pPr>
            <w:r w:rsidRPr="00955F2C">
              <w:rPr>
                <w:sz w:val="16"/>
                <w:szCs w:val="16"/>
                <w:vertAlign w:val="superscript"/>
              </w:rPr>
              <w:t xml:space="preserve">Високо образовање: </w:t>
            </w:r>
          </w:p>
          <w:p w:rsidR="00435D8A" w:rsidRPr="00955F2C" w:rsidRDefault="00435D8A" w:rsidP="00435D8A">
            <w:pPr>
              <w:pStyle w:val="Default"/>
              <w:jc w:val="both"/>
              <w:rPr>
                <w:sz w:val="16"/>
                <w:szCs w:val="16"/>
                <w:vertAlign w:val="superscript"/>
              </w:rPr>
            </w:pPr>
            <w:r w:rsidRPr="00955F2C">
              <w:rPr>
                <w:sz w:val="16"/>
                <w:szCs w:val="16"/>
                <w:vertAlign w:val="superscript"/>
              </w:rPr>
              <w:t xml:space="preserve">– на основним академским студијама у обиму од најмање 240 ЕСПБ бодова, односно специјалистичким струковним студијама, по пропису који уређује високо образовање почев од 10. септембра 2005. године; </w:t>
            </w:r>
          </w:p>
          <w:p w:rsidR="00435D8A" w:rsidRPr="00955F2C" w:rsidRDefault="00435D8A" w:rsidP="00435D8A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  <w:vertAlign w:val="superscript"/>
              </w:rPr>
              <w:t>– на основним студијама у трајању од најмање четири године, по пропису који је уређивао високо образовање до 10. септембра 2005. године.</w:t>
            </w:r>
          </w:p>
        </w:tc>
        <w:tc>
          <w:tcPr>
            <w:tcW w:w="2965" w:type="dxa"/>
            <w:shd w:val="clear" w:color="auto" w:fill="auto"/>
            <w:noWrap/>
            <w:vAlign w:val="center"/>
            <w:hideMark/>
          </w:tcPr>
          <w:p w:rsidR="00435D8A" w:rsidRPr="00E1142A" w:rsidRDefault="004153A5" w:rsidP="00435D8A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E1142A">
              <w:rPr>
                <w:sz w:val="16"/>
                <w:szCs w:val="16"/>
              </w:rPr>
              <w:t xml:space="preserve">     </w:t>
            </w:r>
            <w:r w:rsidR="00435D8A" w:rsidRPr="00E1142A">
              <w:rPr>
                <w:sz w:val="16"/>
                <w:szCs w:val="16"/>
              </w:rPr>
              <w:t>-</w:t>
            </w:r>
            <w:r w:rsidR="00465E09" w:rsidRPr="00E1142A">
              <w:rPr>
                <w:rFonts w:ascii="Times New Roman" w:hAnsi="Times New Roman"/>
                <w:sz w:val="16"/>
                <w:szCs w:val="16"/>
              </w:rPr>
              <w:t>најмање једна година радног искуства</w:t>
            </w:r>
          </w:p>
        </w:tc>
      </w:tr>
      <w:tr w:rsidR="00435D8A" w:rsidRPr="00E1142A" w:rsidTr="00955F2C">
        <w:trPr>
          <w:trHeight w:val="905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435D8A" w:rsidRPr="00E1142A" w:rsidRDefault="00435D8A" w:rsidP="00435D8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E1142A">
              <w:rPr>
                <w:sz w:val="16"/>
                <w:szCs w:val="16"/>
              </w:rPr>
              <w:t>7.</w:t>
            </w:r>
          </w:p>
        </w:tc>
        <w:tc>
          <w:tcPr>
            <w:tcW w:w="2363" w:type="dxa"/>
            <w:shd w:val="clear" w:color="auto" w:fill="auto"/>
            <w:noWrap/>
            <w:vAlign w:val="center"/>
            <w:hideMark/>
          </w:tcPr>
          <w:p w:rsidR="00435D8A" w:rsidRPr="00B54ACF" w:rsidRDefault="00EC3974" w:rsidP="00EC3974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 xml:space="preserve">ДИПЛОМИРАНИ ЕКОНОМИСТА ЗА ФИНАНСИЈСКО-РАЧУНОВОДСТВЕНЕ ПОСЛОВЕ </w:t>
            </w:r>
            <w:r w:rsidR="00B54ACF">
              <w:rPr>
                <w:sz w:val="16"/>
                <w:szCs w:val="16"/>
              </w:rPr>
              <w:t>–у одсеку рачуноводства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35D8A" w:rsidRPr="00E1142A" w:rsidRDefault="00B54ACF" w:rsidP="00435D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46" w:type="dxa"/>
            <w:shd w:val="clear" w:color="auto" w:fill="auto"/>
            <w:noWrap/>
            <w:hideMark/>
          </w:tcPr>
          <w:p w:rsidR="00B54ACF" w:rsidRPr="00955F2C" w:rsidRDefault="00B54ACF" w:rsidP="00B54ACF">
            <w:pPr>
              <w:pStyle w:val="Default"/>
              <w:jc w:val="both"/>
              <w:rPr>
                <w:sz w:val="16"/>
                <w:szCs w:val="16"/>
                <w:vertAlign w:val="superscript"/>
              </w:rPr>
            </w:pPr>
            <w:r w:rsidRPr="00955F2C">
              <w:rPr>
                <w:sz w:val="16"/>
                <w:szCs w:val="16"/>
                <w:vertAlign w:val="superscript"/>
              </w:rPr>
              <w:t xml:space="preserve">Високо образовање: </w:t>
            </w:r>
          </w:p>
          <w:p w:rsidR="00B54ACF" w:rsidRPr="00955F2C" w:rsidRDefault="00B54ACF" w:rsidP="00B54ACF">
            <w:pPr>
              <w:pStyle w:val="Default"/>
              <w:jc w:val="both"/>
              <w:rPr>
                <w:sz w:val="16"/>
                <w:szCs w:val="16"/>
                <w:vertAlign w:val="superscript"/>
              </w:rPr>
            </w:pPr>
            <w:r w:rsidRPr="00955F2C">
              <w:rPr>
                <w:sz w:val="16"/>
                <w:szCs w:val="16"/>
                <w:vertAlign w:val="superscript"/>
              </w:rPr>
              <w:t xml:space="preserve">– на основним академским студијама у обиму од најмање 240 ЕСПБ бодова, односно специјалистичким струковним студијама, по пропису који уређује високо образовање почев од 10. септембра 2005. године; </w:t>
            </w:r>
          </w:p>
          <w:p w:rsidR="00435D8A" w:rsidRPr="00955F2C" w:rsidRDefault="00B54ACF" w:rsidP="00B54ACF">
            <w:pPr>
              <w:pStyle w:val="Default"/>
              <w:jc w:val="both"/>
              <w:rPr>
                <w:b/>
                <w:sz w:val="16"/>
                <w:szCs w:val="16"/>
                <w:lang w:val="ru-RU"/>
              </w:rPr>
            </w:pPr>
            <w:r w:rsidRPr="00955F2C">
              <w:rPr>
                <w:sz w:val="16"/>
                <w:szCs w:val="16"/>
                <w:vertAlign w:val="superscript"/>
              </w:rPr>
              <w:t>– на основним студијама у трајању од најмање четири године, по пропису који је уређивао високо образовање до 10. септембра 2005. године.</w:t>
            </w:r>
          </w:p>
        </w:tc>
        <w:tc>
          <w:tcPr>
            <w:tcW w:w="2965" w:type="dxa"/>
            <w:shd w:val="clear" w:color="auto" w:fill="auto"/>
            <w:noWrap/>
            <w:vAlign w:val="center"/>
            <w:hideMark/>
          </w:tcPr>
          <w:p w:rsidR="00435D8A" w:rsidRPr="00955F2C" w:rsidRDefault="004153A5" w:rsidP="00435D8A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>– знање рада на рачунару-</w:t>
            </w:r>
          </w:p>
          <w:p w:rsidR="00435D8A" w:rsidRPr="00E1142A" w:rsidRDefault="004153A5" w:rsidP="00435D8A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E1142A">
              <w:rPr>
                <w:sz w:val="16"/>
                <w:szCs w:val="16"/>
              </w:rPr>
              <w:t>-</w:t>
            </w:r>
            <w:r w:rsidRPr="00E1142A">
              <w:rPr>
                <w:rFonts w:ascii="Times New Roman" w:hAnsi="Times New Roman"/>
                <w:sz w:val="16"/>
                <w:szCs w:val="16"/>
              </w:rPr>
              <w:t>радно искуство три године</w:t>
            </w:r>
          </w:p>
        </w:tc>
      </w:tr>
      <w:tr w:rsidR="00B54ACF" w:rsidRPr="00E1142A" w:rsidTr="00955F2C">
        <w:trPr>
          <w:trHeight w:val="905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B54ACF" w:rsidRPr="00E1142A" w:rsidRDefault="00B54ACF" w:rsidP="00435D8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E1142A">
              <w:rPr>
                <w:sz w:val="16"/>
                <w:szCs w:val="16"/>
              </w:rPr>
              <w:t>8.</w:t>
            </w:r>
          </w:p>
        </w:tc>
        <w:tc>
          <w:tcPr>
            <w:tcW w:w="2363" w:type="dxa"/>
            <w:shd w:val="clear" w:color="auto" w:fill="auto"/>
            <w:noWrap/>
            <w:vAlign w:val="center"/>
            <w:hideMark/>
          </w:tcPr>
          <w:p w:rsidR="00B54ACF" w:rsidRPr="00B54ACF" w:rsidRDefault="00B54ACF" w:rsidP="00EC3974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>ДИПЛОМИРАНИ ЕКОНОМИСТА ЗА ФИНАНСИЈСКО-РАЧУНОВОДСТВЕНЕ ПОСЛОВЕ</w:t>
            </w:r>
            <w:r>
              <w:rPr>
                <w:sz w:val="16"/>
                <w:szCs w:val="16"/>
              </w:rPr>
              <w:t xml:space="preserve">-у </w:t>
            </w:r>
            <w:r>
              <w:rPr>
                <w:sz w:val="16"/>
                <w:szCs w:val="16"/>
                <w:lang w:val="ru-RU"/>
              </w:rPr>
              <w:t>одсеку</w:t>
            </w:r>
            <w:r w:rsidRPr="00955F2C">
              <w:rPr>
                <w:sz w:val="16"/>
                <w:szCs w:val="16"/>
                <w:lang w:val="ru-RU"/>
              </w:rPr>
              <w:t xml:space="preserve"> плана и анализе и фактурисање здравствених услуга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54ACF" w:rsidRPr="00E1142A" w:rsidRDefault="00B54ACF" w:rsidP="00435D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46" w:type="dxa"/>
            <w:shd w:val="clear" w:color="auto" w:fill="auto"/>
            <w:noWrap/>
            <w:hideMark/>
          </w:tcPr>
          <w:p w:rsidR="00B54ACF" w:rsidRPr="00955F2C" w:rsidRDefault="00B54ACF" w:rsidP="00B54ACF">
            <w:pPr>
              <w:pStyle w:val="Default"/>
              <w:jc w:val="both"/>
              <w:rPr>
                <w:sz w:val="16"/>
                <w:szCs w:val="16"/>
                <w:vertAlign w:val="superscript"/>
              </w:rPr>
            </w:pPr>
            <w:r w:rsidRPr="00955F2C">
              <w:rPr>
                <w:sz w:val="16"/>
                <w:szCs w:val="16"/>
                <w:vertAlign w:val="superscript"/>
              </w:rPr>
              <w:t xml:space="preserve">Високо образовање: </w:t>
            </w:r>
          </w:p>
          <w:p w:rsidR="00B54ACF" w:rsidRPr="00955F2C" w:rsidRDefault="00B54ACF" w:rsidP="00B54ACF">
            <w:pPr>
              <w:pStyle w:val="Default"/>
              <w:jc w:val="both"/>
              <w:rPr>
                <w:sz w:val="16"/>
                <w:szCs w:val="16"/>
                <w:vertAlign w:val="superscript"/>
              </w:rPr>
            </w:pPr>
            <w:r w:rsidRPr="00955F2C">
              <w:rPr>
                <w:sz w:val="16"/>
                <w:szCs w:val="16"/>
                <w:vertAlign w:val="superscript"/>
              </w:rPr>
              <w:t xml:space="preserve">– на основним академским студијама у обиму од најмање 240 ЕСПБ бодова, односно специјалистичким струковним студијама, по пропису који уређује високо образовање почев од 10. септембра 2005. године; </w:t>
            </w:r>
          </w:p>
          <w:p w:rsidR="00B54ACF" w:rsidRPr="00955F2C" w:rsidRDefault="00B54ACF" w:rsidP="00B54ACF">
            <w:pPr>
              <w:pStyle w:val="Default"/>
              <w:jc w:val="both"/>
              <w:rPr>
                <w:sz w:val="16"/>
                <w:szCs w:val="16"/>
                <w:vertAlign w:val="superscript"/>
              </w:rPr>
            </w:pPr>
            <w:r w:rsidRPr="00955F2C">
              <w:rPr>
                <w:sz w:val="16"/>
                <w:szCs w:val="16"/>
                <w:vertAlign w:val="superscript"/>
              </w:rPr>
              <w:t>– на основним студијама у трајању од најмање четири године, по пропису који је уређивао високо образовање до 10. септембра 2005. године.</w:t>
            </w:r>
          </w:p>
        </w:tc>
        <w:tc>
          <w:tcPr>
            <w:tcW w:w="2965" w:type="dxa"/>
            <w:shd w:val="clear" w:color="auto" w:fill="auto"/>
            <w:noWrap/>
            <w:vAlign w:val="center"/>
            <w:hideMark/>
          </w:tcPr>
          <w:p w:rsidR="00B54ACF" w:rsidRPr="00955F2C" w:rsidRDefault="00B54ACF" w:rsidP="00435D8A">
            <w:pPr>
              <w:pStyle w:val="Default"/>
              <w:rPr>
                <w:sz w:val="16"/>
                <w:szCs w:val="16"/>
              </w:rPr>
            </w:pPr>
          </w:p>
        </w:tc>
      </w:tr>
      <w:tr w:rsidR="00955F2C" w:rsidRPr="00E1142A" w:rsidTr="00955F2C">
        <w:trPr>
          <w:trHeight w:val="1227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955F2C" w:rsidRPr="00E1142A" w:rsidRDefault="00B54ACF" w:rsidP="00435D8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E1142A">
              <w:rPr>
                <w:sz w:val="16"/>
                <w:szCs w:val="16"/>
              </w:rPr>
              <w:t>9.</w:t>
            </w:r>
          </w:p>
        </w:tc>
        <w:tc>
          <w:tcPr>
            <w:tcW w:w="2363" w:type="dxa"/>
            <w:shd w:val="clear" w:color="auto" w:fill="auto"/>
            <w:noWrap/>
            <w:vAlign w:val="center"/>
            <w:hideMark/>
          </w:tcPr>
          <w:p w:rsidR="00955F2C" w:rsidRPr="00B54ACF" w:rsidRDefault="00B7324D" w:rsidP="00435D8A">
            <w:pPr>
              <w:pStyle w:val="Default"/>
              <w:rPr>
                <w:sz w:val="16"/>
                <w:szCs w:val="16"/>
              </w:rPr>
            </w:pPr>
            <w:r w:rsidRPr="00B54ACF">
              <w:rPr>
                <w:sz w:val="16"/>
                <w:szCs w:val="16"/>
              </w:rPr>
              <w:t xml:space="preserve">ДИПЛОМИРАНИ ЕКОНОМИСТА ЗА ФИНАНСИЈСКО-РАЧУНОВОДСТВЕНЕ ПОСЛОВЕ </w:t>
            </w:r>
            <w:r w:rsidR="00955F2C" w:rsidRPr="00B54ACF">
              <w:rPr>
                <w:sz w:val="16"/>
                <w:szCs w:val="16"/>
              </w:rPr>
              <w:t>Шеф одсека за јавне набавке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55F2C" w:rsidRPr="00E1142A" w:rsidRDefault="00B7324D" w:rsidP="00435D8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color w:val="FF0000"/>
                <w:sz w:val="16"/>
                <w:szCs w:val="16"/>
              </w:rPr>
              <w:t>1</w:t>
            </w:r>
          </w:p>
        </w:tc>
        <w:tc>
          <w:tcPr>
            <w:tcW w:w="4246" w:type="dxa"/>
            <w:shd w:val="clear" w:color="auto" w:fill="auto"/>
            <w:noWrap/>
            <w:hideMark/>
          </w:tcPr>
          <w:p w:rsidR="00B54ACF" w:rsidRPr="00B7324D" w:rsidRDefault="00955F2C" w:rsidP="00B54ACF">
            <w:pPr>
              <w:pStyle w:val="Default"/>
              <w:jc w:val="both"/>
              <w:rPr>
                <w:color w:val="FF0000"/>
                <w:sz w:val="16"/>
                <w:szCs w:val="16"/>
                <w:vertAlign w:val="superscript"/>
              </w:rPr>
            </w:pPr>
            <w:r w:rsidRPr="00B7324D">
              <w:rPr>
                <w:color w:val="FF0000"/>
                <w:sz w:val="16"/>
                <w:szCs w:val="16"/>
                <w:vertAlign w:val="superscript"/>
              </w:rPr>
              <w:t xml:space="preserve"> </w:t>
            </w:r>
          </w:p>
          <w:p w:rsidR="00B54ACF" w:rsidRPr="00955F2C" w:rsidRDefault="00B54ACF" w:rsidP="00B54ACF">
            <w:pPr>
              <w:pStyle w:val="Default"/>
              <w:jc w:val="both"/>
              <w:rPr>
                <w:sz w:val="16"/>
                <w:szCs w:val="16"/>
                <w:vertAlign w:val="superscript"/>
              </w:rPr>
            </w:pPr>
            <w:r w:rsidRPr="00955F2C">
              <w:rPr>
                <w:sz w:val="16"/>
                <w:szCs w:val="16"/>
                <w:vertAlign w:val="superscript"/>
              </w:rPr>
              <w:t xml:space="preserve">Високо образовање: </w:t>
            </w:r>
          </w:p>
          <w:p w:rsidR="00B54ACF" w:rsidRPr="00955F2C" w:rsidRDefault="00B54ACF" w:rsidP="00B54ACF">
            <w:pPr>
              <w:pStyle w:val="Default"/>
              <w:jc w:val="both"/>
              <w:rPr>
                <w:sz w:val="16"/>
                <w:szCs w:val="16"/>
                <w:vertAlign w:val="superscript"/>
              </w:rPr>
            </w:pPr>
            <w:r w:rsidRPr="00955F2C">
              <w:rPr>
                <w:sz w:val="16"/>
                <w:szCs w:val="16"/>
                <w:vertAlign w:val="superscript"/>
              </w:rPr>
              <w:t xml:space="preserve">– на основним академским студијама у обиму од најмање 240 ЕСПБ бодова, односно специјалистичким струковним студијама, по пропису који уређује високо образовање почев од 10. септембра 2005. године; </w:t>
            </w:r>
          </w:p>
          <w:p w:rsidR="00955F2C" w:rsidRPr="00E1142A" w:rsidRDefault="00B54ACF" w:rsidP="00B54ACF">
            <w:pPr>
              <w:rPr>
                <w:color w:val="FF0000"/>
                <w:sz w:val="16"/>
                <w:szCs w:val="16"/>
                <w:vertAlign w:val="superscript"/>
              </w:rPr>
            </w:pPr>
            <w:r w:rsidRPr="00E1142A">
              <w:rPr>
                <w:sz w:val="16"/>
                <w:szCs w:val="16"/>
                <w:vertAlign w:val="superscript"/>
              </w:rPr>
              <w:t>– на основним студијама у трајању од најмање четири године, по пропису који је уређивао високо образовање до 10. септембра 2005. године.</w:t>
            </w:r>
          </w:p>
        </w:tc>
        <w:tc>
          <w:tcPr>
            <w:tcW w:w="2965" w:type="dxa"/>
            <w:shd w:val="clear" w:color="auto" w:fill="auto"/>
            <w:noWrap/>
            <w:vAlign w:val="center"/>
            <w:hideMark/>
          </w:tcPr>
          <w:p w:rsidR="00B54ACF" w:rsidRDefault="00B54ACF" w:rsidP="00B54ACF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>знање рада на рачунару-</w:t>
            </w:r>
          </w:p>
          <w:p w:rsidR="00B54ACF" w:rsidRPr="00B54ACF" w:rsidRDefault="00B54ACF" w:rsidP="00B54AC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-положен испит за службеника за јавне набавке-</w:t>
            </w:r>
          </w:p>
          <w:p w:rsidR="00955F2C" w:rsidRPr="00E1142A" w:rsidRDefault="00B54ACF" w:rsidP="00B54AC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E1142A">
              <w:rPr>
                <w:sz w:val="16"/>
                <w:szCs w:val="16"/>
              </w:rPr>
              <w:t>-</w:t>
            </w:r>
            <w:r w:rsidRPr="00E1142A">
              <w:rPr>
                <w:rFonts w:ascii="Times New Roman" w:hAnsi="Times New Roman"/>
                <w:sz w:val="16"/>
                <w:szCs w:val="16"/>
              </w:rPr>
              <w:t>радно искуство три године</w:t>
            </w:r>
          </w:p>
        </w:tc>
      </w:tr>
      <w:tr w:rsidR="00435D8A" w:rsidRPr="00E1142A" w:rsidTr="00955F2C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435D8A" w:rsidRPr="00E1142A" w:rsidRDefault="00B54ACF" w:rsidP="00435D8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E1142A">
              <w:rPr>
                <w:sz w:val="16"/>
                <w:szCs w:val="16"/>
              </w:rPr>
              <w:t>10</w:t>
            </w:r>
          </w:p>
        </w:tc>
        <w:tc>
          <w:tcPr>
            <w:tcW w:w="2363" w:type="dxa"/>
            <w:shd w:val="clear" w:color="auto" w:fill="auto"/>
            <w:noWrap/>
            <w:vAlign w:val="center"/>
            <w:hideMark/>
          </w:tcPr>
          <w:p w:rsidR="00435D8A" w:rsidRPr="00955F2C" w:rsidRDefault="00EC3974" w:rsidP="00435D8A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>РЕФЕРЕНТ ЗА ФИНАНСИЈСКО-РАЧУНОВОДСТВЕНЕ ПОСЛОВЕ -</w:t>
            </w:r>
            <w:r w:rsidR="00435D8A" w:rsidRPr="00955F2C">
              <w:rPr>
                <w:sz w:val="16"/>
                <w:szCs w:val="16"/>
              </w:rPr>
              <w:t>Шеф одсека прихода са пријемно обрачунском јединицом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35D8A" w:rsidRPr="00E1142A" w:rsidRDefault="00435D8A" w:rsidP="00435D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46" w:type="dxa"/>
            <w:shd w:val="clear" w:color="auto" w:fill="auto"/>
            <w:noWrap/>
            <w:hideMark/>
          </w:tcPr>
          <w:p w:rsidR="00CC0974" w:rsidRPr="00E1142A" w:rsidRDefault="00CC0974" w:rsidP="00435D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CC0974" w:rsidRPr="00E1142A" w:rsidRDefault="00CC0974" w:rsidP="00435D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CC0974" w:rsidRPr="00E1142A" w:rsidRDefault="00CC0974" w:rsidP="00435D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435D8A" w:rsidRPr="00E1142A" w:rsidRDefault="004153A5" w:rsidP="00435D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color w:val="000000"/>
                <w:sz w:val="16"/>
                <w:szCs w:val="16"/>
              </w:rPr>
              <w:t>Средње обраовање</w:t>
            </w:r>
          </w:p>
        </w:tc>
        <w:tc>
          <w:tcPr>
            <w:tcW w:w="2965" w:type="dxa"/>
            <w:shd w:val="clear" w:color="auto" w:fill="auto"/>
            <w:noWrap/>
            <w:vAlign w:val="center"/>
            <w:hideMark/>
          </w:tcPr>
          <w:p w:rsidR="00435D8A" w:rsidRPr="00955F2C" w:rsidRDefault="00435D8A" w:rsidP="00435D8A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>– знање рада на рачунару</w:t>
            </w:r>
          </w:p>
        </w:tc>
      </w:tr>
      <w:tr w:rsidR="00435D8A" w:rsidRPr="00E1142A" w:rsidTr="00955F2C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435D8A" w:rsidRPr="00E1142A" w:rsidRDefault="00B54ACF" w:rsidP="00435D8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E1142A">
              <w:rPr>
                <w:sz w:val="16"/>
                <w:szCs w:val="16"/>
              </w:rPr>
              <w:t>11</w:t>
            </w:r>
          </w:p>
        </w:tc>
        <w:tc>
          <w:tcPr>
            <w:tcW w:w="2363" w:type="dxa"/>
            <w:shd w:val="clear" w:color="auto" w:fill="auto"/>
            <w:noWrap/>
            <w:vAlign w:val="center"/>
            <w:hideMark/>
          </w:tcPr>
          <w:p w:rsidR="00435D8A" w:rsidRPr="00955F2C" w:rsidRDefault="00435D8A" w:rsidP="00435D8A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>Шеф одсека интерне ревизије</w:t>
            </w:r>
            <w:r w:rsidR="004153A5" w:rsidRPr="00955F2C">
              <w:rPr>
                <w:sz w:val="16"/>
                <w:szCs w:val="16"/>
              </w:rPr>
              <w:t>-Самостални интерни ревизор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35D8A" w:rsidRPr="00E1142A" w:rsidRDefault="00435D8A" w:rsidP="00435D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46" w:type="dxa"/>
            <w:shd w:val="clear" w:color="auto" w:fill="auto"/>
            <w:noWrap/>
            <w:hideMark/>
          </w:tcPr>
          <w:p w:rsidR="00435D8A" w:rsidRPr="00955F2C" w:rsidRDefault="00435D8A" w:rsidP="00435D8A">
            <w:pPr>
              <w:pStyle w:val="Default"/>
              <w:jc w:val="both"/>
              <w:rPr>
                <w:sz w:val="16"/>
                <w:szCs w:val="16"/>
                <w:vertAlign w:val="superscript"/>
              </w:rPr>
            </w:pPr>
            <w:r w:rsidRPr="00955F2C">
              <w:rPr>
                <w:sz w:val="16"/>
                <w:szCs w:val="16"/>
                <w:vertAlign w:val="superscript"/>
              </w:rPr>
              <w:t xml:space="preserve">Високо образовање: </w:t>
            </w:r>
          </w:p>
          <w:p w:rsidR="00435D8A" w:rsidRPr="00955F2C" w:rsidRDefault="00435D8A" w:rsidP="00435D8A">
            <w:pPr>
              <w:pStyle w:val="Default"/>
              <w:jc w:val="both"/>
              <w:rPr>
                <w:sz w:val="16"/>
                <w:szCs w:val="16"/>
                <w:vertAlign w:val="superscript"/>
              </w:rPr>
            </w:pPr>
            <w:r w:rsidRPr="00955F2C">
              <w:rPr>
                <w:sz w:val="16"/>
                <w:szCs w:val="16"/>
                <w:vertAlign w:val="superscript"/>
              </w:rPr>
              <w:t xml:space="preserve">– на основним академским студијама у обиму од најмање 240 ЕСПБ бодова, односно специјалистичким струковним студијама, по пропису који уређује високо образовање почев од 10. септембра 2005. године; </w:t>
            </w:r>
          </w:p>
          <w:p w:rsidR="00435D8A" w:rsidRPr="00955F2C" w:rsidRDefault="00435D8A" w:rsidP="00435D8A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  <w:vertAlign w:val="superscript"/>
              </w:rPr>
              <w:t>– на основним студијама у трајању од најмање четири године, по пропису који је уређивао високо образовање до 10. септембра 2005. године.</w:t>
            </w:r>
          </w:p>
        </w:tc>
        <w:tc>
          <w:tcPr>
            <w:tcW w:w="2965" w:type="dxa"/>
            <w:shd w:val="clear" w:color="auto" w:fill="auto"/>
            <w:noWrap/>
            <w:vAlign w:val="center"/>
            <w:hideMark/>
          </w:tcPr>
          <w:p w:rsidR="00490161" w:rsidRPr="00955F2C" w:rsidRDefault="00435D8A" w:rsidP="00490161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>-</w:t>
            </w:r>
            <w:r w:rsidR="00490161" w:rsidRPr="00955F2C">
              <w:rPr>
                <w:sz w:val="16"/>
                <w:szCs w:val="16"/>
              </w:rPr>
              <w:t xml:space="preserve">знање рада на рачунару; </w:t>
            </w:r>
          </w:p>
          <w:p w:rsidR="00435D8A" w:rsidRPr="00955F2C" w:rsidRDefault="00490161" w:rsidP="00490161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 xml:space="preserve">– најмање три године радног искуства у струци према пропису којим се уређује интерна ревизија. </w:t>
            </w:r>
          </w:p>
        </w:tc>
      </w:tr>
      <w:tr w:rsidR="006D2749" w:rsidRPr="00E1142A" w:rsidTr="00955F2C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6D2749" w:rsidRPr="00E1142A" w:rsidRDefault="00B54ACF" w:rsidP="00435D8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E1142A">
              <w:rPr>
                <w:sz w:val="16"/>
                <w:szCs w:val="16"/>
              </w:rPr>
              <w:t>12</w:t>
            </w:r>
            <w:r w:rsidR="006D2749" w:rsidRPr="00E1142A">
              <w:rPr>
                <w:sz w:val="16"/>
                <w:szCs w:val="16"/>
              </w:rPr>
              <w:t>.</w:t>
            </w:r>
          </w:p>
        </w:tc>
        <w:tc>
          <w:tcPr>
            <w:tcW w:w="2363" w:type="dxa"/>
            <w:shd w:val="clear" w:color="auto" w:fill="auto"/>
            <w:noWrap/>
            <w:vAlign w:val="center"/>
            <w:hideMark/>
          </w:tcPr>
          <w:p w:rsidR="006D2749" w:rsidRPr="00955F2C" w:rsidRDefault="006D2749" w:rsidP="00EC675D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>КОНТЕР – у одсеку рачуноводства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D2749" w:rsidRPr="00E1142A" w:rsidRDefault="006D2749" w:rsidP="00435D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46" w:type="dxa"/>
            <w:shd w:val="clear" w:color="auto" w:fill="auto"/>
            <w:noWrap/>
            <w:hideMark/>
          </w:tcPr>
          <w:p w:rsidR="006D2749" w:rsidRPr="00955F2C" w:rsidRDefault="006D2749" w:rsidP="006D2749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 xml:space="preserve">-средње образовање </w:t>
            </w:r>
          </w:p>
          <w:p w:rsidR="006D2749" w:rsidRPr="00955F2C" w:rsidRDefault="006D2749" w:rsidP="00EC675D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2965" w:type="dxa"/>
            <w:shd w:val="clear" w:color="auto" w:fill="auto"/>
            <w:noWrap/>
            <w:vAlign w:val="center"/>
            <w:hideMark/>
          </w:tcPr>
          <w:p w:rsidR="006D2749" w:rsidRPr="00955F2C" w:rsidRDefault="006D2749" w:rsidP="00EC675D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>-знање рада на рачунару-</w:t>
            </w:r>
          </w:p>
        </w:tc>
      </w:tr>
      <w:tr w:rsidR="00EC675D" w:rsidRPr="00E1142A" w:rsidTr="00955F2C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EC675D" w:rsidRPr="00E1142A" w:rsidRDefault="00B54ACF" w:rsidP="00435D8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13</w:t>
            </w:r>
            <w:r w:rsidR="00FF6B8B" w:rsidRPr="00E1142A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363" w:type="dxa"/>
            <w:shd w:val="clear" w:color="auto" w:fill="auto"/>
            <w:noWrap/>
            <w:vAlign w:val="center"/>
            <w:hideMark/>
          </w:tcPr>
          <w:p w:rsidR="00EC675D" w:rsidRPr="00955F2C" w:rsidRDefault="00EC675D" w:rsidP="00EC675D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 xml:space="preserve">РЕФЕРЕНТ ЗА ФИНАНСИЈСКО-РАЧУНОВОДСТВЕНЕ ПОСЛОВЕ </w:t>
            </w:r>
          </w:p>
          <w:p w:rsidR="00EC675D" w:rsidRPr="00955F2C" w:rsidRDefault="00EC675D" w:rsidP="00EC675D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>У одсеку прихода  са пријемно обрачунском јединицом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C675D" w:rsidRPr="00E1142A" w:rsidRDefault="00B7324D" w:rsidP="00435D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46" w:type="dxa"/>
            <w:shd w:val="clear" w:color="auto" w:fill="auto"/>
            <w:noWrap/>
            <w:hideMark/>
          </w:tcPr>
          <w:p w:rsidR="00EC675D" w:rsidRPr="00955F2C" w:rsidRDefault="00EC675D" w:rsidP="00EC675D">
            <w:pPr>
              <w:pStyle w:val="Default"/>
              <w:rPr>
                <w:sz w:val="16"/>
                <w:szCs w:val="16"/>
              </w:rPr>
            </w:pPr>
          </w:p>
          <w:p w:rsidR="00EC675D" w:rsidRPr="00955F2C" w:rsidRDefault="00B47A83" w:rsidP="00EC675D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 xml:space="preserve">   </w:t>
            </w:r>
            <w:r w:rsidR="00EC675D" w:rsidRPr="00955F2C">
              <w:rPr>
                <w:sz w:val="16"/>
                <w:szCs w:val="16"/>
              </w:rPr>
              <w:t xml:space="preserve">средње образовање </w:t>
            </w:r>
          </w:p>
        </w:tc>
        <w:tc>
          <w:tcPr>
            <w:tcW w:w="2965" w:type="dxa"/>
            <w:shd w:val="clear" w:color="auto" w:fill="auto"/>
            <w:noWrap/>
            <w:vAlign w:val="center"/>
            <w:hideMark/>
          </w:tcPr>
          <w:p w:rsidR="00EC675D" w:rsidRPr="00955F2C" w:rsidRDefault="00EC675D" w:rsidP="00EC675D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 xml:space="preserve">-знање рада на рачунару; </w:t>
            </w:r>
          </w:p>
          <w:p w:rsidR="00EC675D" w:rsidRPr="00955F2C" w:rsidRDefault="00EC675D" w:rsidP="00EC675D">
            <w:pPr>
              <w:pStyle w:val="Default"/>
              <w:rPr>
                <w:sz w:val="16"/>
                <w:szCs w:val="16"/>
              </w:rPr>
            </w:pPr>
          </w:p>
        </w:tc>
      </w:tr>
      <w:tr w:rsidR="00223111" w:rsidRPr="00E1142A" w:rsidTr="00955F2C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223111" w:rsidRPr="00E1142A" w:rsidRDefault="00B54ACF" w:rsidP="00435D8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14</w:t>
            </w:r>
            <w:r w:rsidR="00FF6B8B" w:rsidRPr="00E1142A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363" w:type="dxa"/>
            <w:shd w:val="clear" w:color="auto" w:fill="auto"/>
            <w:noWrap/>
            <w:vAlign w:val="center"/>
            <w:hideMark/>
          </w:tcPr>
          <w:p w:rsidR="00223111" w:rsidRPr="00955F2C" w:rsidRDefault="00223111" w:rsidP="00223111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 xml:space="preserve">ЛИКВИДАТОР </w:t>
            </w:r>
            <w:r w:rsidR="00C817E1" w:rsidRPr="00955F2C">
              <w:rPr>
                <w:sz w:val="16"/>
                <w:szCs w:val="16"/>
              </w:rPr>
              <w:t>у  одсеку ликвидатуре</w:t>
            </w:r>
          </w:p>
          <w:p w:rsidR="00223111" w:rsidRPr="00955F2C" w:rsidRDefault="00223111" w:rsidP="004153A5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3111" w:rsidRPr="00E1142A" w:rsidRDefault="006708DC" w:rsidP="00435D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46" w:type="dxa"/>
            <w:shd w:val="clear" w:color="auto" w:fill="auto"/>
            <w:noWrap/>
            <w:hideMark/>
          </w:tcPr>
          <w:p w:rsidR="00EC675D" w:rsidRPr="00955F2C" w:rsidRDefault="00EC675D" w:rsidP="00C16F3C">
            <w:pPr>
              <w:pStyle w:val="Default"/>
              <w:rPr>
                <w:sz w:val="16"/>
                <w:szCs w:val="16"/>
              </w:rPr>
            </w:pPr>
          </w:p>
          <w:p w:rsidR="00223111" w:rsidRPr="00955F2C" w:rsidRDefault="00223111" w:rsidP="00C16F3C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 xml:space="preserve">средње образовање </w:t>
            </w:r>
          </w:p>
        </w:tc>
        <w:tc>
          <w:tcPr>
            <w:tcW w:w="2965" w:type="dxa"/>
            <w:shd w:val="clear" w:color="auto" w:fill="auto"/>
            <w:noWrap/>
            <w:vAlign w:val="center"/>
            <w:hideMark/>
          </w:tcPr>
          <w:p w:rsidR="00223111" w:rsidRPr="00955F2C" w:rsidRDefault="00223111" w:rsidP="00C16F3C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 xml:space="preserve">-знање рада на рачунару; </w:t>
            </w:r>
          </w:p>
          <w:p w:rsidR="00223111" w:rsidRPr="00955F2C" w:rsidRDefault="00223111" w:rsidP="00C16F3C">
            <w:pPr>
              <w:pStyle w:val="Default"/>
              <w:rPr>
                <w:sz w:val="16"/>
                <w:szCs w:val="16"/>
              </w:rPr>
            </w:pPr>
          </w:p>
        </w:tc>
      </w:tr>
      <w:tr w:rsidR="006708DC" w:rsidRPr="00E1142A" w:rsidTr="00955F2C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6708DC" w:rsidRPr="00E1142A" w:rsidRDefault="00B54ACF" w:rsidP="00435D8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15</w:t>
            </w:r>
            <w:r w:rsidR="00EF302B" w:rsidRPr="00E1142A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363" w:type="dxa"/>
            <w:shd w:val="clear" w:color="auto" w:fill="auto"/>
            <w:noWrap/>
            <w:vAlign w:val="center"/>
            <w:hideMark/>
          </w:tcPr>
          <w:p w:rsidR="006708DC" w:rsidRPr="00955F2C" w:rsidRDefault="006708DC" w:rsidP="006708DC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>БЛАГАЈНИК у одсеку ликвидатуре</w:t>
            </w:r>
          </w:p>
          <w:p w:rsidR="006708DC" w:rsidRPr="00955F2C" w:rsidRDefault="006708DC" w:rsidP="00C16F3C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708DC" w:rsidRPr="00E1142A" w:rsidRDefault="006708DC" w:rsidP="00C16F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46" w:type="dxa"/>
            <w:shd w:val="clear" w:color="auto" w:fill="auto"/>
            <w:noWrap/>
            <w:hideMark/>
          </w:tcPr>
          <w:p w:rsidR="006708DC" w:rsidRPr="00955F2C" w:rsidRDefault="006708DC" w:rsidP="00131DBF">
            <w:pPr>
              <w:pStyle w:val="Default"/>
              <w:rPr>
                <w:sz w:val="16"/>
                <w:szCs w:val="16"/>
              </w:rPr>
            </w:pPr>
          </w:p>
          <w:p w:rsidR="006708DC" w:rsidRPr="00955F2C" w:rsidRDefault="006708DC" w:rsidP="00131DBF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 xml:space="preserve">средње образовање </w:t>
            </w:r>
          </w:p>
        </w:tc>
        <w:tc>
          <w:tcPr>
            <w:tcW w:w="2965" w:type="dxa"/>
            <w:shd w:val="clear" w:color="auto" w:fill="auto"/>
            <w:noWrap/>
            <w:vAlign w:val="center"/>
            <w:hideMark/>
          </w:tcPr>
          <w:p w:rsidR="006708DC" w:rsidRPr="00955F2C" w:rsidRDefault="006708DC" w:rsidP="00131DBF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 xml:space="preserve">-знање рада на рачунару; </w:t>
            </w:r>
          </w:p>
          <w:p w:rsidR="006708DC" w:rsidRPr="00955F2C" w:rsidRDefault="006708DC" w:rsidP="00131DBF">
            <w:pPr>
              <w:pStyle w:val="Default"/>
              <w:rPr>
                <w:sz w:val="16"/>
                <w:szCs w:val="16"/>
              </w:rPr>
            </w:pPr>
          </w:p>
        </w:tc>
      </w:tr>
      <w:tr w:rsidR="00AA7C3B" w:rsidRPr="00E1142A" w:rsidTr="00955F2C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AA7C3B" w:rsidRPr="00E1142A" w:rsidRDefault="00CE58E6" w:rsidP="00435D8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16.</w:t>
            </w:r>
          </w:p>
        </w:tc>
        <w:tc>
          <w:tcPr>
            <w:tcW w:w="2363" w:type="dxa"/>
            <w:shd w:val="clear" w:color="auto" w:fill="auto"/>
            <w:noWrap/>
            <w:vAlign w:val="center"/>
            <w:hideMark/>
          </w:tcPr>
          <w:p w:rsidR="00AA7C3B" w:rsidRPr="00955F2C" w:rsidRDefault="00AA7C3B" w:rsidP="00131DBF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>РЕФЕРЕНТ ЗА ФИНАНСИЈСКО-РАЧУНОВОДСТВЕНЕ ПОСЛОВЕ у одсеку пл</w:t>
            </w:r>
            <w:r w:rsidR="00B7324D">
              <w:rPr>
                <w:sz w:val="16"/>
                <w:szCs w:val="16"/>
              </w:rPr>
              <w:t>а</w:t>
            </w:r>
            <w:r w:rsidRPr="00955F2C">
              <w:rPr>
                <w:sz w:val="16"/>
                <w:szCs w:val="16"/>
              </w:rPr>
              <w:t>на и анлизе и фактурисање здравствених услуга</w:t>
            </w:r>
          </w:p>
          <w:p w:rsidR="00AA7C3B" w:rsidRPr="00955F2C" w:rsidRDefault="00AA7C3B" w:rsidP="00131DBF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A7C3B" w:rsidRPr="00E1142A" w:rsidRDefault="00B54ACF" w:rsidP="00131D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46" w:type="dxa"/>
            <w:shd w:val="clear" w:color="auto" w:fill="auto"/>
            <w:noWrap/>
            <w:hideMark/>
          </w:tcPr>
          <w:p w:rsidR="00AA7C3B" w:rsidRPr="00955F2C" w:rsidRDefault="00AA7C3B" w:rsidP="00131DBF">
            <w:pPr>
              <w:pStyle w:val="Default"/>
              <w:rPr>
                <w:sz w:val="16"/>
                <w:szCs w:val="16"/>
              </w:rPr>
            </w:pPr>
          </w:p>
          <w:p w:rsidR="00AA7C3B" w:rsidRPr="00955F2C" w:rsidRDefault="00AA7C3B" w:rsidP="00131DBF">
            <w:pPr>
              <w:pStyle w:val="Default"/>
              <w:rPr>
                <w:sz w:val="16"/>
                <w:szCs w:val="16"/>
              </w:rPr>
            </w:pPr>
          </w:p>
          <w:p w:rsidR="00AA7C3B" w:rsidRPr="00955F2C" w:rsidRDefault="00AA7C3B" w:rsidP="00131DBF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 xml:space="preserve">средње образовање </w:t>
            </w:r>
          </w:p>
        </w:tc>
        <w:tc>
          <w:tcPr>
            <w:tcW w:w="2965" w:type="dxa"/>
            <w:shd w:val="clear" w:color="auto" w:fill="auto"/>
            <w:noWrap/>
            <w:vAlign w:val="center"/>
            <w:hideMark/>
          </w:tcPr>
          <w:p w:rsidR="00AA7C3B" w:rsidRPr="00955F2C" w:rsidRDefault="00AA7C3B" w:rsidP="00131DBF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 xml:space="preserve">-знање рада на рачунару; </w:t>
            </w:r>
          </w:p>
          <w:p w:rsidR="00AA7C3B" w:rsidRPr="00955F2C" w:rsidRDefault="00AA7C3B" w:rsidP="00131DBF">
            <w:pPr>
              <w:pStyle w:val="Default"/>
              <w:rPr>
                <w:sz w:val="16"/>
                <w:szCs w:val="16"/>
              </w:rPr>
            </w:pPr>
          </w:p>
        </w:tc>
      </w:tr>
      <w:tr w:rsidR="00AA7C3B" w:rsidRPr="00E1142A" w:rsidTr="00955F2C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AA7C3B" w:rsidRPr="00E1142A" w:rsidRDefault="00CE58E6" w:rsidP="00435D8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17.</w:t>
            </w:r>
          </w:p>
        </w:tc>
        <w:tc>
          <w:tcPr>
            <w:tcW w:w="2363" w:type="dxa"/>
            <w:shd w:val="clear" w:color="auto" w:fill="auto"/>
            <w:noWrap/>
            <w:vAlign w:val="center"/>
            <w:hideMark/>
          </w:tcPr>
          <w:p w:rsidR="00AA7C3B" w:rsidRPr="00955F2C" w:rsidRDefault="00AA7C3B" w:rsidP="00131DBF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>РЕФЕРЕНТ ЗА ФИНАНСИЈСКО-РАЧУНОВОДСТВЕНЕ ПОСЛОВЕ у одсеку за књиговодство</w:t>
            </w:r>
          </w:p>
          <w:p w:rsidR="00AA7C3B" w:rsidRPr="00955F2C" w:rsidRDefault="00AA7C3B" w:rsidP="00131DBF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A7C3B" w:rsidRPr="00E1142A" w:rsidRDefault="00B54ACF" w:rsidP="00131D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46" w:type="dxa"/>
            <w:shd w:val="clear" w:color="auto" w:fill="auto"/>
            <w:noWrap/>
            <w:hideMark/>
          </w:tcPr>
          <w:p w:rsidR="00AA7C3B" w:rsidRPr="00955F2C" w:rsidRDefault="00AA7C3B" w:rsidP="00131DBF">
            <w:pPr>
              <w:pStyle w:val="Default"/>
              <w:rPr>
                <w:sz w:val="16"/>
                <w:szCs w:val="16"/>
              </w:rPr>
            </w:pPr>
          </w:p>
          <w:p w:rsidR="00AA7C3B" w:rsidRPr="00955F2C" w:rsidRDefault="00AA7C3B" w:rsidP="00131DBF">
            <w:pPr>
              <w:pStyle w:val="Default"/>
              <w:rPr>
                <w:sz w:val="16"/>
                <w:szCs w:val="16"/>
              </w:rPr>
            </w:pPr>
          </w:p>
          <w:p w:rsidR="00AA7C3B" w:rsidRPr="00955F2C" w:rsidRDefault="00AA7C3B" w:rsidP="00131DBF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 xml:space="preserve">средње образовање </w:t>
            </w:r>
          </w:p>
        </w:tc>
        <w:tc>
          <w:tcPr>
            <w:tcW w:w="2965" w:type="dxa"/>
            <w:shd w:val="clear" w:color="auto" w:fill="auto"/>
            <w:noWrap/>
            <w:vAlign w:val="center"/>
            <w:hideMark/>
          </w:tcPr>
          <w:p w:rsidR="00AA7C3B" w:rsidRPr="00955F2C" w:rsidRDefault="00AA7C3B" w:rsidP="00131DBF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 xml:space="preserve">-знање рада на рачунару; </w:t>
            </w:r>
          </w:p>
          <w:p w:rsidR="00AA7C3B" w:rsidRPr="00955F2C" w:rsidRDefault="00AA7C3B" w:rsidP="00131DBF">
            <w:pPr>
              <w:pStyle w:val="Default"/>
              <w:rPr>
                <w:sz w:val="16"/>
                <w:szCs w:val="16"/>
              </w:rPr>
            </w:pPr>
          </w:p>
        </w:tc>
      </w:tr>
      <w:tr w:rsidR="00AA7C3B" w:rsidRPr="00E1142A" w:rsidTr="00955F2C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AA7C3B" w:rsidRPr="00E1142A" w:rsidRDefault="00CE58E6" w:rsidP="00435D8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18.</w:t>
            </w:r>
          </w:p>
        </w:tc>
        <w:tc>
          <w:tcPr>
            <w:tcW w:w="2363" w:type="dxa"/>
            <w:shd w:val="clear" w:color="auto" w:fill="auto"/>
            <w:noWrap/>
            <w:vAlign w:val="center"/>
            <w:hideMark/>
          </w:tcPr>
          <w:p w:rsidR="00AA7C3B" w:rsidRPr="00955F2C" w:rsidRDefault="00AA7C3B" w:rsidP="00131DBF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>РЕФЕРЕНТ ЗА ФИНАНСИЈСКО-РАЧУНОВОДСТВЕНЕ ПОСЛОВЕ у одсеку за рачуноводство</w:t>
            </w:r>
          </w:p>
          <w:p w:rsidR="00AA7C3B" w:rsidRPr="00955F2C" w:rsidRDefault="00AA7C3B" w:rsidP="00131DBF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A7C3B" w:rsidRPr="00E1142A" w:rsidRDefault="00B54ACF" w:rsidP="00131D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46" w:type="dxa"/>
            <w:shd w:val="clear" w:color="auto" w:fill="auto"/>
            <w:noWrap/>
            <w:hideMark/>
          </w:tcPr>
          <w:p w:rsidR="00AA7C3B" w:rsidRPr="00955F2C" w:rsidRDefault="00AA7C3B" w:rsidP="00131DBF">
            <w:pPr>
              <w:pStyle w:val="Default"/>
              <w:rPr>
                <w:sz w:val="16"/>
                <w:szCs w:val="16"/>
              </w:rPr>
            </w:pPr>
          </w:p>
          <w:p w:rsidR="00AA7C3B" w:rsidRPr="00955F2C" w:rsidRDefault="00AA7C3B" w:rsidP="00131DBF">
            <w:pPr>
              <w:pStyle w:val="Default"/>
              <w:rPr>
                <w:sz w:val="16"/>
                <w:szCs w:val="16"/>
              </w:rPr>
            </w:pPr>
          </w:p>
          <w:p w:rsidR="00AA7C3B" w:rsidRPr="00955F2C" w:rsidRDefault="00AA7C3B" w:rsidP="00131DBF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 xml:space="preserve">средње образовање </w:t>
            </w:r>
          </w:p>
        </w:tc>
        <w:tc>
          <w:tcPr>
            <w:tcW w:w="2965" w:type="dxa"/>
            <w:shd w:val="clear" w:color="auto" w:fill="auto"/>
            <w:noWrap/>
            <w:vAlign w:val="center"/>
            <w:hideMark/>
          </w:tcPr>
          <w:p w:rsidR="00AA7C3B" w:rsidRPr="00955F2C" w:rsidRDefault="00AA7C3B" w:rsidP="00131DBF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 xml:space="preserve">-знање рада на рачунару; </w:t>
            </w:r>
          </w:p>
          <w:p w:rsidR="00AA7C3B" w:rsidRPr="00955F2C" w:rsidRDefault="00AA7C3B" w:rsidP="00131DBF">
            <w:pPr>
              <w:pStyle w:val="Default"/>
              <w:rPr>
                <w:sz w:val="16"/>
                <w:szCs w:val="16"/>
              </w:rPr>
            </w:pPr>
          </w:p>
        </w:tc>
      </w:tr>
      <w:tr w:rsidR="00465E09" w:rsidRPr="00E1142A" w:rsidTr="00955F2C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465E09" w:rsidRPr="00E1142A" w:rsidRDefault="00CE58E6" w:rsidP="00435D8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19</w:t>
            </w:r>
            <w:r w:rsidR="00EF302B" w:rsidRPr="00E1142A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363" w:type="dxa"/>
            <w:shd w:val="clear" w:color="auto" w:fill="auto"/>
            <w:noWrap/>
            <w:vAlign w:val="center"/>
            <w:hideMark/>
          </w:tcPr>
          <w:p w:rsidR="00465E09" w:rsidRPr="00955F2C" w:rsidRDefault="00465E09" w:rsidP="00C16F3C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>РЕФЕРЕНТ ЗА ФИНАНСИЈСКО-РАЧУНОВОДСТВЕНЕ ПОСЛОВЕ у одсеку за АОП</w:t>
            </w:r>
          </w:p>
          <w:p w:rsidR="00465E09" w:rsidRPr="00955F2C" w:rsidRDefault="00465E09" w:rsidP="00C16F3C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5E09" w:rsidRPr="00E1142A" w:rsidRDefault="00B54ACF" w:rsidP="00C16F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46" w:type="dxa"/>
            <w:shd w:val="clear" w:color="auto" w:fill="auto"/>
            <w:noWrap/>
            <w:hideMark/>
          </w:tcPr>
          <w:p w:rsidR="00465E09" w:rsidRPr="00955F2C" w:rsidRDefault="00465E09" w:rsidP="00C16F3C">
            <w:pPr>
              <w:pStyle w:val="Default"/>
              <w:rPr>
                <w:sz w:val="16"/>
                <w:szCs w:val="16"/>
              </w:rPr>
            </w:pPr>
          </w:p>
          <w:p w:rsidR="00EC675D" w:rsidRPr="00955F2C" w:rsidRDefault="00EC675D" w:rsidP="00C16F3C">
            <w:pPr>
              <w:pStyle w:val="Default"/>
              <w:rPr>
                <w:sz w:val="16"/>
                <w:szCs w:val="16"/>
              </w:rPr>
            </w:pPr>
          </w:p>
          <w:p w:rsidR="00465E09" w:rsidRPr="00955F2C" w:rsidRDefault="00465E09" w:rsidP="00C16F3C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 xml:space="preserve">средње образовање </w:t>
            </w:r>
          </w:p>
        </w:tc>
        <w:tc>
          <w:tcPr>
            <w:tcW w:w="2965" w:type="dxa"/>
            <w:shd w:val="clear" w:color="auto" w:fill="auto"/>
            <w:noWrap/>
            <w:vAlign w:val="center"/>
            <w:hideMark/>
          </w:tcPr>
          <w:p w:rsidR="00465E09" w:rsidRPr="00955F2C" w:rsidRDefault="00465E09" w:rsidP="00C16F3C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 xml:space="preserve">-знање рада на рачунару; </w:t>
            </w:r>
          </w:p>
          <w:p w:rsidR="00465E09" w:rsidRPr="00955F2C" w:rsidRDefault="00465E09" w:rsidP="00C16F3C">
            <w:pPr>
              <w:pStyle w:val="Default"/>
              <w:rPr>
                <w:sz w:val="16"/>
                <w:szCs w:val="16"/>
              </w:rPr>
            </w:pPr>
          </w:p>
        </w:tc>
      </w:tr>
      <w:tr w:rsidR="005A5012" w:rsidRPr="00E1142A" w:rsidTr="00955F2C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5A5012" w:rsidRPr="00E1142A" w:rsidRDefault="00CE58E6" w:rsidP="00435D8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20</w:t>
            </w:r>
            <w:r w:rsidR="00EF302B" w:rsidRPr="00E1142A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363" w:type="dxa"/>
            <w:shd w:val="clear" w:color="auto" w:fill="auto"/>
            <w:noWrap/>
            <w:vAlign w:val="center"/>
            <w:hideMark/>
          </w:tcPr>
          <w:p w:rsidR="005A5012" w:rsidRPr="00955F2C" w:rsidRDefault="005A5012" w:rsidP="00223111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>ДАКТИЛОГРАФ</w:t>
            </w:r>
            <w:r w:rsidR="00C817E1" w:rsidRPr="00955F2C">
              <w:rPr>
                <w:sz w:val="16"/>
                <w:szCs w:val="16"/>
              </w:rPr>
              <w:t xml:space="preserve"> у одсеку за јавне набавке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A5012" w:rsidRPr="00E1142A" w:rsidRDefault="005A5012" w:rsidP="00435D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46" w:type="dxa"/>
            <w:shd w:val="clear" w:color="auto" w:fill="auto"/>
            <w:noWrap/>
            <w:hideMark/>
          </w:tcPr>
          <w:p w:rsidR="005A5012" w:rsidRPr="00955F2C" w:rsidRDefault="005A5012" w:rsidP="00C16F3C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 xml:space="preserve">средње образовање </w:t>
            </w:r>
          </w:p>
          <w:p w:rsidR="005A5012" w:rsidRPr="00955F2C" w:rsidRDefault="005A5012" w:rsidP="00C16F3C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 xml:space="preserve">изузетно: </w:t>
            </w:r>
          </w:p>
          <w:p w:rsidR="005A5012" w:rsidRPr="00E1142A" w:rsidRDefault="005A5012" w:rsidP="00C16F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– основно образовање и радно искуство на тим пословима стечено до дана ступања на снагу ове  уредбе;</w:t>
            </w:r>
          </w:p>
        </w:tc>
        <w:tc>
          <w:tcPr>
            <w:tcW w:w="2965" w:type="dxa"/>
            <w:shd w:val="clear" w:color="auto" w:fill="auto"/>
            <w:noWrap/>
            <w:vAlign w:val="center"/>
            <w:hideMark/>
          </w:tcPr>
          <w:p w:rsidR="005A5012" w:rsidRPr="00955F2C" w:rsidRDefault="005A5012" w:rsidP="00C16F3C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>– знање рада на рачунару</w:t>
            </w:r>
          </w:p>
        </w:tc>
      </w:tr>
      <w:tr w:rsidR="00C47997" w:rsidRPr="00E1142A" w:rsidTr="00955F2C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C47997" w:rsidRPr="00E1142A" w:rsidRDefault="00CE58E6" w:rsidP="00435D8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21</w:t>
            </w:r>
            <w:r w:rsidR="00EF302B" w:rsidRPr="00E1142A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363" w:type="dxa"/>
            <w:shd w:val="clear" w:color="auto" w:fill="auto"/>
            <w:noWrap/>
            <w:vAlign w:val="center"/>
            <w:hideMark/>
          </w:tcPr>
          <w:p w:rsidR="00C47997" w:rsidRPr="00955F2C" w:rsidRDefault="00C47997" w:rsidP="00223111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>МАГАЦИОНЕР/ЕКОНОМ  у одсеку за јавне набавке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47997" w:rsidRPr="00E1142A" w:rsidRDefault="00C47997" w:rsidP="00435D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46" w:type="dxa"/>
            <w:shd w:val="clear" w:color="auto" w:fill="auto"/>
            <w:noWrap/>
            <w:hideMark/>
          </w:tcPr>
          <w:p w:rsidR="00C47997" w:rsidRPr="00955F2C" w:rsidRDefault="00C47997" w:rsidP="005A5012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 xml:space="preserve">средње образовање </w:t>
            </w:r>
          </w:p>
          <w:p w:rsidR="00C47997" w:rsidRPr="00955F2C" w:rsidRDefault="00C47997" w:rsidP="005A5012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 xml:space="preserve">изузетно: </w:t>
            </w:r>
          </w:p>
          <w:p w:rsidR="00C47997" w:rsidRPr="00955F2C" w:rsidRDefault="00C47997" w:rsidP="005A5012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 xml:space="preserve">– основно образовање и радно искуство на тим пословима стечено до дана ступања на снагу ове уредбе. </w:t>
            </w:r>
          </w:p>
          <w:p w:rsidR="00C47997" w:rsidRPr="00955F2C" w:rsidRDefault="00C47997" w:rsidP="00C16F3C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2965" w:type="dxa"/>
            <w:shd w:val="clear" w:color="auto" w:fill="auto"/>
            <w:noWrap/>
            <w:hideMark/>
          </w:tcPr>
          <w:p w:rsidR="00C47997" w:rsidRPr="00E1142A" w:rsidRDefault="00C47997">
            <w:pPr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знање рада на рачунару</w:t>
            </w:r>
          </w:p>
        </w:tc>
      </w:tr>
      <w:tr w:rsidR="00C47997" w:rsidRPr="00E1142A" w:rsidTr="00955F2C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C47997" w:rsidRPr="00E1142A" w:rsidRDefault="00CE58E6" w:rsidP="00435D8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22</w:t>
            </w:r>
            <w:r w:rsidR="00EF302B" w:rsidRPr="00E1142A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363" w:type="dxa"/>
            <w:shd w:val="clear" w:color="auto" w:fill="auto"/>
            <w:noWrap/>
            <w:vAlign w:val="center"/>
            <w:hideMark/>
          </w:tcPr>
          <w:p w:rsidR="00C47997" w:rsidRPr="00955F2C" w:rsidRDefault="00C47997" w:rsidP="00223111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>КОМЕРЦИЈАЛИСТА у одсеку за јавне набавке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47997" w:rsidRPr="00E1142A" w:rsidRDefault="00B54ACF" w:rsidP="00435D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46" w:type="dxa"/>
            <w:shd w:val="clear" w:color="auto" w:fill="auto"/>
            <w:noWrap/>
            <w:hideMark/>
          </w:tcPr>
          <w:p w:rsidR="00C47997" w:rsidRPr="00955F2C" w:rsidRDefault="00C47997" w:rsidP="00C16F3C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>средње образовање</w:t>
            </w:r>
          </w:p>
        </w:tc>
        <w:tc>
          <w:tcPr>
            <w:tcW w:w="2965" w:type="dxa"/>
            <w:shd w:val="clear" w:color="auto" w:fill="auto"/>
            <w:noWrap/>
            <w:hideMark/>
          </w:tcPr>
          <w:p w:rsidR="00C47997" w:rsidRPr="00E1142A" w:rsidRDefault="00C47997">
            <w:pPr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знање рада на рачунару</w:t>
            </w:r>
          </w:p>
        </w:tc>
      </w:tr>
      <w:tr w:rsidR="00223111" w:rsidRPr="00E1142A" w:rsidTr="00955F2C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223111" w:rsidRPr="00E1142A" w:rsidRDefault="00CE58E6" w:rsidP="00435D8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23</w:t>
            </w:r>
            <w:r w:rsidR="00EF302B" w:rsidRPr="00E1142A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363" w:type="dxa"/>
            <w:shd w:val="clear" w:color="auto" w:fill="auto"/>
            <w:noWrap/>
            <w:vAlign w:val="center"/>
            <w:hideMark/>
          </w:tcPr>
          <w:p w:rsidR="000D419D" w:rsidRPr="00B54ACF" w:rsidRDefault="000D419D" w:rsidP="000D419D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 xml:space="preserve">АДМИНИСТРАТОР БАЗЕ ПОДАТАКА </w:t>
            </w:r>
            <w:r w:rsidR="00B54ACF">
              <w:rPr>
                <w:sz w:val="16"/>
                <w:szCs w:val="16"/>
              </w:rPr>
              <w:t xml:space="preserve"> у рачуноводствау</w:t>
            </w:r>
          </w:p>
          <w:p w:rsidR="00223111" w:rsidRPr="00955F2C" w:rsidRDefault="00223111" w:rsidP="00EC675D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3111" w:rsidRPr="00E1142A" w:rsidRDefault="000D419D" w:rsidP="00435D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46" w:type="dxa"/>
            <w:shd w:val="clear" w:color="auto" w:fill="auto"/>
            <w:noWrap/>
            <w:hideMark/>
          </w:tcPr>
          <w:p w:rsidR="000D419D" w:rsidRPr="00955F2C" w:rsidRDefault="000D419D" w:rsidP="000D419D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 xml:space="preserve">Високо образовање: </w:t>
            </w:r>
          </w:p>
          <w:p w:rsidR="000D419D" w:rsidRPr="00955F2C" w:rsidRDefault="000D419D" w:rsidP="000D419D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 xml:space="preserve">– на основним студијама у обиму од 180 ЕСПБ бодова, по пропису који уређује високо образовање почев од 10. септембра 2005. године; </w:t>
            </w:r>
          </w:p>
          <w:p w:rsidR="00223111" w:rsidRPr="00955F2C" w:rsidRDefault="000D419D" w:rsidP="000D419D">
            <w:pPr>
              <w:pStyle w:val="Default"/>
              <w:rPr>
                <w:sz w:val="16"/>
                <w:szCs w:val="16"/>
              </w:rPr>
            </w:pPr>
            <w:r w:rsidRPr="00955F2C">
              <w:rPr>
                <w:sz w:val="16"/>
                <w:szCs w:val="16"/>
              </w:rPr>
              <w:t xml:space="preserve">– на студијама у трајању до три године, по пропису који је уређивао високо образовање до 10. септембра 2005. године. </w:t>
            </w:r>
          </w:p>
        </w:tc>
        <w:tc>
          <w:tcPr>
            <w:tcW w:w="2965" w:type="dxa"/>
            <w:shd w:val="clear" w:color="auto" w:fill="auto"/>
            <w:noWrap/>
            <w:vAlign w:val="center"/>
            <w:hideMark/>
          </w:tcPr>
          <w:p w:rsidR="00223111" w:rsidRPr="00955F2C" w:rsidRDefault="00223111" w:rsidP="00C16F3C">
            <w:pPr>
              <w:pStyle w:val="Default"/>
              <w:rPr>
                <w:sz w:val="16"/>
                <w:szCs w:val="16"/>
              </w:rPr>
            </w:pPr>
          </w:p>
        </w:tc>
      </w:tr>
      <w:tr w:rsidR="00EC3974" w:rsidRPr="00E1142A" w:rsidTr="00955F2C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EC3974" w:rsidRPr="00E1142A" w:rsidRDefault="00EC3974" w:rsidP="00435D8A">
            <w:pPr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363" w:type="dxa"/>
            <w:shd w:val="clear" w:color="auto" w:fill="auto"/>
            <w:noWrap/>
            <w:vAlign w:val="center"/>
            <w:hideMark/>
          </w:tcPr>
          <w:p w:rsidR="00EC3974" w:rsidRPr="00955F2C" w:rsidRDefault="00EC3974" w:rsidP="00435D8A">
            <w:pPr>
              <w:pStyle w:val="Default"/>
              <w:rPr>
                <w:b/>
                <w:sz w:val="16"/>
                <w:szCs w:val="16"/>
              </w:rPr>
            </w:pPr>
            <w:r w:rsidRPr="00955F2C">
              <w:rPr>
                <w:b/>
                <w:sz w:val="16"/>
                <w:szCs w:val="16"/>
              </w:rPr>
              <w:t>Укупно: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C3974" w:rsidRPr="00E1142A" w:rsidRDefault="00EC3974" w:rsidP="00435D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6" w:type="dxa"/>
            <w:shd w:val="clear" w:color="auto" w:fill="auto"/>
            <w:noWrap/>
            <w:hideMark/>
          </w:tcPr>
          <w:p w:rsidR="00EC3974" w:rsidRPr="00955F2C" w:rsidRDefault="00EC3974" w:rsidP="00435D8A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2965" w:type="dxa"/>
            <w:shd w:val="clear" w:color="auto" w:fill="auto"/>
            <w:noWrap/>
            <w:vAlign w:val="center"/>
            <w:hideMark/>
          </w:tcPr>
          <w:p w:rsidR="00EC3974" w:rsidRPr="00955F2C" w:rsidRDefault="00EC3974" w:rsidP="00435D8A">
            <w:pPr>
              <w:pStyle w:val="Default"/>
              <w:rPr>
                <w:sz w:val="16"/>
                <w:szCs w:val="16"/>
              </w:rPr>
            </w:pPr>
          </w:p>
        </w:tc>
      </w:tr>
    </w:tbl>
    <w:p w:rsidR="004D176E" w:rsidRPr="00112542" w:rsidRDefault="004D176E" w:rsidP="00955F2C">
      <w:pPr>
        <w:pStyle w:val="BlockText"/>
        <w:ind w:left="0" w:right="1"/>
        <w:jc w:val="both"/>
        <w:rPr>
          <w:color w:val="auto"/>
          <w:sz w:val="22"/>
          <w:szCs w:val="22"/>
        </w:rPr>
      </w:pPr>
    </w:p>
    <w:tbl>
      <w:tblPr>
        <w:tblW w:w="11052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734"/>
      </w:tblGrid>
      <w:tr w:rsidR="00435D8A" w:rsidRPr="00E1142A" w:rsidTr="00E1142A">
        <w:trPr>
          <w:trHeight w:val="526"/>
        </w:trPr>
        <w:tc>
          <w:tcPr>
            <w:tcW w:w="2318" w:type="dxa"/>
          </w:tcPr>
          <w:p w:rsidR="00435D8A" w:rsidRPr="00E1142A" w:rsidRDefault="00435D8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435D8A" w:rsidRPr="00E1142A" w:rsidRDefault="00435D8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734" w:type="dxa"/>
          </w:tcPr>
          <w:p w:rsidR="00435D8A" w:rsidRPr="00E1142A" w:rsidRDefault="00435D8A" w:rsidP="00E1142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 xml:space="preserve">РУКОВОДИЛАЦ ЕКОНОМСКО ФИНАНСИЈСКИХ ПОСЛОВА ПОСЛОВА </w:t>
            </w:r>
          </w:p>
          <w:p w:rsidR="00435D8A" w:rsidRPr="00E1142A" w:rsidRDefault="00435D8A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-Начелник одељења за Економско финансијске послове-</w:t>
            </w:r>
          </w:p>
        </w:tc>
      </w:tr>
      <w:tr w:rsidR="00435D8A" w:rsidRPr="00E1142A" w:rsidTr="00E1142A">
        <w:trPr>
          <w:trHeight w:val="526"/>
        </w:trPr>
        <w:tc>
          <w:tcPr>
            <w:tcW w:w="2318" w:type="dxa"/>
          </w:tcPr>
          <w:p w:rsidR="00435D8A" w:rsidRPr="00E1142A" w:rsidRDefault="00435D8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734" w:type="dxa"/>
          </w:tcPr>
          <w:p w:rsidR="00435D8A" w:rsidRPr="00E1142A" w:rsidRDefault="00435D8A" w:rsidP="00435D8A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  <w:shd w:val="clear" w:color="auto" w:fill="E5E5E3"/>
              </w:rPr>
              <w:t>G010100</w:t>
            </w:r>
          </w:p>
        </w:tc>
      </w:tr>
      <w:tr w:rsidR="00435D8A" w:rsidRPr="00E1142A" w:rsidTr="00E1142A">
        <w:trPr>
          <w:trHeight w:val="488"/>
        </w:trPr>
        <w:tc>
          <w:tcPr>
            <w:tcW w:w="2318" w:type="dxa"/>
          </w:tcPr>
          <w:p w:rsidR="00435D8A" w:rsidRPr="00E1142A" w:rsidRDefault="00435D8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35D8A" w:rsidRPr="00E1142A" w:rsidRDefault="00435D8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35D8A" w:rsidRPr="00E1142A" w:rsidRDefault="00435D8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35D8A" w:rsidRPr="00E1142A" w:rsidRDefault="00435D8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35D8A" w:rsidRPr="00E1142A" w:rsidRDefault="00435D8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35D8A" w:rsidRPr="00E1142A" w:rsidRDefault="00435D8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35D8A" w:rsidRPr="00E1142A" w:rsidRDefault="00435D8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734" w:type="dxa"/>
          </w:tcPr>
          <w:p w:rsidR="00435D8A" w:rsidRPr="00E1142A" w:rsidRDefault="00435D8A" w:rsidP="00435D8A">
            <w:pPr>
              <w:pStyle w:val="Default"/>
              <w:rPr>
                <w:sz w:val="23"/>
                <w:szCs w:val="23"/>
              </w:rPr>
            </w:pPr>
          </w:p>
          <w:p w:rsidR="00435D8A" w:rsidRPr="00E1142A" w:rsidRDefault="00435D8A" w:rsidP="00435D8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-организује, руководи и прати извршење финансијских и рачуноводствених послова; </w:t>
            </w:r>
          </w:p>
          <w:p w:rsidR="00435D8A" w:rsidRPr="00E1142A" w:rsidRDefault="00435D8A" w:rsidP="00435D8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развија, дефинише и координира припрему финансијских планова и других општих и појединачних аката из области свог рада; </w:t>
            </w:r>
          </w:p>
          <w:p w:rsidR="00435D8A" w:rsidRPr="00E1142A" w:rsidRDefault="00435D8A" w:rsidP="00435D8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координира вођење пословних књига, израду и припрему финансијских извештаја; </w:t>
            </w:r>
          </w:p>
          <w:p w:rsidR="00435D8A" w:rsidRPr="00E1142A" w:rsidRDefault="00435D8A" w:rsidP="00435D8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сарађује са органима контроле, омогућава увид у пословање, пружа потребна обавештења и поступа по примедбама у складу са важећим прописима; </w:t>
            </w:r>
          </w:p>
          <w:p w:rsidR="00435D8A" w:rsidRPr="00E1142A" w:rsidRDefault="00435D8A" w:rsidP="00435D8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доноси одлуке о начину реализације финансијских и рачуноводствених послова; </w:t>
            </w:r>
          </w:p>
          <w:p w:rsidR="00435D8A" w:rsidRPr="00E1142A" w:rsidRDefault="00435D8A" w:rsidP="00435D8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прати правне прописе и контролише спровођење законитости наменског и економичног трошења финансијских средстава; </w:t>
            </w:r>
          </w:p>
          <w:p w:rsidR="00435D8A" w:rsidRPr="00E1142A" w:rsidRDefault="00435D8A" w:rsidP="00435D8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контролише израду финансијских прегледа, анализа и извештаја; </w:t>
            </w:r>
          </w:p>
          <w:p w:rsidR="00435D8A" w:rsidRPr="00E1142A" w:rsidRDefault="00435D8A" w:rsidP="00435D8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пројектује приливе и одливе новчаних средстава; </w:t>
            </w:r>
          </w:p>
          <w:p w:rsidR="00435D8A" w:rsidRPr="00E1142A" w:rsidRDefault="00435D8A" w:rsidP="00435D8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координира у спровођењу начела једнообразности у вези са евидентирањем и извештавањем; </w:t>
            </w:r>
          </w:p>
          <w:p w:rsidR="00435D8A" w:rsidRPr="00E1142A" w:rsidRDefault="00435D8A" w:rsidP="00435D8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руководи припремом и израдом финансијских извештаја (периодичних и годишњих) и годишњег извештаја о пословању (завршног рачуна); </w:t>
            </w:r>
          </w:p>
          <w:p w:rsidR="00435D8A" w:rsidRPr="00E1142A" w:rsidRDefault="00435D8A" w:rsidP="00435D8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контролише формирање документације за пренос новчаних средстава; </w:t>
            </w:r>
          </w:p>
          <w:p w:rsidR="00435D8A" w:rsidRPr="00E1142A" w:rsidRDefault="00435D8A" w:rsidP="00435D8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организује чување рачуноводствених исправа, пословних књига и финансијских извештаја. </w:t>
            </w:r>
          </w:p>
          <w:p w:rsidR="00435D8A" w:rsidRPr="00E1142A" w:rsidRDefault="00435D8A" w:rsidP="00435D8A">
            <w:pPr>
              <w:pStyle w:val="Default"/>
              <w:rPr>
                <w:sz w:val="23"/>
                <w:szCs w:val="23"/>
              </w:rPr>
            </w:pPr>
            <w:r w:rsidRPr="00E1142A">
              <w:rPr>
                <w:sz w:val="23"/>
                <w:szCs w:val="23"/>
              </w:rPr>
              <w:t xml:space="preserve"> </w:t>
            </w:r>
          </w:p>
        </w:tc>
      </w:tr>
      <w:tr w:rsidR="00435D8A" w:rsidRPr="00E1142A" w:rsidTr="00E1142A">
        <w:tc>
          <w:tcPr>
            <w:tcW w:w="2318" w:type="dxa"/>
          </w:tcPr>
          <w:p w:rsidR="00435D8A" w:rsidRPr="00E1142A" w:rsidRDefault="00435D8A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35D8A" w:rsidRPr="00E1142A" w:rsidRDefault="00435D8A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35D8A" w:rsidRPr="00E1142A" w:rsidRDefault="00435D8A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35D8A" w:rsidRPr="00E1142A" w:rsidRDefault="00435D8A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734" w:type="dxa"/>
          </w:tcPr>
          <w:p w:rsidR="00435D8A" w:rsidRPr="00E1142A" w:rsidRDefault="00435D8A" w:rsidP="00435D8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Високо образовање: </w:t>
            </w:r>
          </w:p>
          <w:p w:rsidR="00435D8A" w:rsidRPr="00E1142A" w:rsidRDefault="00435D8A" w:rsidP="00435D8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на основним академским студијама у обиму од најмање 240 ЕСПБ бодова, односно специјалистичким струковним студијама, по пропису који уређује високо образовање почев од 10. септембра 2005. године; </w:t>
            </w:r>
          </w:p>
          <w:p w:rsidR="00435D8A" w:rsidRPr="00E1142A" w:rsidRDefault="00435D8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у трајању од најмање четири године, по пропису који је уређивао високо образовање до 10. септембра 2005. године.</w:t>
            </w:r>
            <w:r w:rsidRPr="00E1142A">
              <w:rPr>
                <w:sz w:val="23"/>
                <w:szCs w:val="23"/>
              </w:rPr>
              <w:t xml:space="preserve"> </w:t>
            </w:r>
          </w:p>
        </w:tc>
      </w:tr>
      <w:tr w:rsidR="00435D8A" w:rsidRPr="00E1142A" w:rsidTr="00E1142A">
        <w:tc>
          <w:tcPr>
            <w:tcW w:w="2318" w:type="dxa"/>
          </w:tcPr>
          <w:p w:rsidR="00435D8A" w:rsidRPr="00E1142A" w:rsidRDefault="00435D8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734" w:type="dxa"/>
          </w:tcPr>
          <w:p w:rsidR="00435D8A" w:rsidRPr="00E1142A" w:rsidRDefault="00435D8A" w:rsidP="00435D8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-знање рада на рачуна; </w:t>
            </w:r>
          </w:p>
          <w:p w:rsidR="00435D8A" w:rsidRPr="00E1142A" w:rsidRDefault="00435D8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sz w:val="20"/>
                <w:szCs w:val="20"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најмање пет година радног искуства. </w:t>
            </w:r>
            <w:r w:rsidRPr="00E1142A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</w:tc>
      </w:tr>
      <w:tr w:rsidR="00435D8A" w:rsidRPr="00E1142A" w:rsidTr="00E1142A">
        <w:tc>
          <w:tcPr>
            <w:tcW w:w="2318" w:type="dxa"/>
          </w:tcPr>
          <w:p w:rsidR="00435D8A" w:rsidRPr="00E1142A" w:rsidRDefault="00435D8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734" w:type="dxa"/>
          </w:tcPr>
          <w:p w:rsidR="00435D8A" w:rsidRPr="00E1142A" w:rsidRDefault="00435D8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4C2433" w:rsidRPr="00CC0974" w:rsidRDefault="004C2433" w:rsidP="00435D8A">
      <w:pPr>
        <w:pStyle w:val="BlockText"/>
        <w:ind w:left="0" w:right="1"/>
        <w:jc w:val="both"/>
        <w:rPr>
          <w:color w:val="auto"/>
          <w:sz w:val="22"/>
          <w:szCs w:val="22"/>
        </w:rPr>
      </w:pPr>
    </w:p>
    <w:tbl>
      <w:tblPr>
        <w:tblW w:w="10872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554"/>
      </w:tblGrid>
      <w:tr w:rsidR="00435D8A" w:rsidRPr="00E1142A" w:rsidTr="00E1142A">
        <w:trPr>
          <w:trHeight w:val="526"/>
        </w:trPr>
        <w:tc>
          <w:tcPr>
            <w:tcW w:w="2318" w:type="dxa"/>
          </w:tcPr>
          <w:p w:rsidR="00435D8A" w:rsidRPr="00E1142A" w:rsidRDefault="00435D8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435D8A" w:rsidRPr="00E1142A" w:rsidRDefault="00435D8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54" w:type="dxa"/>
          </w:tcPr>
          <w:p w:rsidR="00435D8A" w:rsidRPr="00E1142A" w:rsidRDefault="00435D8A" w:rsidP="00435D8A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 xml:space="preserve"> </w:t>
            </w:r>
          </w:p>
          <w:p w:rsidR="000B10FE" w:rsidRPr="00E1142A" w:rsidRDefault="00435D8A" w:rsidP="000B10FE">
            <w:pPr>
              <w:pStyle w:val="Default"/>
              <w:rPr>
                <w:sz w:val="16"/>
                <w:szCs w:val="16"/>
              </w:rPr>
            </w:pPr>
            <w:r w:rsidRPr="00E1142A">
              <w:rPr>
                <w:sz w:val="23"/>
                <w:szCs w:val="23"/>
              </w:rPr>
              <w:t xml:space="preserve">                                        </w:t>
            </w:r>
            <w:r w:rsidR="000B10FE" w:rsidRPr="00E1142A">
              <w:rPr>
                <w:sz w:val="16"/>
                <w:szCs w:val="16"/>
              </w:rPr>
              <w:t xml:space="preserve">ФИНАНСИЈСКО-РАЧУНОВОДСТВЕНИ АНАЛИТИЧАР </w:t>
            </w:r>
          </w:p>
          <w:p w:rsidR="000B10FE" w:rsidRPr="00E1142A" w:rsidRDefault="000B10FE" w:rsidP="00112542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                                                         Шеф одсека рачуноводст</w:t>
            </w:r>
            <w:r w:rsidR="00EF302B" w:rsidRPr="00E1142A">
              <w:rPr>
                <w:sz w:val="20"/>
                <w:szCs w:val="20"/>
              </w:rPr>
              <w:t>во</w:t>
            </w:r>
          </w:p>
        </w:tc>
      </w:tr>
      <w:tr w:rsidR="00435D8A" w:rsidRPr="00E1142A" w:rsidTr="00E1142A">
        <w:trPr>
          <w:trHeight w:val="526"/>
        </w:trPr>
        <w:tc>
          <w:tcPr>
            <w:tcW w:w="2318" w:type="dxa"/>
          </w:tcPr>
          <w:p w:rsidR="00435D8A" w:rsidRPr="00E1142A" w:rsidRDefault="00435D8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554" w:type="dxa"/>
          </w:tcPr>
          <w:p w:rsidR="00435D8A" w:rsidRPr="00E1142A" w:rsidRDefault="00112542" w:rsidP="00435D8A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  <w:shd w:val="clear" w:color="auto" w:fill="E5E5E3"/>
              </w:rPr>
              <w:t>G02</w:t>
            </w:r>
            <w:r w:rsidR="00435D8A" w:rsidRPr="00E1142A">
              <w:rPr>
                <w:b/>
                <w:sz w:val="20"/>
                <w:szCs w:val="20"/>
                <w:shd w:val="clear" w:color="auto" w:fill="E5E5E3"/>
              </w:rPr>
              <w:t>0200</w:t>
            </w:r>
          </w:p>
        </w:tc>
      </w:tr>
      <w:tr w:rsidR="00435D8A" w:rsidRPr="00E1142A" w:rsidTr="00E1142A">
        <w:trPr>
          <w:trHeight w:val="488"/>
        </w:trPr>
        <w:tc>
          <w:tcPr>
            <w:tcW w:w="2318" w:type="dxa"/>
          </w:tcPr>
          <w:p w:rsidR="00435D8A" w:rsidRPr="00E1142A" w:rsidRDefault="00435D8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35D8A" w:rsidRPr="00E1142A" w:rsidRDefault="00435D8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35D8A" w:rsidRPr="00E1142A" w:rsidRDefault="00435D8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35D8A" w:rsidRPr="00E1142A" w:rsidRDefault="00435D8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35D8A" w:rsidRPr="00E1142A" w:rsidRDefault="00435D8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35D8A" w:rsidRPr="00E1142A" w:rsidRDefault="00435D8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35D8A" w:rsidRPr="00E1142A" w:rsidRDefault="00435D8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554" w:type="dxa"/>
          </w:tcPr>
          <w:p w:rsidR="00435D8A" w:rsidRPr="00E1142A" w:rsidRDefault="008833BA" w:rsidP="00435D8A">
            <w:pPr>
              <w:pStyle w:val="Default"/>
              <w:rPr>
                <w:sz w:val="23"/>
                <w:szCs w:val="23"/>
              </w:rPr>
            </w:pPr>
            <w:r w:rsidRPr="00E1142A">
              <w:rPr>
                <w:sz w:val="20"/>
                <w:szCs w:val="20"/>
              </w:rPr>
              <w:t>-одговоран је за  организацију рада и законитост рада у оквиру свог одсека</w:t>
            </w:r>
            <w:r w:rsidRPr="00E1142A">
              <w:rPr>
                <w:sz w:val="23"/>
                <w:szCs w:val="23"/>
              </w:rPr>
              <w:t>,</w:t>
            </w:r>
          </w:p>
          <w:p w:rsidR="000B10FE" w:rsidRPr="00E1142A" w:rsidRDefault="000B10FE" w:rsidP="000B10F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3"/>
                <w:szCs w:val="23"/>
              </w:rPr>
              <w:t>-</w:t>
            </w:r>
            <w:r w:rsidRPr="00E1142A">
              <w:rPr>
                <w:sz w:val="20"/>
                <w:szCs w:val="20"/>
              </w:rPr>
              <w:t xml:space="preserve">планира, развија и унапређује методе и процедуре финансијских и рачуноводствених послова; </w:t>
            </w:r>
          </w:p>
          <w:p w:rsidR="000B10FE" w:rsidRPr="00E1142A" w:rsidRDefault="000B10FE" w:rsidP="000B10F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развија, припрема и предлаже финансијске планове и израђује економске анализе о финансијском пословању; </w:t>
            </w:r>
          </w:p>
          <w:p w:rsidR="000B10FE" w:rsidRPr="00E1142A" w:rsidRDefault="000B10FE" w:rsidP="000B10F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развија и унапређује процедуре за финансијско управљање и контролу; </w:t>
            </w:r>
          </w:p>
          <w:p w:rsidR="000B10FE" w:rsidRPr="00E1142A" w:rsidRDefault="000B10FE" w:rsidP="000B10F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прати стање, спроводи стручне анализе, испитује информације и анализира акте и предлаже мере за унапређење финансијских и рачуноводствених питања из области свог рада; </w:t>
            </w:r>
          </w:p>
          <w:p w:rsidR="000B10FE" w:rsidRPr="00E1142A" w:rsidRDefault="000B10FE" w:rsidP="000B10F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израђује буџет и учествује у процедурама уговарања и реализације пројеката; </w:t>
            </w:r>
          </w:p>
          <w:p w:rsidR="000B10FE" w:rsidRPr="00E1142A" w:rsidRDefault="000B10FE" w:rsidP="000B10F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даје стручна мишљења у вези са финансијским и рачуноводственим пословима; </w:t>
            </w:r>
          </w:p>
          <w:p w:rsidR="000B10FE" w:rsidRPr="00E1142A" w:rsidRDefault="000B10FE" w:rsidP="000B10F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припрема опште и појединачне акте документа у вези са финансијским и рачуноводственим пословима; </w:t>
            </w:r>
          </w:p>
          <w:p w:rsidR="000B10FE" w:rsidRPr="00E1142A" w:rsidRDefault="000B10FE" w:rsidP="000B10F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контролише и надзире припрему и обраду захтева за плаћање по различитим основама; </w:t>
            </w:r>
          </w:p>
          <w:p w:rsidR="000B10FE" w:rsidRPr="00E1142A" w:rsidRDefault="000B10FE" w:rsidP="000B10F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контролише преузимање обавеза за реализацију расхода; </w:t>
            </w:r>
          </w:p>
          <w:p w:rsidR="000B10FE" w:rsidRPr="00E1142A" w:rsidRDefault="000B10FE" w:rsidP="000B10F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учествује у припреми и изради финансијских извештаја (периодичних и годишњих) и годишњег извештаја о пословању (завршног рачуна); </w:t>
            </w:r>
          </w:p>
          <w:p w:rsidR="000B10FE" w:rsidRPr="00E1142A" w:rsidRDefault="000B10FE" w:rsidP="000B10F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контролише трансакције рачуна прихода и расхода, рачуна финансијских средстава и обавеза и рачуна и финансирања; </w:t>
            </w:r>
          </w:p>
          <w:p w:rsidR="000B10FE" w:rsidRPr="00E1142A" w:rsidRDefault="000B10FE" w:rsidP="000B10F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обезбеђује примену закона из области свог рада; </w:t>
            </w:r>
          </w:p>
          <w:p w:rsidR="000B10FE" w:rsidRPr="00E1142A" w:rsidRDefault="000B10FE" w:rsidP="000B10F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контролише усклађеност евиденција и стања главне књиге са дневником; </w:t>
            </w:r>
          </w:p>
          <w:p w:rsidR="00435D8A" w:rsidRPr="00E1142A" w:rsidRDefault="000B10FE" w:rsidP="00435D8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прати усаглашавање потраживања и обавеза. </w:t>
            </w:r>
          </w:p>
        </w:tc>
      </w:tr>
      <w:tr w:rsidR="00435D8A" w:rsidRPr="00E1142A" w:rsidTr="00E1142A">
        <w:tc>
          <w:tcPr>
            <w:tcW w:w="2318" w:type="dxa"/>
          </w:tcPr>
          <w:p w:rsidR="00435D8A" w:rsidRPr="00E1142A" w:rsidRDefault="00435D8A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35D8A" w:rsidRPr="00E1142A" w:rsidRDefault="00435D8A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35D8A" w:rsidRPr="00E1142A" w:rsidRDefault="00435D8A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35D8A" w:rsidRPr="00E1142A" w:rsidRDefault="00435D8A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554" w:type="dxa"/>
          </w:tcPr>
          <w:p w:rsidR="00435D8A" w:rsidRPr="00E1142A" w:rsidRDefault="00435D8A" w:rsidP="00435D8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Високо образовање: </w:t>
            </w:r>
          </w:p>
          <w:p w:rsidR="00435D8A" w:rsidRPr="00E1142A" w:rsidRDefault="00435D8A" w:rsidP="00435D8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на основним академским студијама у обиму од најмање 240 ЕСПБ бодова, односно специјалистичким струковним студијама, по пропису који уређује високо образовање почев од 10. септембра 2005. године; </w:t>
            </w:r>
          </w:p>
          <w:p w:rsidR="00435D8A" w:rsidRPr="00E1142A" w:rsidRDefault="00435D8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основним студијама у трајању од најмање четири године, по пропису који је уређивао високо образовање до 10. септембра 2005. године.</w:t>
            </w:r>
            <w:r w:rsidRPr="00E1142A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</w:tc>
      </w:tr>
      <w:tr w:rsidR="00435D8A" w:rsidRPr="00E1142A" w:rsidTr="00E1142A">
        <w:tc>
          <w:tcPr>
            <w:tcW w:w="2318" w:type="dxa"/>
          </w:tcPr>
          <w:p w:rsidR="00435D8A" w:rsidRPr="00E1142A" w:rsidRDefault="00435D8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554" w:type="dxa"/>
          </w:tcPr>
          <w:p w:rsidR="008833BA" w:rsidRPr="00E1142A" w:rsidRDefault="008833BA" w:rsidP="008833B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знање рада на рачуна; </w:t>
            </w:r>
          </w:p>
          <w:p w:rsidR="00435D8A" w:rsidRPr="00E1142A" w:rsidRDefault="008833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sz w:val="20"/>
                <w:szCs w:val="20"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најмање </w:t>
            </w:r>
            <w:r w:rsidR="009549F1" w:rsidRPr="00E1142A">
              <w:rPr>
                <w:rFonts w:ascii="Times New Roman" w:hAnsi="Times New Roman"/>
                <w:sz w:val="20"/>
                <w:szCs w:val="20"/>
              </w:rPr>
              <w:t xml:space="preserve">пет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година радног искуства. </w:t>
            </w:r>
            <w:r w:rsidRPr="00E1142A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435D8A" w:rsidRPr="00E1142A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</w:tc>
      </w:tr>
      <w:tr w:rsidR="00435D8A" w:rsidRPr="00E1142A" w:rsidTr="00E1142A">
        <w:tc>
          <w:tcPr>
            <w:tcW w:w="2318" w:type="dxa"/>
          </w:tcPr>
          <w:p w:rsidR="00435D8A" w:rsidRPr="00E1142A" w:rsidRDefault="00435D8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554" w:type="dxa"/>
          </w:tcPr>
          <w:p w:rsidR="00435D8A" w:rsidRPr="00E1142A" w:rsidRDefault="00CC097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4C2433" w:rsidRDefault="004C2433" w:rsidP="00466487">
      <w:pPr>
        <w:pStyle w:val="BlockText"/>
        <w:ind w:right="1"/>
        <w:jc w:val="both"/>
        <w:rPr>
          <w:color w:val="auto"/>
          <w:sz w:val="22"/>
          <w:szCs w:val="22"/>
        </w:rPr>
      </w:pPr>
    </w:p>
    <w:p w:rsidR="004C2433" w:rsidRPr="00955F2C" w:rsidRDefault="004C2433" w:rsidP="00955F2C">
      <w:pPr>
        <w:pStyle w:val="BlockText"/>
        <w:ind w:left="0" w:right="1"/>
        <w:jc w:val="both"/>
        <w:rPr>
          <w:color w:val="auto"/>
          <w:sz w:val="22"/>
          <w:szCs w:val="22"/>
        </w:rPr>
      </w:pPr>
    </w:p>
    <w:tbl>
      <w:tblPr>
        <w:tblW w:w="10872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554"/>
      </w:tblGrid>
      <w:tr w:rsidR="0091659C" w:rsidRPr="00E1142A" w:rsidTr="00E1142A">
        <w:trPr>
          <w:trHeight w:val="526"/>
        </w:trPr>
        <w:tc>
          <w:tcPr>
            <w:tcW w:w="2318" w:type="dxa"/>
          </w:tcPr>
          <w:p w:rsidR="0091659C" w:rsidRPr="00E1142A" w:rsidRDefault="0091659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91659C" w:rsidRPr="00E1142A" w:rsidRDefault="0091659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54" w:type="dxa"/>
            <w:vAlign w:val="center"/>
          </w:tcPr>
          <w:p w:rsidR="0091659C" w:rsidRPr="00E1142A" w:rsidRDefault="0091659C" w:rsidP="00E1142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>ДИПЛОМИРАНИ ЕКОНОМИСТА ЗА ФИНАНСИЈСКО-РАЧУНОВОДСТВЕНЕ ПОСЛОВЕ</w:t>
            </w:r>
          </w:p>
          <w:p w:rsidR="0091659C" w:rsidRPr="00E1142A" w:rsidRDefault="0091659C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</w:t>
            </w:r>
            <w:r w:rsidR="00E77ECE" w:rsidRPr="00E1142A">
              <w:rPr>
                <w:rFonts w:ascii="Times New Roman" w:hAnsi="Times New Roman"/>
                <w:sz w:val="20"/>
                <w:szCs w:val="20"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Шеф одсека књиговодства</w:t>
            </w:r>
            <w:r w:rsidR="00E77ECE" w:rsidRPr="00E1142A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CC0974" w:rsidRPr="00E1142A" w:rsidRDefault="008833BA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="009549F1" w:rsidRPr="00E1142A">
              <w:rPr>
                <w:rFonts w:ascii="Times New Roman" w:hAnsi="Times New Roman"/>
                <w:sz w:val="20"/>
                <w:szCs w:val="20"/>
              </w:rPr>
              <w:t xml:space="preserve">                 </w:t>
            </w:r>
            <w:r w:rsidR="00E77ECE" w:rsidRPr="00E1142A">
              <w:rPr>
                <w:rFonts w:ascii="Times New Roman" w:hAnsi="Times New Roman"/>
                <w:sz w:val="20"/>
                <w:szCs w:val="20"/>
              </w:rPr>
              <w:t xml:space="preserve">           </w:t>
            </w:r>
            <w:r w:rsidR="009549F1" w:rsidRPr="00E1142A">
              <w:rPr>
                <w:rFonts w:ascii="Times New Roman" w:hAnsi="Times New Roman"/>
                <w:sz w:val="20"/>
                <w:szCs w:val="20"/>
              </w:rPr>
              <w:t xml:space="preserve">  -Шеф одсека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плана и анализе и фактурисања здравс</w:t>
            </w:r>
          </w:p>
          <w:p w:rsidR="00CC0974" w:rsidRPr="00E1142A" w:rsidRDefault="00CC0974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-Шеф одсека ликвидатуре</w:t>
            </w:r>
          </w:p>
          <w:p w:rsidR="0091659C" w:rsidRPr="00E1142A" w:rsidRDefault="0091659C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</w:p>
        </w:tc>
      </w:tr>
      <w:tr w:rsidR="0091659C" w:rsidRPr="00E1142A" w:rsidTr="00E1142A">
        <w:trPr>
          <w:trHeight w:val="526"/>
        </w:trPr>
        <w:tc>
          <w:tcPr>
            <w:tcW w:w="2318" w:type="dxa"/>
          </w:tcPr>
          <w:p w:rsidR="0091659C" w:rsidRPr="00E1142A" w:rsidRDefault="0091659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554" w:type="dxa"/>
          </w:tcPr>
          <w:p w:rsidR="0091659C" w:rsidRPr="00E1142A" w:rsidRDefault="008833BA" w:rsidP="008833BA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sz w:val="20"/>
                <w:szCs w:val="20"/>
                <w:shd w:val="clear" w:color="auto" w:fill="E5E5E3"/>
              </w:rPr>
              <w:t>G020500</w:t>
            </w:r>
          </w:p>
        </w:tc>
      </w:tr>
      <w:tr w:rsidR="0091659C" w:rsidRPr="00E1142A" w:rsidTr="00E1142A">
        <w:trPr>
          <w:trHeight w:val="488"/>
        </w:trPr>
        <w:tc>
          <w:tcPr>
            <w:tcW w:w="2318" w:type="dxa"/>
          </w:tcPr>
          <w:p w:rsidR="0091659C" w:rsidRPr="00E1142A" w:rsidRDefault="0091659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91659C" w:rsidRPr="00E1142A" w:rsidRDefault="0091659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91659C" w:rsidRPr="00E1142A" w:rsidRDefault="0091659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91659C" w:rsidRPr="00E1142A" w:rsidRDefault="0091659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91659C" w:rsidRPr="00E1142A" w:rsidRDefault="0091659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91659C" w:rsidRPr="00E1142A" w:rsidRDefault="0091659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91659C" w:rsidRPr="00E1142A" w:rsidRDefault="0091659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554" w:type="dxa"/>
          </w:tcPr>
          <w:p w:rsidR="0091659C" w:rsidRPr="00E1142A" w:rsidRDefault="0091659C" w:rsidP="008833BA">
            <w:pPr>
              <w:pStyle w:val="Default"/>
              <w:rPr>
                <w:sz w:val="20"/>
                <w:szCs w:val="20"/>
              </w:rPr>
            </w:pPr>
          </w:p>
          <w:p w:rsidR="008833BA" w:rsidRPr="00E1142A" w:rsidRDefault="008833BA" w:rsidP="008833B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-одговоран је за  организацију рада и законитост рада у оквиру свог одсека</w:t>
            </w:r>
          </w:p>
          <w:p w:rsidR="008833BA" w:rsidRPr="00E1142A" w:rsidRDefault="008833BA" w:rsidP="008833B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припрема податке и пружа подршку у изради финансијских планова; </w:t>
            </w:r>
          </w:p>
          <w:p w:rsidR="008833BA" w:rsidRPr="00E1142A" w:rsidRDefault="008833BA" w:rsidP="008833B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израђује процедуре за финансијско управљање и контролу (ФУК); </w:t>
            </w:r>
          </w:p>
          <w:p w:rsidR="008833BA" w:rsidRPr="00E1142A" w:rsidRDefault="008833BA" w:rsidP="008833B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прати стање, спроводи стручне анализе, испитује </w:t>
            </w:r>
          </w:p>
          <w:p w:rsidR="008833BA" w:rsidRPr="00E1142A" w:rsidRDefault="008833BA" w:rsidP="008833B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информације и анализира акте и припрема извештаје о финансијским и рачуноводственим питања из области делокруга рада; </w:t>
            </w:r>
          </w:p>
          <w:p w:rsidR="008833BA" w:rsidRPr="00E1142A" w:rsidRDefault="008833BA" w:rsidP="008833B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прикупља и обрађује податке за израду извештаја, финансијских прегледа и анализа; </w:t>
            </w:r>
          </w:p>
          <w:p w:rsidR="008833BA" w:rsidRPr="00E1142A" w:rsidRDefault="008833BA" w:rsidP="008833B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припрема податке за израду општих и појединачних аката; </w:t>
            </w:r>
          </w:p>
          <w:p w:rsidR="008833BA" w:rsidRPr="00E1142A" w:rsidRDefault="008833BA" w:rsidP="008833B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припрема и врши обраду документације за плаћање по различитим основама; </w:t>
            </w:r>
          </w:p>
          <w:p w:rsidR="008833BA" w:rsidRPr="00E1142A" w:rsidRDefault="008833BA" w:rsidP="008833B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врши плаћање по основу документације, прати преузимање обавеза за реализацију расхода; </w:t>
            </w:r>
          </w:p>
          <w:p w:rsidR="008833BA" w:rsidRPr="00E1142A" w:rsidRDefault="008833BA" w:rsidP="008833B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израђује планове и програме развоја и анализе из делокруга свог рада; </w:t>
            </w:r>
          </w:p>
          <w:p w:rsidR="008833BA" w:rsidRPr="00E1142A" w:rsidRDefault="008833BA" w:rsidP="008833B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припрема извештаје из области рада; </w:t>
            </w:r>
          </w:p>
          <w:p w:rsidR="008833BA" w:rsidRPr="00E1142A" w:rsidRDefault="008833BA" w:rsidP="008833B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-врши контролу фактурисања здравствених услуга у оквиру свог одсека, и одговоран је за благовременост и тачност фактурисаних износа;</w:t>
            </w:r>
          </w:p>
          <w:p w:rsidR="008833BA" w:rsidRPr="00E1142A" w:rsidRDefault="008833BA" w:rsidP="008833B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прати усклађивање плана рада и финансијских планова; </w:t>
            </w:r>
          </w:p>
          <w:p w:rsidR="008833BA" w:rsidRPr="00E1142A" w:rsidRDefault="008833BA" w:rsidP="008833B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учествује у припреми и изради финансијских извештаја (периодичних и годишњих) и годишњег извештаја о пословању (завршног рачуна); </w:t>
            </w:r>
          </w:p>
          <w:p w:rsidR="008833BA" w:rsidRPr="00E1142A" w:rsidRDefault="008833BA" w:rsidP="008833B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врши рачуноводствене послове из области рада; </w:t>
            </w:r>
          </w:p>
          <w:p w:rsidR="008833BA" w:rsidRPr="00E1142A" w:rsidRDefault="008833BA" w:rsidP="008833B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припрема и обрађује документацију за евидентирање насталих пословних промена; </w:t>
            </w:r>
          </w:p>
          <w:p w:rsidR="008833BA" w:rsidRPr="00E1142A" w:rsidRDefault="008833BA" w:rsidP="008833B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прати вођење и води помоћне књиге и помоћне евиденције и усаглашава помоћне књиге са главном књигом; </w:t>
            </w:r>
          </w:p>
          <w:p w:rsidR="008833BA" w:rsidRPr="00E1142A" w:rsidRDefault="008833BA" w:rsidP="008833B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усклађује стања имовине и обавеза у књиговодственој евиденцији са стварним стањем; </w:t>
            </w:r>
          </w:p>
          <w:p w:rsidR="008833BA" w:rsidRPr="00E1142A" w:rsidRDefault="008833BA" w:rsidP="008833B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прати усаглашавање потраживања и обавезе; </w:t>
            </w:r>
          </w:p>
          <w:p w:rsidR="008833BA" w:rsidRPr="00E1142A" w:rsidRDefault="008833BA" w:rsidP="008833B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прати чување и архивирање финансијских извештаја, дневника и главне књиге. </w:t>
            </w:r>
          </w:p>
          <w:p w:rsidR="0091659C" w:rsidRPr="00E1142A" w:rsidRDefault="0091659C" w:rsidP="008833B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</w:t>
            </w:r>
          </w:p>
        </w:tc>
      </w:tr>
      <w:tr w:rsidR="0091659C" w:rsidRPr="00E1142A" w:rsidTr="00E1142A">
        <w:tc>
          <w:tcPr>
            <w:tcW w:w="2318" w:type="dxa"/>
          </w:tcPr>
          <w:p w:rsidR="0091659C" w:rsidRPr="00E1142A" w:rsidRDefault="0091659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91659C" w:rsidRPr="00E1142A" w:rsidRDefault="0091659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91659C" w:rsidRPr="00E1142A" w:rsidRDefault="0091659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91659C" w:rsidRPr="00E1142A" w:rsidRDefault="0091659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554" w:type="dxa"/>
          </w:tcPr>
          <w:p w:rsidR="0091659C" w:rsidRPr="00E1142A" w:rsidRDefault="0091659C" w:rsidP="008833B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Високо образовање: </w:t>
            </w:r>
          </w:p>
          <w:p w:rsidR="0091659C" w:rsidRPr="00E1142A" w:rsidRDefault="0091659C" w:rsidP="008833B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на основним академским студијама у обиму од најмање 240 ЕСПБ бодова, односно специјалистичким струковним студијама, по пропису који уређује високо образовање почев од 10. септембра 2005. године; </w:t>
            </w:r>
          </w:p>
          <w:p w:rsidR="0091659C" w:rsidRPr="00E1142A" w:rsidRDefault="0091659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на основним студијама у трајању од најмање четири године, по пропису који је уређивао високо образовање до 10. септембра 2005. године. </w:t>
            </w:r>
          </w:p>
        </w:tc>
      </w:tr>
      <w:tr w:rsidR="0091659C" w:rsidRPr="00E1142A" w:rsidTr="00E1142A">
        <w:tc>
          <w:tcPr>
            <w:tcW w:w="2318" w:type="dxa"/>
          </w:tcPr>
          <w:p w:rsidR="0091659C" w:rsidRPr="00E1142A" w:rsidRDefault="0091659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554" w:type="dxa"/>
          </w:tcPr>
          <w:p w:rsidR="009549F1" w:rsidRPr="00E1142A" w:rsidRDefault="009549F1" w:rsidP="009549F1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знање рада на рачуна; </w:t>
            </w:r>
          </w:p>
          <w:p w:rsidR="0091659C" w:rsidRPr="00E1142A" w:rsidRDefault="009549F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sz w:val="20"/>
                <w:szCs w:val="20"/>
              </w:rPr>
              <w:t>-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најмање три  година радног искуства</w:t>
            </w:r>
          </w:p>
        </w:tc>
      </w:tr>
      <w:tr w:rsidR="0091659C" w:rsidRPr="00E1142A" w:rsidTr="00E1142A">
        <w:tc>
          <w:tcPr>
            <w:tcW w:w="2318" w:type="dxa"/>
          </w:tcPr>
          <w:p w:rsidR="0091659C" w:rsidRPr="00E1142A" w:rsidRDefault="0091659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554" w:type="dxa"/>
          </w:tcPr>
          <w:p w:rsidR="0091659C" w:rsidRPr="00E1142A" w:rsidRDefault="00CC0974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</w:tbl>
    <w:p w:rsidR="004C2433" w:rsidRPr="00724620" w:rsidRDefault="004C2433" w:rsidP="00724620">
      <w:pPr>
        <w:pStyle w:val="BlockText"/>
        <w:ind w:left="0" w:right="1"/>
        <w:jc w:val="both"/>
        <w:rPr>
          <w:color w:val="auto"/>
          <w:sz w:val="22"/>
          <w:szCs w:val="22"/>
        </w:rPr>
      </w:pPr>
    </w:p>
    <w:tbl>
      <w:tblPr>
        <w:tblW w:w="10872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554"/>
      </w:tblGrid>
      <w:tr w:rsidR="008833BA" w:rsidRPr="00E1142A" w:rsidTr="00E1142A">
        <w:trPr>
          <w:trHeight w:val="526"/>
        </w:trPr>
        <w:tc>
          <w:tcPr>
            <w:tcW w:w="2318" w:type="dxa"/>
          </w:tcPr>
          <w:p w:rsidR="008833BA" w:rsidRPr="00E1142A" w:rsidRDefault="008833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8833BA" w:rsidRPr="00E1142A" w:rsidRDefault="008833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54" w:type="dxa"/>
            <w:vAlign w:val="center"/>
          </w:tcPr>
          <w:p w:rsidR="008833BA" w:rsidRPr="00E1142A" w:rsidRDefault="008833BA" w:rsidP="008833BA">
            <w:pPr>
              <w:pStyle w:val="Default"/>
              <w:rPr>
                <w:sz w:val="16"/>
                <w:szCs w:val="16"/>
              </w:rPr>
            </w:pPr>
            <w:r w:rsidRPr="00E1142A">
              <w:rPr>
                <w:sz w:val="16"/>
                <w:szCs w:val="16"/>
              </w:rPr>
              <w:t xml:space="preserve">              </w:t>
            </w:r>
          </w:p>
          <w:p w:rsidR="008833BA" w:rsidRPr="00E1142A" w:rsidRDefault="008833BA" w:rsidP="00E1142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1142A">
              <w:rPr>
                <w:rFonts w:ascii="Times New Roman" w:hAnsi="Times New Roman"/>
              </w:rPr>
              <w:t xml:space="preserve">                                </w:t>
            </w:r>
            <w:r w:rsidRPr="00E1142A">
              <w:rPr>
                <w:rFonts w:ascii="Times New Roman" w:hAnsi="Times New Roman"/>
                <w:b/>
              </w:rPr>
              <w:t xml:space="preserve">ИНЖЕЊЕР ЗА РАЧУНАРСКЕ МРЕЖЕ-Шеф одсека АОП-а                       </w:t>
            </w:r>
          </w:p>
          <w:p w:rsidR="008833BA" w:rsidRPr="00E1142A" w:rsidRDefault="008833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r w:rsidR="00112542" w:rsidRPr="00E1142A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</w:t>
            </w:r>
          </w:p>
        </w:tc>
      </w:tr>
      <w:tr w:rsidR="008833BA" w:rsidRPr="00E1142A" w:rsidTr="00E1142A">
        <w:trPr>
          <w:trHeight w:val="526"/>
        </w:trPr>
        <w:tc>
          <w:tcPr>
            <w:tcW w:w="2318" w:type="dxa"/>
          </w:tcPr>
          <w:p w:rsidR="008833BA" w:rsidRPr="00E1142A" w:rsidRDefault="008833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554" w:type="dxa"/>
          </w:tcPr>
          <w:p w:rsidR="008833BA" w:rsidRPr="00E1142A" w:rsidRDefault="008833BA" w:rsidP="008833BA">
            <w:pPr>
              <w:pStyle w:val="Default"/>
              <w:rPr>
                <w:b/>
                <w:sz w:val="18"/>
                <w:szCs w:val="18"/>
              </w:rPr>
            </w:pPr>
            <w:r w:rsidRPr="00E1142A">
              <w:rPr>
                <w:b/>
                <w:sz w:val="18"/>
                <w:szCs w:val="18"/>
                <w:shd w:val="clear" w:color="auto" w:fill="E5E5E3"/>
              </w:rPr>
              <w:t>G040700</w:t>
            </w:r>
          </w:p>
        </w:tc>
      </w:tr>
      <w:tr w:rsidR="008833BA" w:rsidRPr="00E1142A" w:rsidTr="00E1142A">
        <w:trPr>
          <w:trHeight w:val="488"/>
        </w:trPr>
        <w:tc>
          <w:tcPr>
            <w:tcW w:w="2318" w:type="dxa"/>
          </w:tcPr>
          <w:p w:rsidR="008833BA" w:rsidRPr="00E1142A" w:rsidRDefault="008833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833BA" w:rsidRPr="00E1142A" w:rsidRDefault="008833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833BA" w:rsidRPr="00E1142A" w:rsidRDefault="008833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833BA" w:rsidRPr="00E1142A" w:rsidRDefault="008833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833BA" w:rsidRPr="00E1142A" w:rsidRDefault="008833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833BA" w:rsidRPr="00E1142A" w:rsidRDefault="008833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833BA" w:rsidRPr="00E1142A" w:rsidRDefault="008833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554" w:type="dxa"/>
          </w:tcPr>
          <w:p w:rsidR="008833BA" w:rsidRPr="00E1142A" w:rsidRDefault="008833BA" w:rsidP="008833B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-примењује мрежна решења (switching, routing, интернет рутирање, NextGeneration Networks, broadband интернет приступ, контрола мрежног саобраћаја и др.); </w:t>
            </w:r>
          </w:p>
          <w:p w:rsidR="008833BA" w:rsidRPr="00E1142A" w:rsidRDefault="008833BA" w:rsidP="008833B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пружа техничку подршку корисницима информационих система и сарађује са техничком подршком; </w:t>
            </w:r>
          </w:p>
          <w:p w:rsidR="008833BA" w:rsidRPr="00E1142A" w:rsidRDefault="008833BA" w:rsidP="008833B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дефинише, презентује и реализује корисничка решења везана за рачунарске мреже и израђује техничке спецификације; </w:t>
            </w:r>
          </w:p>
          <w:p w:rsidR="008833BA" w:rsidRPr="00E1142A" w:rsidRDefault="008833BA" w:rsidP="008833B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израђује писану документацију за пројекте и корисничка </w:t>
            </w:r>
          </w:p>
          <w:p w:rsidR="008833BA" w:rsidRPr="00E1142A" w:rsidRDefault="008833BA" w:rsidP="008833B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решења; </w:t>
            </w:r>
          </w:p>
          <w:p w:rsidR="008833BA" w:rsidRPr="00E1142A" w:rsidRDefault="008833BA" w:rsidP="008833B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врши оптимизацију параметара у зависности од оптерећења и апликативних захтева; </w:t>
            </w:r>
          </w:p>
          <w:p w:rsidR="008833BA" w:rsidRPr="00E1142A" w:rsidRDefault="008833BA" w:rsidP="008833B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прати потребе корисника и захтеве система, на основу којих предлаже измену или надградњу мрежних сервиса.</w:t>
            </w:r>
            <w:r w:rsidRPr="00E1142A">
              <w:rPr>
                <w:sz w:val="23"/>
                <w:szCs w:val="23"/>
              </w:rPr>
              <w:t xml:space="preserve"> </w:t>
            </w:r>
          </w:p>
        </w:tc>
      </w:tr>
      <w:tr w:rsidR="008833BA" w:rsidRPr="00E1142A" w:rsidTr="00E1142A">
        <w:tc>
          <w:tcPr>
            <w:tcW w:w="2318" w:type="dxa"/>
          </w:tcPr>
          <w:p w:rsidR="008833BA" w:rsidRPr="00E1142A" w:rsidRDefault="008833BA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833BA" w:rsidRPr="00E1142A" w:rsidRDefault="008833BA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833BA" w:rsidRPr="00E1142A" w:rsidRDefault="008833BA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833BA" w:rsidRPr="00E1142A" w:rsidRDefault="008833BA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554" w:type="dxa"/>
          </w:tcPr>
          <w:p w:rsidR="008833BA" w:rsidRPr="00E1142A" w:rsidRDefault="008833BA" w:rsidP="008833B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Високо образовање: </w:t>
            </w:r>
          </w:p>
          <w:p w:rsidR="008833BA" w:rsidRPr="00E1142A" w:rsidRDefault="008833BA" w:rsidP="008833B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на основним академским студијама у обиму од најмање 240 ЕСПБ бодова, односно специјалистичким струковним студијама, по пропису који уређује високо образовање почев од 10. септембра 2005. године; </w:t>
            </w:r>
          </w:p>
          <w:p w:rsidR="008833BA" w:rsidRPr="00E1142A" w:rsidRDefault="008833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на основним студијама у трајању од најмање четири године, по пропису који је уређивао високо образовање до 10. септембра 2005. године. </w:t>
            </w:r>
          </w:p>
        </w:tc>
      </w:tr>
      <w:tr w:rsidR="008833BA" w:rsidRPr="00E1142A" w:rsidTr="00E1142A">
        <w:tc>
          <w:tcPr>
            <w:tcW w:w="2318" w:type="dxa"/>
          </w:tcPr>
          <w:p w:rsidR="008833BA" w:rsidRPr="00E1142A" w:rsidRDefault="008833B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554" w:type="dxa"/>
          </w:tcPr>
          <w:p w:rsidR="009549F1" w:rsidRPr="00E1142A" w:rsidRDefault="009549F1" w:rsidP="009549F1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најмање једна година раднoг искуства. </w:t>
            </w:r>
          </w:p>
          <w:p w:rsidR="008833BA" w:rsidRPr="00E1142A" w:rsidRDefault="008833BA" w:rsidP="00E1142A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8833BA" w:rsidRPr="00E1142A" w:rsidTr="00E1142A">
        <w:tc>
          <w:tcPr>
            <w:tcW w:w="2318" w:type="dxa"/>
          </w:tcPr>
          <w:p w:rsidR="008833BA" w:rsidRPr="00E1142A" w:rsidRDefault="00EF302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Б</w:t>
            </w:r>
            <w:r w:rsidR="008833BA" w:rsidRPr="00E1142A">
              <w:rPr>
                <w:rFonts w:ascii="Times New Roman" w:hAnsi="Times New Roman"/>
                <w:b/>
                <w:sz w:val="20"/>
                <w:szCs w:val="20"/>
              </w:rPr>
              <w:t>рој  извршилаца</w:t>
            </w:r>
          </w:p>
        </w:tc>
        <w:tc>
          <w:tcPr>
            <w:tcW w:w="8554" w:type="dxa"/>
          </w:tcPr>
          <w:p w:rsidR="008833BA" w:rsidRPr="00E1142A" w:rsidRDefault="0072462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6C179A" w:rsidRDefault="006C179A" w:rsidP="0091659C">
      <w:pPr>
        <w:pStyle w:val="BlockText"/>
        <w:ind w:left="0" w:right="1"/>
        <w:jc w:val="both"/>
        <w:rPr>
          <w:color w:val="auto"/>
          <w:sz w:val="22"/>
          <w:szCs w:val="22"/>
        </w:rPr>
      </w:pPr>
    </w:p>
    <w:p w:rsidR="00112542" w:rsidRDefault="00112542" w:rsidP="0091659C">
      <w:pPr>
        <w:pStyle w:val="BlockText"/>
        <w:ind w:left="0" w:right="1"/>
        <w:jc w:val="both"/>
        <w:rPr>
          <w:color w:val="auto"/>
          <w:sz w:val="22"/>
          <w:szCs w:val="22"/>
        </w:rPr>
      </w:pPr>
    </w:p>
    <w:p w:rsidR="0002229D" w:rsidRDefault="0002229D" w:rsidP="0091659C">
      <w:pPr>
        <w:pStyle w:val="BlockText"/>
        <w:ind w:left="0" w:right="1"/>
        <w:jc w:val="both"/>
        <w:rPr>
          <w:color w:val="auto"/>
          <w:sz w:val="22"/>
          <w:szCs w:val="22"/>
        </w:rPr>
      </w:pPr>
    </w:p>
    <w:p w:rsidR="0002229D" w:rsidRPr="0002229D" w:rsidRDefault="0002229D" w:rsidP="0091659C">
      <w:pPr>
        <w:pStyle w:val="BlockText"/>
        <w:ind w:left="0" w:right="1"/>
        <w:jc w:val="both"/>
        <w:rPr>
          <w:color w:val="auto"/>
          <w:sz w:val="22"/>
          <w:szCs w:val="22"/>
        </w:rPr>
      </w:pPr>
    </w:p>
    <w:tbl>
      <w:tblPr>
        <w:tblW w:w="10890" w:type="dxa"/>
        <w:tblInd w:w="-4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36"/>
        <w:gridCol w:w="8554"/>
      </w:tblGrid>
      <w:tr w:rsidR="00112542" w:rsidRPr="00E1142A" w:rsidTr="00E1142A">
        <w:trPr>
          <w:trHeight w:val="526"/>
        </w:trPr>
        <w:tc>
          <w:tcPr>
            <w:tcW w:w="2336" w:type="dxa"/>
          </w:tcPr>
          <w:p w:rsidR="00112542" w:rsidRPr="00E1142A" w:rsidRDefault="001125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112542" w:rsidRPr="00E1142A" w:rsidRDefault="001125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54" w:type="dxa"/>
            <w:vAlign w:val="center"/>
          </w:tcPr>
          <w:p w:rsidR="00112542" w:rsidRPr="00E1142A" w:rsidRDefault="00112542" w:rsidP="00F64EBD">
            <w:pPr>
              <w:pStyle w:val="Default"/>
              <w:rPr>
                <w:sz w:val="16"/>
                <w:szCs w:val="16"/>
              </w:rPr>
            </w:pPr>
            <w:r w:rsidRPr="00E1142A">
              <w:rPr>
                <w:sz w:val="16"/>
                <w:szCs w:val="16"/>
              </w:rPr>
              <w:t xml:space="preserve">             </w:t>
            </w:r>
          </w:p>
          <w:p w:rsidR="00112542" w:rsidRPr="00E1142A" w:rsidRDefault="00112542" w:rsidP="00F64EBD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sz w:val="23"/>
                <w:szCs w:val="23"/>
              </w:rPr>
              <w:t xml:space="preserve">                                           </w:t>
            </w:r>
            <w:r w:rsidRPr="00E1142A">
              <w:rPr>
                <w:b/>
                <w:sz w:val="20"/>
                <w:szCs w:val="20"/>
              </w:rPr>
              <w:t xml:space="preserve">СЛУЖБЕНИК ЗА ЈАВНЕ НАБАВКЕ </w:t>
            </w:r>
          </w:p>
          <w:p w:rsidR="00112542" w:rsidRPr="00E1142A" w:rsidRDefault="00112542" w:rsidP="00F64EBD">
            <w:pPr>
              <w:pStyle w:val="Default"/>
              <w:rPr>
                <w:sz w:val="16"/>
                <w:szCs w:val="16"/>
              </w:rPr>
            </w:pPr>
            <w:r w:rsidRPr="00E1142A">
              <w:rPr>
                <w:sz w:val="16"/>
                <w:szCs w:val="16"/>
              </w:rPr>
              <w:t xml:space="preserve"> </w:t>
            </w:r>
          </w:p>
          <w:p w:rsidR="00112542" w:rsidRPr="00E1142A" w:rsidRDefault="00112542" w:rsidP="00F64EBD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                                                   Шеф одсека за јавне набавке                                                                                                                               </w:t>
            </w:r>
          </w:p>
        </w:tc>
      </w:tr>
      <w:tr w:rsidR="00112542" w:rsidRPr="00E1142A" w:rsidTr="00E1142A">
        <w:trPr>
          <w:trHeight w:val="526"/>
        </w:trPr>
        <w:tc>
          <w:tcPr>
            <w:tcW w:w="2336" w:type="dxa"/>
          </w:tcPr>
          <w:p w:rsidR="00112542" w:rsidRPr="00E1142A" w:rsidRDefault="001125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554" w:type="dxa"/>
          </w:tcPr>
          <w:p w:rsidR="00112542" w:rsidRPr="00E1142A" w:rsidRDefault="00112542" w:rsidP="00F64EBD">
            <w:pPr>
              <w:pStyle w:val="Default"/>
              <w:rPr>
                <w:b/>
                <w:sz w:val="16"/>
                <w:szCs w:val="16"/>
              </w:rPr>
            </w:pPr>
            <w:r w:rsidRPr="00E1142A">
              <w:rPr>
                <w:b/>
                <w:sz w:val="16"/>
                <w:szCs w:val="16"/>
                <w:shd w:val="clear" w:color="auto" w:fill="E5E5E3"/>
              </w:rPr>
              <w:t>G030200</w:t>
            </w:r>
          </w:p>
        </w:tc>
      </w:tr>
      <w:tr w:rsidR="00112542" w:rsidRPr="00E1142A" w:rsidTr="00E1142A">
        <w:trPr>
          <w:trHeight w:val="488"/>
        </w:trPr>
        <w:tc>
          <w:tcPr>
            <w:tcW w:w="2336" w:type="dxa"/>
          </w:tcPr>
          <w:p w:rsidR="00112542" w:rsidRPr="00E1142A" w:rsidRDefault="001125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12542" w:rsidRPr="00E1142A" w:rsidRDefault="001125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12542" w:rsidRPr="00E1142A" w:rsidRDefault="001125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12542" w:rsidRPr="00E1142A" w:rsidRDefault="001125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12542" w:rsidRPr="00E1142A" w:rsidRDefault="001125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12542" w:rsidRPr="00E1142A" w:rsidRDefault="001125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12542" w:rsidRPr="00E1142A" w:rsidRDefault="001125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554" w:type="dxa"/>
          </w:tcPr>
          <w:p w:rsidR="00112542" w:rsidRPr="00E1142A" w:rsidRDefault="00112542" w:rsidP="00F64EBD">
            <w:pPr>
              <w:pStyle w:val="Default"/>
              <w:rPr>
                <w:sz w:val="20"/>
                <w:szCs w:val="20"/>
              </w:rPr>
            </w:pPr>
          </w:p>
          <w:p w:rsidR="00112542" w:rsidRPr="00E1142A" w:rsidRDefault="00112542" w:rsidP="00F64EBD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-одговоран је за  организацију рада и законитост рада у оквиру свог одсека</w:t>
            </w:r>
          </w:p>
          <w:p w:rsidR="00112542" w:rsidRPr="00E1142A" w:rsidRDefault="00112542" w:rsidP="00F64EBD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припрема годишњи план јавних набавки, план набавки на које се закон не примењује и план контроле јавних набавки; </w:t>
            </w:r>
          </w:p>
          <w:p w:rsidR="00112542" w:rsidRPr="00E1142A" w:rsidRDefault="00112542" w:rsidP="00F64EBD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прикупља, уређује, припрема и контролише податке неопходне за спровођење јавних набавки и набавки на које се закон не примењује и спроводи јавну набавку; </w:t>
            </w:r>
          </w:p>
          <w:p w:rsidR="00112542" w:rsidRPr="00E1142A" w:rsidRDefault="00112542" w:rsidP="00F64EBD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спроводи стручне анализе, проучава тржиште и предлаже мере за унапређење послова јавних набавки и набавки на које се закон не примењује; </w:t>
            </w:r>
          </w:p>
          <w:p w:rsidR="00112542" w:rsidRPr="00E1142A" w:rsidRDefault="00112542" w:rsidP="00F64EBD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контролише акте донете у поступцима јавних набавки, сачињава извештај и води евиденцију о спроведеним контролама, према годишњем плану; </w:t>
            </w:r>
          </w:p>
          <w:p w:rsidR="00112542" w:rsidRPr="00E1142A" w:rsidRDefault="00112542" w:rsidP="00F64EBD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учествује у поступцима јавних набавки као члан комисије; </w:t>
            </w:r>
          </w:p>
          <w:p w:rsidR="00112542" w:rsidRPr="00E1142A" w:rsidRDefault="00112542" w:rsidP="00F64EBD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прави план праћења и реализације извршења уговора и прати реализацију препорука о спроведеним контролама; </w:t>
            </w:r>
          </w:p>
          <w:p w:rsidR="00112542" w:rsidRPr="00E1142A" w:rsidRDefault="00112542" w:rsidP="00F64EBD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припрема уговоре, извештаје и води евиденције из области свог рада.</w:t>
            </w:r>
            <w:r w:rsidRPr="00E1142A">
              <w:rPr>
                <w:sz w:val="23"/>
                <w:szCs w:val="23"/>
              </w:rPr>
              <w:t xml:space="preserve"> </w:t>
            </w:r>
          </w:p>
        </w:tc>
      </w:tr>
      <w:tr w:rsidR="00112542" w:rsidRPr="00E1142A" w:rsidTr="00E1142A">
        <w:tc>
          <w:tcPr>
            <w:tcW w:w="2336" w:type="dxa"/>
          </w:tcPr>
          <w:p w:rsidR="00112542" w:rsidRPr="00E1142A" w:rsidRDefault="00112542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12542" w:rsidRPr="00E1142A" w:rsidRDefault="00112542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12542" w:rsidRPr="00E1142A" w:rsidRDefault="00112542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12542" w:rsidRPr="00E1142A" w:rsidRDefault="00112542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554" w:type="dxa"/>
          </w:tcPr>
          <w:p w:rsidR="00112542" w:rsidRPr="00E1142A" w:rsidRDefault="00112542" w:rsidP="00F64EBD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Високо образовање: </w:t>
            </w:r>
          </w:p>
          <w:p w:rsidR="00112542" w:rsidRPr="00E1142A" w:rsidRDefault="00112542" w:rsidP="00F64EBD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на основним академским студијама у обиму од најмање 240 ЕСПБ бодова, односно специјалистичким струковним студијама, по пропису који уређује високо образовање почев од 10. септембра 2005. године; </w:t>
            </w:r>
          </w:p>
          <w:p w:rsidR="00112542" w:rsidRPr="00E1142A" w:rsidRDefault="001125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на основним студијама у трајању од најмање четири године, по пропису који је уређивао високо образовање до 10. септембра 2005. године. </w:t>
            </w:r>
          </w:p>
        </w:tc>
      </w:tr>
      <w:tr w:rsidR="00112542" w:rsidRPr="00E1142A" w:rsidTr="00E1142A">
        <w:tc>
          <w:tcPr>
            <w:tcW w:w="2336" w:type="dxa"/>
          </w:tcPr>
          <w:p w:rsidR="00112542" w:rsidRPr="00E1142A" w:rsidRDefault="001125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554" w:type="dxa"/>
          </w:tcPr>
          <w:p w:rsidR="00112542" w:rsidRPr="00E1142A" w:rsidRDefault="00112542" w:rsidP="00F64EBD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-знање рада на рачунару; </w:t>
            </w:r>
          </w:p>
          <w:p w:rsidR="00112542" w:rsidRPr="00E1142A" w:rsidRDefault="00112542" w:rsidP="00F64EBD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положен стручни испит за службеника за јавне набавке, у складу са законом; </w:t>
            </w:r>
          </w:p>
          <w:p w:rsidR="00112542" w:rsidRPr="00E1142A" w:rsidRDefault="001125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најмање три године радног искуства</w:t>
            </w:r>
            <w:r w:rsidRPr="00E1142A">
              <w:rPr>
                <w:sz w:val="23"/>
                <w:szCs w:val="23"/>
              </w:rPr>
              <w:t xml:space="preserve">. </w:t>
            </w:r>
          </w:p>
        </w:tc>
      </w:tr>
      <w:tr w:rsidR="00112542" w:rsidRPr="00E1142A" w:rsidTr="00E1142A">
        <w:tc>
          <w:tcPr>
            <w:tcW w:w="2336" w:type="dxa"/>
          </w:tcPr>
          <w:p w:rsidR="00112542" w:rsidRPr="00E1142A" w:rsidRDefault="001125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554" w:type="dxa"/>
          </w:tcPr>
          <w:p w:rsidR="00112542" w:rsidRPr="00E1142A" w:rsidRDefault="001125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112542" w:rsidRDefault="00112542" w:rsidP="00112542">
      <w:pPr>
        <w:pStyle w:val="BlockText"/>
        <w:ind w:left="0" w:right="1"/>
        <w:jc w:val="both"/>
        <w:rPr>
          <w:color w:val="auto"/>
          <w:sz w:val="22"/>
          <w:szCs w:val="22"/>
        </w:rPr>
      </w:pPr>
    </w:p>
    <w:p w:rsidR="00D9530F" w:rsidRPr="00112542" w:rsidRDefault="00D9530F" w:rsidP="0091659C">
      <w:pPr>
        <w:pStyle w:val="BlockText"/>
        <w:ind w:left="0" w:right="1"/>
        <w:jc w:val="both"/>
        <w:rPr>
          <w:color w:val="auto"/>
          <w:sz w:val="22"/>
          <w:szCs w:val="22"/>
        </w:rPr>
      </w:pPr>
    </w:p>
    <w:tbl>
      <w:tblPr>
        <w:tblW w:w="10872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554"/>
      </w:tblGrid>
      <w:tr w:rsidR="009549F1" w:rsidRPr="00E1142A" w:rsidTr="00E1142A">
        <w:trPr>
          <w:trHeight w:val="526"/>
        </w:trPr>
        <w:tc>
          <w:tcPr>
            <w:tcW w:w="2318" w:type="dxa"/>
          </w:tcPr>
          <w:p w:rsidR="009549F1" w:rsidRPr="00E1142A" w:rsidRDefault="009549F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9549F1" w:rsidRPr="00E1142A" w:rsidRDefault="009549F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54" w:type="dxa"/>
            <w:vAlign w:val="center"/>
          </w:tcPr>
          <w:p w:rsidR="009549F1" w:rsidRPr="00E1142A" w:rsidRDefault="009549F1" w:rsidP="00F30AD5">
            <w:pPr>
              <w:pStyle w:val="Default"/>
              <w:rPr>
                <w:sz w:val="16"/>
                <w:szCs w:val="16"/>
              </w:rPr>
            </w:pPr>
            <w:r w:rsidRPr="00E1142A">
              <w:rPr>
                <w:sz w:val="16"/>
                <w:szCs w:val="16"/>
              </w:rPr>
              <w:t xml:space="preserve">              </w:t>
            </w:r>
            <w:r w:rsidRPr="008833BA">
              <w:t xml:space="preserve">                   </w:t>
            </w:r>
          </w:p>
          <w:p w:rsidR="00E77ECE" w:rsidRPr="00E1142A" w:rsidRDefault="009549F1" w:rsidP="00F30AD5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3"/>
                <w:szCs w:val="23"/>
              </w:rPr>
              <w:t xml:space="preserve">               </w:t>
            </w:r>
            <w:r w:rsidRPr="00E1142A">
              <w:rPr>
                <w:b/>
                <w:sz w:val="20"/>
                <w:szCs w:val="20"/>
              </w:rPr>
              <w:t>РЕФЕРЕНТ ЗА ФИНАНСИЈСКО-РАЧУНОВОДСТВЕНЕ ПОСЛОВЕ</w:t>
            </w:r>
            <w:r w:rsidR="00E77ECE" w:rsidRPr="00E1142A">
              <w:rPr>
                <w:b/>
                <w:sz w:val="20"/>
                <w:szCs w:val="20"/>
              </w:rPr>
              <w:t>-</w:t>
            </w:r>
          </w:p>
          <w:p w:rsidR="009549F1" w:rsidRPr="00E1142A" w:rsidRDefault="00E77ECE" w:rsidP="00F30AD5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 xml:space="preserve">                                         </w:t>
            </w:r>
            <w:r w:rsidR="00112542" w:rsidRPr="00E1142A">
              <w:rPr>
                <w:b/>
                <w:sz w:val="20"/>
                <w:szCs w:val="20"/>
              </w:rPr>
              <w:t xml:space="preserve">                     </w:t>
            </w:r>
            <w:r w:rsidRPr="00E1142A">
              <w:rPr>
                <w:b/>
                <w:sz w:val="20"/>
                <w:szCs w:val="20"/>
              </w:rPr>
              <w:t xml:space="preserve">  у одсеку рачуноводства</w:t>
            </w:r>
            <w:r w:rsidR="009549F1" w:rsidRPr="00E1142A">
              <w:rPr>
                <w:b/>
                <w:sz w:val="20"/>
                <w:szCs w:val="20"/>
              </w:rPr>
              <w:t xml:space="preserve">           </w:t>
            </w:r>
            <w:r w:rsidR="00F30AD5" w:rsidRPr="00E1142A">
              <w:rPr>
                <w:b/>
                <w:sz w:val="20"/>
                <w:szCs w:val="20"/>
              </w:rPr>
              <w:t xml:space="preserve">                                   </w:t>
            </w:r>
            <w:r w:rsidR="009549F1" w:rsidRPr="00E1142A">
              <w:rPr>
                <w:b/>
                <w:sz w:val="20"/>
                <w:szCs w:val="20"/>
              </w:rPr>
              <w:t xml:space="preserve">                                         </w:t>
            </w:r>
          </w:p>
        </w:tc>
      </w:tr>
      <w:tr w:rsidR="009549F1" w:rsidRPr="00E1142A" w:rsidTr="00E1142A">
        <w:trPr>
          <w:trHeight w:val="526"/>
        </w:trPr>
        <w:tc>
          <w:tcPr>
            <w:tcW w:w="2318" w:type="dxa"/>
          </w:tcPr>
          <w:p w:rsidR="009549F1" w:rsidRPr="00E1142A" w:rsidRDefault="009549F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554" w:type="dxa"/>
          </w:tcPr>
          <w:p w:rsidR="009549F1" w:rsidRPr="00E1142A" w:rsidRDefault="009549F1" w:rsidP="00724620">
            <w:pPr>
              <w:pStyle w:val="Default"/>
              <w:rPr>
                <w:b/>
                <w:sz w:val="16"/>
                <w:szCs w:val="16"/>
              </w:rPr>
            </w:pPr>
            <w:r w:rsidRPr="00E1142A">
              <w:rPr>
                <w:b/>
                <w:sz w:val="16"/>
                <w:szCs w:val="16"/>
                <w:shd w:val="clear" w:color="auto" w:fill="E5E5E3"/>
              </w:rPr>
              <w:t>G020800</w:t>
            </w:r>
          </w:p>
        </w:tc>
      </w:tr>
      <w:tr w:rsidR="009549F1" w:rsidRPr="00E1142A" w:rsidTr="00E1142A">
        <w:trPr>
          <w:trHeight w:val="488"/>
        </w:trPr>
        <w:tc>
          <w:tcPr>
            <w:tcW w:w="2318" w:type="dxa"/>
          </w:tcPr>
          <w:p w:rsidR="009549F1" w:rsidRPr="00E1142A" w:rsidRDefault="009549F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9549F1" w:rsidRPr="00E1142A" w:rsidRDefault="009549F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9549F1" w:rsidRPr="00E1142A" w:rsidRDefault="009549F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9549F1" w:rsidRPr="00E1142A" w:rsidRDefault="009549F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9549F1" w:rsidRPr="00E1142A" w:rsidRDefault="009549F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9549F1" w:rsidRPr="00E1142A" w:rsidRDefault="009549F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9549F1" w:rsidRPr="00E1142A" w:rsidRDefault="009549F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9549F1" w:rsidRPr="00E1142A" w:rsidRDefault="009549F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9549F1" w:rsidRPr="00E1142A" w:rsidRDefault="009549F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9549F1" w:rsidRPr="00E1142A" w:rsidRDefault="009549F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9549F1" w:rsidRPr="00E1142A" w:rsidRDefault="009549F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554" w:type="dxa"/>
          </w:tcPr>
          <w:p w:rsidR="009549F1" w:rsidRPr="00E1142A" w:rsidRDefault="009549F1" w:rsidP="009549F1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-врши пријем, контролу, груписање и књижење улазне и излазне документације и даје налог за финансијско задуживање; </w:t>
            </w:r>
          </w:p>
          <w:p w:rsidR="009549F1" w:rsidRPr="00E1142A" w:rsidRDefault="009549F1" w:rsidP="009549F1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врши усаглашавање са главном књигом свих конта за обрачун зарада, накнада зарада и друга примања; </w:t>
            </w:r>
          </w:p>
          <w:p w:rsidR="009549F1" w:rsidRPr="00E1142A" w:rsidRDefault="009549F1" w:rsidP="009549F1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врши обрачун зарада и осталих исплата; </w:t>
            </w:r>
          </w:p>
          <w:p w:rsidR="009549F1" w:rsidRPr="00E1142A" w:rsidRDefault="009549F1" w:rsidP="009549F1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издаје потврде о висини зарада; </w:t>
            </w:r>
          </w:p>
          <w:p w:rsidR="009549F1" w:rsidRPr="00E1142A" w:rsidRDefault="009549F1" w:rsidP="009549F1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врши фактурисање услуга; </w:t>
            </w:r>
          </w:p>
          <w:p w:rsidR="009549F1" w:rsidRPr="00E1142A" w:rsidRDefault="009549F1" w:rsidP="009549F1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води књигу излазних фактура и других евиденција; </w:t>
            </w:r>
          </w:p>
          <w:p w:rsidR="009549F1" w:rsidRPr="00E1142A" w:rsidRDefault="009549F1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води прописане електронске евиденције и обавља</w:t>
            </w:r>
            <w:r w:rsidRPr="00E1142A">
              <w:rPr>
                <w:sz w:val="23"/>
                <w:szCs w:val="23"/>
              </w:rPr>
              <w:t xml:space="preserve"> </w:t>
            </w:r>
            <w:r w:rsidRPr="00E1142A">
              <w:rPr>
                <w:sz w:val="20"/>
                <w:szCs w:val="20"/>
              </w:rPr>
              <w:t xml:space="preserve">електронска плаћања; </w:t>
            </w:r>
          </w:p>
          <w:p w:rsidR="009549F1" w:rsidRPr="00E1142A" w:rsidRDefault="009549F1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контролише евидентирање пословних промена у пословним књигама и евиденцијама; </w:t>
            </w:r>
          </w:p>
          <w:p w:rsidR="009549F1" w:rsidRPr="00E1142A" w:rsidRDefault="009549F1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прати и усаглашава стање књига основних средстава и главне књиге; </w:t>
            </w:r>
          </w:p>
          <w:p w:rsidR="009549F1" w:rsidRPr="00E1142A" w:rsidRDefault="009549F1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прати измиривање пореских обавеза; </w:t>
            </w:r>
          </w:p>
          <w:p w:rsidR="009549F1" w:rsidRPr="00E1142A" w:rsidRDefault="009549F1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учествује у изради обрачуна пореза на додату вредност; </w:t>
            </w:r>
          </w:p>
          <w:p w:rsidR="009549F1" w:rsidRPr="00E1142A" w:rsidRDefault="009549F1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израђује месечне извештаје из делогруга свог рада и одговоран је за њихову тачност; </w:t>
            </w:r>
          </w:p>
          <w:p w:rsidR="009549F1" w:rsidRPr="00E1142A" w:rsidRDefault="009549F1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ажурира податке у одговарајућим базама; </w:t>
            </w:r>
          </w:p>
          <w:p w:rsidR="009549F1" w:rsidRPr="00E1142A" w:rsidRDefault="009549F1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пружа подршку у изради финансијских извештаја (периодичних и годишњих) и годишњег извештаја о пословању; </w:t>
            </w:r>
          </w:p>
          <w:p w:rsidR="009549F1" w:rsidRPr="00E1142A" w:rsidRDefault="009549F1">
            <w:pPr>
              <w:pStyle w:val="Default"/>
              <w:rPr>
                <w:sz w:val="23"/>
                <w:szCs w:val="23"/>
              </w:rPr>
            </w:pPr>
            <w:r w:rsidRPr="00E1142A">
              <w:rPr>
                <w:sz w:val="20"/>
                <w:szCs w:val="20"/>
              </w:rPr>
              <w:t>– врши рачунску и логичку контролу месечних извештаја, обрађује податке и израђује статистичке табеле</w:t>
            </w:r>
          </w:p>
        </w:tc>
      </w:tr>
      <w:tr w:rsidR="009549F1" w:rsidRPr="00E1142A" w:rsidTr="00E1142A">
        <w:tc>
          <w:tcPr>
            <w:tcW w:w="2318" w:type="dxa"/>
          </w:tcPr>
          <w:p w:rsidR="009549F1" w:rsidRPr="00E1142A" w:rsidRDefault="009549F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554" w:type="dxa"/>
          </w:tcPr>
          <w:p w:rsidR="009549F1" w:rsidRPr="00E1142A" w:rsidRDefault="009549F1" w:rsidP="009549F1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средње образовање. </w:t>
            </w:r>
          </w:p>
          <w:p w:rsidR="009549F1" w:rsidRPr="00E1142A" w:rsidRDefault="009549F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9549F1" w:rsidRPr="00E1142A" w:rsidTr="00E1142A">
        <w:tc>
          <w:tcPr>
            <w:tcW w:w="2318" w:type="dxa"/>
          </w:tcPr>
          <w:p w:rsidR="009549F1" w:rsidRPr="00E1142A" w:rsidRDefault="009549F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554" w:type="dxa"/>
          </w:tcPr>
          <w:p w:rsidR="009549F1" w:rsidRPr="00E1142A" w:rsidRDefault="009549F1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знање рада на рачунару. </w:t>
            </w:r>
          </w:p>
        </w:tc>
      </w:tr>
      <w:tr w:rsidR="009549F1" w:rsidRPr="00E1142A" w:rsidTr="00E1142A">
        <w:tc>
          <w:tcPr>
            <w:tcW w:w="2318" w:type="dxa"/>
          </w:tcPr>
          <w:p w:rsidR="009549F1" w:rsidRPr="00E1142A" w:rsidRDefault="009549F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Број  извршилаца</w:t>
            </w:r>
          </w:p>
        </w:tc>
        <w:tc>
          <w:tcPr>
            <w:tcW w:w="8554" w:type="dxa"/>
          </w:tcPr>
          <w:p w:rsidR="009549F1" w:rsidRPr="00E1142A" w:rsidRDefault="00AA7C3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</w:tbl>
    <w:p w:rsidR="00CD4345" w:rsidRPr="0002229D" w:rsidRDefault="00CD4345" w:rsidP="0091659C">
      <w:pPr>
        <w:pStyle w:val="BlockText"/>
        <w:ind w:left="0" w:right="1"/>
        <w:jc w:val="both"/>
        <w:rPr>
          <w:color w:val="auto"/>
          <w:sz w:val="22"/>
          <w:szCs w:val="22"/>
        </w:rPr>
      </w:pPr>
    </w:p>
    <w:tbl>
      <w:tblPr>
        <w:tblW w:w="10872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554"/>
      </w:tblGrid>
      <w:tr w:rsidR="00E77ECE" w:rsidRPr="00E1142A" w:rsidTr="00E1142A">
        <w:trPr>
          <w:trHeight w:val="526"/>
        </w:trPr>
        <w:tc>
          <w:tcPr>
            <w:tcW w:w="2318" w:type="dxa"/>
          </w:tcPr>
          <w:p w:rsidR="00E77ECE" w:rsidRPr="00E1142A" w:rsidRDefault="00E77EC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E77ECE" w:rsidRPr="00E1142A" w:rsidRDefault="00E77EC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54" w:type="dxa"/>
            <w:vAlign w:val="center"/>
          </w:tcPr>
          <w:p w:rsidR="00E77ECE" w:rsidRPr="00E1142A" w:rsidRDefault="00E77ECE" w:rsidP="00131DBF">
            <w:pPr>
              <w:pStyle w:val="Default"/>
              <w:rPr>
                <w:sz w:val="16"/>
                <w:szCs w:val="16"/>
              </w:rPr>
            </w:pPr>
            <w:r w:rsidRPr="00E1142A">
              <w:rPr>
                <w:sz w:val="16"/>
                <w:szCs w:val="16"/>
              </w:rPr>
              <w:t xml:space="preserve">              </w:t>
            </w:r>
            <w:r w:rsidRPr="008833BA">
              <w:t xml:space="preserve">                   </w:t>
            </w:r>
          </w:p>
          <w:p w:rsidR="00E77ECE" w:rsidRPr="00E1142A" w:rsidRDefault="00E77ECE" w:rsidP="00131DBF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3"/>
                <w:szCs w:val="23"/>
              </w:rPr>
              <w:t xml:space="preserve">               </w:t>
            </w:r>
            <w:r w:rsidRPr="00E1142A">
              <w:rPr>
                <w:b/>
                <w:sz w:val="20"/>
                <w:szCs w:val="20"/>
              </w:rPr>
              <w:t>РЕФЕРЕНТ ЗА ФИНАНСИЈСКО-РАЧУНОВОДСТВЕНЕ ПОСЛОВЕ-</w:t>
            </w:r>
          </w:p>
          <w:p w:rsidR="00E77ECE" w:rsidRPr="00E1142A" w:rsidRDefault="00E77ECE" w:rsidP="00131DBF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 xml:space="preserve">                                           -у одсеку књиговодства -                                                                                   </w:t>
            </w:r>
          </w:p>
        </w:tc>
      </w:tr>
      <w:tr w:rsidR="00E77ECE" w:rsidRPr="00E1142A" w:rsidTr="00E1142A">
        <w:trPr>
          <w:trHeight w:val="526"/>
        </w:trPr>
        <w:tc>
          <w:tcPr>
            <w:tcW w:w="2318" w:type="dxa"/>
          </w:tcPr>
          <w:p w:rsidR="00E77ECE" w:rsidRPr="00E1142A" w:rsidRDefault="00E77EC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554" w:type="dxa"/>
          </w:tcPr>
          <w:p w:rsidR="00E77ECE" w:rsidRPr="00E1142A" w:rsidRDefault="00E77ECE" w:rsidP="00131DBF">
            <w:pPr>
              <w:pStyle w:val="Default"/>
              <w:rPr>
                <w:b/>
                <w:sz w:val="16"/>
                <w:szCs w:val="16"/>
              </w:rPr>
            </w:pPr>
            <w:r w:rsidRPr="00E1142A">
              <w:rPr>
                <w:b/>
                <w:sz w:val="16"/>
                <w:szCs w:val="16"/>
                <w:shd w:val="clear" w:color="auto" w:fill="E5E5E3"/>
              </w:rPr>
              <w:t>G020800</w:t>
            </w:r>
          </w:p>
        </w:tc>
      </w:tr>
      <w:tr w:rsidR="00E77ECE" w:rsidRPr="00E1142A" w:rsidTr="00E1142A">
        <w:trPr>
          <w:trHeight w:val="488"/>
        </w:trPr>
        <w:tc>
          <w:tcPr>
            <w:tcW w:w="2318" w:type="dxa"/>
          </w:tcPr>
          <w:p w:rsidR="00E77ECE" w:rsidRPr="00E1142A" w:rsidRDefault="00E77EC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77ECE" w:rsidRPr="00E1142A" w:rsidRDefault="00E77EC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77ECE" w:rsidRPr="00E1142A" w:rsidRDefault="00E77EC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77ECE" w:rsidRPr="00E1142A" w:rsidRDefault="00E77EC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77ECE" w:rsidRPr="00E1142A" w:rsidRDefault="00E77EC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77ECE" w:rsidRPr="00E1142A" w:rsidRDefault="00E77EC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77ECE" w:rsidRPr="00E1142A" w:rsidRDefault="00E77EC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77ECE" w:rsidRPr="00E1142A" w:rsidRDefault="00E77EC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77ECE" w:rsidRPr="00E1142A" w:rsidRDefault="00E77EC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77ECE" w:rsidRPr="00E1142A" w:rsidRDefault="00E77EC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77ECE" w:rsidRPr="00E1142A" w:rsidRDefault="00E77EC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554" w:type="dxa"/>
          </w:tcPr>
          <w:p w:rsidR="00E77ECE" w:rsidRPr="00E1142A" w:rsidRDefault="00E77ECE" w:rsidP="00131DBF">
            <w:pPr>
              <w:pStyle w:val="Default"/>
              <w:rPr>
                <w:sz w:val="20"/>
                <w:szCs w:val="20"/>
              </w:rPr>
            </w:pPr>
          </w:p>
          <w:p w:rsidR="00E77ECE" w:rsidRPr="00E1142A" w:rsidRDefault="00E77ECE" w:rsidP="00131DBF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-врши пријем, контролу, груписање и књижење улазне и излазне документације и даје налог за финансијско задуживање; </w:t>
            </w:r>
          </w:p>
          <w:p w:rsidR="00E77ECE" w:rsidRPr="00E1142A" w:rsidRDefault="00E77ECE" w:rsidP="00131DBF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врши усаглашавање са главном књигом свих конта за обрачун зарада, накнада зарада и друга примања; </w:t>
            </w:r>
          </w:p>
          <w:p w:rsidR="00E77ECE" w:rsidRPr="00E1142A" w:rsidRDefault="00E77ECE" w:rsidP="00131DBF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врши обрачун зарада и осталих исплата; </w:t>
            </w:r>
          </w:p>
          <w:p w:rsidR="00E77ECE" w:rsidRPr="00E1142A" w:rsidRDefault="00E77ECE" w:rsidP="00131DBF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издаје потврде о висини зарада; </w:t>
            </w:r>
          </w:p>
          <w:p w:rsidR="00E77ECE" w:rsidRPr="00E1142A" w:rsidRDefault="00E77ECE" w:rsidP="00131DBF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врши фактурисање услуга; </w:t>
            </w:r>
          </w:p>
          <w:p w:rsidR="00E77ECE" w:rsidRPr="00E1142A" w:rsidRDefault="00E77ECE" w:rsidP="00131DBF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води књигу излазних фактура и других евиденција; </w:t>
            </w:r>
          </w:p>
          <w:p w:rsidR="00E77ECE" w:rsidRPr="00E1142A" w:rsidRDefault="00E77ECE" w:rsidP="00131DBF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води прописане електронске евиденције и обавља</w:t>
            </w:r>
            <w:r w:rsidRPr="00E1142A">
              <w:rPr>
                <w:sz w:val="23"/>
                <w:szCs w:val="23"/>
              </w:rPr>
              <w:t xml:space="preserve"> </w:t>
            </w:r>
            <w:r w:rsidRPr="00E1142A">
              <w:rPr>
                <w:sz w:val="20"/>
                <w:szCs w:val="20"/>
              </w:rPr>
              <w:t xml:space="preserve">електронска плаћања; </w:t>
            </w:r>
          </w:p>
          <w:p w:rsidR="00E77ECE" w:rsidRPr="00E1142A" w:rsidRDefault="00E77ECE" w:rsidP="00131DBF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контролише евидентирање пословних промена у пословним књигама и евиденцијама; </w:t>
            </w:r>
          </w:p>
          <w:p w:rsidR="00E77ECE" w:rsidRPr="00E1142A" w:rsidRDefault="00E77ECE" w:rsidP="00131DBF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прати и усаглашава стање књига основних средстава и главне књиге; </w:t>
            </w:r>
          </w:p>
          <w:p w:rsidR="00E77ECE" w:rsidRPr="00E1142A" w:rsidRDefault="00E77ECE" w:rsidP="00131DBF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прати измиривање пореских обавеза; </w:t>
            </w:r>
          </w:p>
          <w:p w:rsidR="00E77ECE" w:rsidRPr="00E1142A" w:rsidRDefault="00E77ECE" w:rsidP="00131DBF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учествује у изради обрачуна пореза на додату вредност; </w:t>
            </w:r>
          </w:p>
          <w:p w:rsidR="00E77ECE" w:rsidRPr="00E1142A" w:rsidRDefault="00E77ECE" w:rsidP="00131DBF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израђује месечне извештаје из делогруга свог рада и одговоран је за њихову тачност; </w:t>
            </w:r>
          </w:p>
          <w:p w:rsidR="00E77ECE" w:rsidRPr="00E1142A" w:rsidRDefault="00E77ECE" w:rsidP="00131DBF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ажурира податке у одговарајућим базама; </w:t>
            </w:r>
          </w:p>
          <w:p w:rsidR="00E77ECE" w:rsidRPr="00E1142A" w:rsidRDefault="00E77ECE" w:rsidP="00131DBF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пружа подршку у изради финансијских извештаја (периодичних и годишњих) и годишњег извештаја о пословању; </w:t>
            </w:r>
          </w:p>
          <w:p w:rsidR="00E77ECE" w:rsidRPr="00E1142A" w:rsidRDefault="00E77ECE" w:rsidP="00131DBF">
            <w:pPr>
              <w:pStyle w:val="Default"/>
              <w:rPr>
                <w:sz w:val="23"/>
                <w:szCs w:val="23"/>
              </w:rPr>
            </w:pPr>
            <w:r w:rsidRPr="00E1142A">
              <w:rPr>
                <w:sz w:val="20"/>
                <w:szCs w:val="20"/>
              </w:rPr>
              <w:t>– врши рачунску и логичку контролу месечних извештаја, обрађује податке и израђује статистичке табеле</w:t>
            </w:r>
          </w:p>
        </w:tc>
      </w:tr>
      <w:tr w:rsidR="00E77ECE" w:rsidRPr="00E1142A" w:rsidTr="00E1142A">
        <w:tc>
          <w:tcPr>
            <w:tcW w:w="2318" w:type="dxa"/>
          </w:tcPr>
          <w:p w:rsidR="00E77ECE" w:rsidRPr="00E1142A" w:rsidRDefault="00E77EC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554" w:type="dxa"/>
          </w:tcPr>
          <w:p w:rsidR="00E77ECE" w:rsidRPr="00E1142A" w:rsidRDefault="00E77ECE" w:rsidP="00131DBF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средње образовање. </w:t>
            </w:r>
          </w:p>
          <w:p w:rsidR="00E77ECE" w:rsidRPr="00E1142A" w:rsidRDefault="00E77EC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E77ECE" w:rsidRPr="00E1142A" w:rsidTr="00E1142A">
        <w:tc>
          <w:tcPr>
            <w:tcW w:w="2318" w:type="dxa"/>
          </w:tcPr>
          <w:p w:rsidR="00E77ECE" w:rsidRPr="00E1142A" w:rsidRDefault="00E77EC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554" w:type="dxa"/>
          </w:tcPr>
          <w:p w:rsidR="00E77ECE" w:rsidRPr="00E1142A" w:rsidRDefault="00E77ECE" w:rsidP="00131DBF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знање рада на рачунару. </w:t>
            </w:r>
          </w:p>
        </w:tc>
      </w:tr>
      <w:tr w:rsidR="00E77ECE" w:rsidRPr="00E1142A" w:rsidTr="00E1142A">
        <w:tc>
          <w:tcPr>
            <w:tcW w:w="2318" w:type="dxa"/>
          </w:tcPr>
          <w:p w:rsidR="00E77ECE" w:rsidRPr="00E1142A" w:rsidRDefault="00E77EC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Број  извршилаца</w:t>
            </w:r>
          </w:p>
        </w:tc>
        <w:tc>
          <w:tcPr>
            <w:tcW w:w="8554" w:type="dxa"/>
          </w:tcPr>
          <w:p w:rsidR="00E77ECE" w:rsidRPr="00E1142A" w:rsidRDefault="00EB16D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</w:tr>
    </w:tbl>
    <w:p w:rsidR="00E77ECE" w:rsidRPr="00CD4345" w:rsidRDefault="00E77ECE" w:rsidP="0091659C">
      <w:pPr>
        <w:pStyle w:val="BlockText"/>
        <w:ind w:left="0" w:right="1"/>
        <w:jc w:val="both"/>
        <w:rPr>
          <w:color w:val="auto"/>
          <w:sz w:val="22"/>
          <w:szCs w:val="22"/>
        </w:rPr>
      </w:pPr>
    </w:p>
    <w:tbl>
      <w:tblPr>
        <w:tblW w:w="10872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554"/>
      </w:tblGrid>
      <w:tr w:rsidR="00F30AD5" w:rsidRPr="00E1142A" w:rsidTr="00E1142A">
        <w:trPr>
          <w:trHeight w:val="526"/>
        </w:trPr>
        <w:tc>
          <w:tcPr>
            <w:tcW w:w="2318" w:type="dxa"/>
          </w:tcPr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54" w:type="dxa"/>
            <w:vAlign w:val="center"/>
          </w:tcPr>
          <w:p w:rsidR="00F30AD5" w:rsidRPr="00E1142A" w:rsidRDefault="00F30AD5" w:rsidP="00E1142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>ЛИКВИДАТОР</w:t>
            </w:r>
            <w:r w:rsidR="00131DBF">
              <w:t xml:space="preserve">        </w:t>
            </w:r>
            <w:r>
              <w:t xml:space="preserve">     </w:t>
            </w:r>
            <w:r w:rsidRPr="00E1142A">
              <w:rPr>
                <w:sz w:val="20"/>
                <w:szCs w:val="20"/>
              </w:rPr>
              <w:t xml:space="preserve">                                                        </w:t>
            </w:r>
          </w:p>
        </w:tc>
      </w:tr>
      <w:tr w:rsidR="00F30AD5" w:rsidRPr="00E1142A" w:rsidTr="00E1142A">
        <w:trPr>
          <w:trHeight w:val="526"/>
        </w:trPr>
        <w:tc>
          <w:tcPr>
            <w:tcW w:w="2318" w:type="dxa"/>
          </w:tcPr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554" w:type="dxa"/>
          </w:tcPr>
          <w:p w:rsidR="00F30AD5" w:rsidRPr="00E1142A" w:rsidRDefault="00131DBF" w:rsidP="00724620">
            <w:pPr>
              <w:pStyle w:val="Default"/>
              <w:rPr>
                <w:b/>
                <w:sz w:val="16"/>
                <w:szCs w:val="16"/>
              </w:rPr>
            </w:pPr>
            <w:r w:rsidRPr="00E1142A">
              <w:rPr>
                <w:b/>
                <w:sz w:val="16"/>
                <w:szCs w:val="16"/>
                <w:shd w:val="clear" w:color="auto" w:fill="E5E5E3"/>
              </w:rPr>
              <w:t>G021100</w:t>
            </w:r>
          </w:p>
        </w:tc>
      </w:tr>
      <w:tr w:rsidR="00F30AD5" w:rsidRPr="00E1142A" w:rsidTr="00E1142A">
        <w:trPr>
          <w:trHeight w:val="488"/>
        </w:trPr>
        <w:tc>
          <w:tcPr>
            <w:tcW w:w="2318" w:type="dxa"/>
          </w:tcPr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554" w:type="dxa"/>
          </w:tcPr>
          <w:p w:rsidR="00F30AD5" w:rsidRPr="00E1142A" w:rsidRDefault="00F30AD5" w:rsidP="00724620">
            <w:pPr>
              <w:pStyle w:val="Default"/>
              <w:rPr>
                <w:sz w:val="20"/>
                <w:szCs w:val="20"/>
              </w:rPr>
            </w:pPr>
          </w:p>
          <w:p w:rsidR="00131DBF" w:rsidRPr="00E1142A" w:rsidRDefault="00131DBF" w:rsidP="00131DBF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обавља интерну контролу трансакција рачуна прихода и расхода; </w:t>
            </w:r>
          </w:p>
          <w:p w:rsidR="00131DBF" w:rsidRPr="00E1142A" w:rsidRDefault="00131DBF" w:rsidP="00131DBF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обавља ликвидацију књиговодствених исправа; </w:t>
            </w:r>
          </w:p>
          <w:p w:rsidR="00131DBF" w:rsidRPr="00E1142A" w:rsidRDefault="00131DBF" w:rsidP="00131DBF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контролише исправност свих улазних, излазних и интерних докумената; </w:t>
            </w:r>
          </w:p>
          <w:p w:rsidR="00F30AD5" w:rsidRPr="00E1142A" w:rsidRDefault="00131DBF" w:rsidP="00131DBF">
            <w:pPr>
              <w:pStyle w:val="Default"/>
              <w:rPr>
                <w:sz w:val="23"/>
                <w:szCs w:val="23"/>
              </w:rPr>
            </w:pPr>
            <w:r w:rsidRPr="00E1142A">
              <w:rPr>
                <w:sz w:val="20"/>
                <w:szCs w:val="20"/>
              </w:rPr>
              <w:t>– припрема податке за израду периодичних обрачуна и завршних рачуна</w:t>
            </w:r>
            <w:r w:rsidRPr="00E1142A">
              <w:rPr>
                <w:sz w:val="23"/>
                <w:szCs w:val="23"/>
              </w:rPr>
              <w:t xml:space="preserve">. </w:t>
            </w:r>
          </w:p>
        </w:tc>
      </w:tr>
      <w:tr w:rsidR="00F30AD5" w:rsidRPr="00E1142A" w:rsidTr="00E1142A">
        <w:tc>
          <w:tcPr>
            <w:tcW w:w="2318" w:type="dxa"/>
          </w:tcPr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554" w:type="dxa"/>
          </w:tcPr>
          <w:p w:rsidR="00F30AD5" w:rsidRPr="00E1142A" w:rsidRDefault="00F30AD5" w:rsidP="00724620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средње образовање. </w:t>
            </w:r>
          </w:p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F30AD5" w:rsidRPr="00E1142A" w:rsidTr="00E1142A">
        <w:tc>
          <w:tcPr>
            <w:tcW w:w="2318" w:type="dxa"/>
          </w:tcPr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554" w:type="dxa"/>
          </w:tcPr>
          <w:p w:rsidR="00F30AD5" w:rsidRPr="00E1142A" w:rsidRDefault="00F30AD5" w:rsidP="00724620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знање рада на рачунару. </w:t>
            </w:r>
          </w:p>
        </w:tc>
      </w:tr>
      <w:tr w:rsidR="00F30AD5" w:rsidRPr="00E1142A" w:rsidTr="00E1142A">
        <w:tc>
          <w:tcPr>
            <w:tcW w:w="2318" w:type="dxa"/>
          </w:tcPr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Број  извршилаца</w:t>
            </w:r>
          </w:p>
        </w:tc>
        <w:tc>
          <w:tcPr>
            <w:tcW w:w="8554" w:type="dxa"/>
          </w:tcPr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</w:tbl>
    <w:p w:rsidR="00F30AD5" w:rsidRDefault="00F30AD5" w:rsidP="0091659C">
      <w:pPr>
        <w:pStyle w:val="BlockText"/>
        <w:ind w:left="0" w:right="1"/>
        <w:jc w:val="both"/>
        <w:rPr>
          <w:color w:val="auto"/>
          <w:sz w:val="22"/>
          <w:szCs w:val="22"/>
        </w:rPr>
      </w:pPr>
    </w:p>
    <w:tbl>
      <w:tblPr>
        <w:tblW w:w="10872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554"/>
      </w:tblGrid>
      <w:tr w:rsidR="00EF302B" w:rsidRPr="00E1142A" w:rsidTr="00E1142A">
        <w:trPr>
          <w:trHeight w:val="526"/>
        </w:trPr>
        <w:tc>
          <w:tcPr>
            <w:tcW w:w="2318" w:type="dxa"/>
          </w:tcPr>
          <w:p w:rsidR="00EF302B" w:rsidRPr="00E1142A" w:rsidRDefault="00EF302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EF302B" w:rsidRPr="00E1142A" w:rsidRDefault="00EF302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54" w:type="dxa"/>
            <w:vAlign w:val="center"/>
          </w:tcPr>
          <w:p w:rsidR="00EF302B" w:rsidRPr="00E1142A" w:rsidRDefault="00EF302B" w:rsidP="00131DBF">
            <w:pPr>
              <w:pStyle w:val="Default"/>
              <w:rPr>
                <w:sz w:val="16"/>
                <w:szCs w:val="16"/>
              </w:rPr>
            </w:pPr>
            <w:r w:rsidRPr="00E1142A">
              <w:rPr>
                <w:sz w:val="16"/>
                <w:szCs w:val="16"/>
              </w:rPr>
              <w:t xml:space="preserve">              </w:t>
            </w:r>
            <w:r w:rsidRPr="008833BA">
              <w:t xml:space="preserve">                   </w:t>
            </w:r>
          </w:p>
          <w:p w:rsidR="00955F2C" w:rsidRPr="00E1142A" w:rsidRDefault="00955F2C" w:rsidP="00955F2C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 xml:space="preserve">                                                                         </w:t>
            </w:r>
            <w:r w:rsidR="00EF302B" w:rsidRPr="00E1142A">
              <w:rPr>
                <w:b/>
                <w:sz w:val="20"/>
                <w:szCs w:val="20"/>
              </w:rPr>
              <w:t>КОНТЕР</w:t>
            </w:r>
            <w:r w:rsidR="00AA7C3B" w:rsidRPr="00E1142A">
              <w:rPr>
                <w:b/>
                <w:sz w:val="20"/>
                <w:szCs w:val="20"/>
              </w:rPr>
              <w:t xml:space="preserve"> </w:t>
            </w:r>
          </w:p>
          <w:p w:rsidR="00EF302B" w:rsidRPr="00E1142A" w:rsidRDefault="00955F2C" w:rsidP="00131DBF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 xml:space="preserve">                                                           </w:t>
            </w:r>
            <w:r w:rsidR="00AA7C3B" w:rsidRPr="00E1142A">
              <w:rPr>
                <w:b/>
                <w:sz w:val="20"/>
                <w:szCs w:val="20"/>
              </w:rPr>
              <w:t>у одсеку рачуноводства</w:t>
            </w:r>
            <w:r>
              <w:t xml:space="preserve">                 </w:t>
            </w:r>
            <w:r w:rsidR="00EF302B" w:rsidRPr="00E1142A">
              <w:rPr>
                <w:sz w:val="20"/>
                <w:szCs w:val="20"/>
              </w:rPr>
              <w:t xml:space="preserve">                                                        </w:t>
            </w:r>
          </w:p>
        </w:tc>
      </w:tr>
      <w:tr w:rsidR="00EF302B" w:rsidRPr="00E1142A" w:rsidTr="00E1142A">
        <w:trPr>
          <w:trHeight w:val="526"/>
        </w:trPr>
        <w:tc>
          <w:tcPr>
            <w:tcW w:w="2318" w:type="dxa"/>
          </w:tcPr>
          <w:p w:rsidR="00EF302B" w:rsidRPr="00E1142A" w:rsidRDefault="00EF302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554" w:type="dxa"/>
          </w:tcPr>
          <w:p w:rsidR="00EF302B" w:rsidRPr="00E1142A" w:rsidRDefault="00EF302B" w:rsidP="00131DBF">
            <w:pPr>
              <w:pStyle w:val="Default"/>
              <w:rPr>
                <w:b/>
                <w:sz w:val="16"/>
                <w:szCs w:val="16"/>
              </w:rPr>
            </w:pPr>
            <w:r w:rsidRPr="00E1142A">
              <w:rPr>
                <w:b/>
                <w:sz w:val="16"/>
                <w:szCs w:val="16"/>
                <w:shd w:val="clear" w:color="auto" w:fill="E5E5E3"/>
              </w:rPr>
              <w:t>G021000</w:t>
            </w:r>
          </w:p>
        </w:tc>
      </w:tr>
      <w:tr w:rsidR="00EF302B" w:rsidRPr="00E1142A" w:rsidTr="00E1142A">
        <w:trPr>
          <w:trHeight w:val="488"/>
        </w:trPr>
        <w:tc>
          <w:tcPr>
            <w:tcW w:w="2318" w:type="dxa"/>
          </w:tcPr>
          <w:p w:rsidR="00EF302B" w:rsidRPr="00E1142A" w:rsidRDefault="00EF302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F302B" w:rsidRPr="00E1142A" w:rsidRDefault="00EF302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554" w:type="dxa"/>
          </w:tcPr>
          <w:p w:rsidR="00EF302B" w:rsidRPr="00E1142A" w:rsidRDefault="00AA7C3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</w:t>
            </w:r>
            <w:r w:rsidR="00EF302B" w:rsidRPr="00E1142A">
              <w:rPr>
                <w:sz w:val="20"/>
                <w:szCs w:val="20"/>
              </w:rPr>
              <w:t xml:space="preserve">контира изводе и друге књиговодствене исправе за трезор и друге рачуне и подрачуне; </w:t>
            </w:r>
          </w:p>
          <w:p w:rsidR="00EF302B" w:rsidRPr="00E1142A" w:rsidRDefault="00EF302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саставља налоге за књижења у главној књизи; </w:t>
            </w:r>
          </w:p>
          <w:p w:rsidR="00EF302B" w:rsidRPr="00E1142A" w:rsidRDefault="00EF302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припрема и израђује делове периодичних обрачуна и завршног рачуна; </w:t>
            </w:r>
          </w:p>
          <w:p w:rsidR="00EF302B" w:rsidRPr="00E1142A" w:rsidRDefault="00EF302B">
            <w:pPr>
              <w:pStyle w:val="Default"/>
              <w:rPr>
                <w:sz w:val="23"/>
                <w:szCs w:val="23"/>
              </w:rPr>
            </w:pPr>
            <w:r w:rsidRPr="00E1142A">
              <w:rPr>
                <w:sz w:val="20"/>
                <w:szCs w:val="20"/>
              </w:rPr>
              <w:t>– припрема податке за израду финансијског плана.</w:t>
            </w:r>
            <w:r w:rsidRPr="00E1142A">
              <w:rPr>
                <w:sz w:val="23"/>
                <w:szCs w:val="23"/>
              </w:rPr>
              <w:t xml:space="preserve"> </w:t>
            </w:r>
          </w:p>
        </w:tc>
      </w:tr>
      <w:tr w:rsidR="00EF302B" w:rsidRPr="00E1142A" w:rsidTr="00E1142A">
        <w:tc>
          <w:tcPr>
            <w:tcW w:w="2318" w:type="dxa"/>
          </w:tcPr>
          <w:p w:rsidR="00EF302B" w:rsidRPr="00E1142A" w:rsidRDefault="00EF302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554" w:type="dxa"/>
          </w:tcPr>
          <w:p w:rsidR="00EF302B" w:rsidRPr="00E1142A" w:rsidRDefault="00EF302B" w:rsidP="00131DBF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средње образовање. </w:t>
            </w:r>
          </w:p>
          <w:p w:rsidR="00EF302B" w:rsidRPr="00E1142A" w:rsidRDefault="00EF302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EF302B" w:rsidRPr="00E1142A" w:rsidTr="00E1142A">
        <w:tc>
          <w:tcPr>
            <w:tcW w:w="2318" w:type="dxa"/>
          </w:tcPr>
          <w:p w:rsidR="00EF302B" w:rsidRPr="00E1142A" w:rsidRDefault="00EF302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554" w:type="dxa"/>
          </w:tcPr>
          <w:p w:rsidR="00EF302B" w:rsidRPr="00E1142A" w:rsidRDefault="00EF302B" w:rsidP="00131DBF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знање рада на рачунару. </w:t>
            </w:r>
          </w:p>
        </w:tc>
      </w:tr>
      <w:tr w:rsidR="00EF302B" w:rsidRPr="00E1142A" w:rsidTr="00E1142A">
        <w:tc>
          <w:tcPr>
            <w:tcW w:w="2318" w:type="dxa"/>
          </w:tcPr>
          <w:p w:rsidR="00EF302B" w:rsidRPr="00E1142A" w:rsidRDefault="00EF302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Број  извршилаца</w:t>
            </w:r>
          </w:p>
        </w:tc>
        <w:tc>
          <w:tcPr>
            <w:tcW w:w="8554" w:type="dxa"/>
          </w:tcPr>
          <w:p w:rsidR="00EF302B" w:rsidRPr="00E1142A" w:rsidRDefault="00AA7C3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</w:tbl>
    <w:p w:rsidR="00EF302B" w:rsidRDefault="00EF302B" w:rsidP="0091659C">
      <w:pPr>
        <w:pStyle w:val="BlockText"/>
        <w:ind w:left="0" w:right="1"/>
        <w:jc w:val="both"/>
        <w:rPr>
          <w:color w:val="auto"/>
          <w:sz w:val="22"/>
          <w:szCs w:val="22"/>
        </w:rPr>
      </w:pPr>
    </w:p>
    <w:tbl>
      <w:tblPr>
        <w:tblW w:w="10872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554"/>
      </w:tblGrid>
      <w:tr w:rsidR="00EF302B" w:rsidRPr="00E1142A" w:rsidTr="00E1142A">
        <w:trPr>
          <w:trHeight w:val="526"/>
        </w:trPr>
        <w:tc>
          <w:tcPr>
            <w:tcW w:w="2318" w:type="dxa"/>
          </w:tcPr>
          <w:p w:rsidR="00EF302B" w:rsidRPr="00E1142A" w:rsidRDefault="00EF302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EF302B" w:rsidRPr="00E1142A" w:rsidRDefault="00EF302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54" w:type="dxa"/>
            <w:vAlign w:val="center"/>
          </w:tcPr>
          <w:p w:rsidR="00EF302B" w:rsidRPr="00E1142A" w:rsidRDefault="00EF302B" w:rsidP="00131DBF">
            <w:pPr>
              <w:pStyle w:val="Default"/>
              <w:rPr>
                <w:sz w:val="16"/>
                <w:szCs w:val="16"/>
              </w:rPr>
            </w:pPr>
            <w:r w:rsidRPr="00E1142A">
              <w:rPr>
                <w:sz w:val="16"/>
                <w:szCs w:val="16"/>
              </w:rPr>
              <w:t xml:space="preserve">              </w:t>
            </w:r>
            <w:r w:rsidRPr="008833BA">
              <w:t xml:space="preserve">                   </w:t>
            </w:r>
          </w:p>
          <w:p w:rsidR="00EF302B" w:rsidRPr="00E1142A" w:rsidRDefault="00EF302B" w:rsidP="00131DBF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 xml:space="preserve">                                                      БЛАГАЈНИК</w:t>
            </w:r>
            <w:r w:rsidR="00955F2C">
              <w:t xml:space="preserve">      </w:t>
            </w:r>
            <w:r>
              <w:t xml:space="preserve">       </w:t>
            </w:r>
            <w:r w:rsidRPr="00E1142A">
              <w:rPr>
                <w:sz w:val="20"/>
                <w:szCs w:val="20"/>
              </w:rPr>
              <w:t xml:space="preserve">                                                        </w:t>
            </w:r>
          </w:p>
        </w:tc>
      </w:tr>
      <w:tr w:rsidR="00EF302B" w:rsidRPr="00E1142A" w:rsidTr="00E1142A">
        <w:trPr>
          <w:trHeight w:val="526"/>
        </w:trPr>
        <w:tc>
          <w:tcPr>
            <w:tcW w:w="2318" w:type="dxa"/>
          </w:tcPr>
          <w:p w:rsidR="00EF302B" w:rsidRPr="00E1142A" w:rsidRDefault="00EF302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554" w:type="dxa"/>
          </w:tcPr>
          <w:p w:rsidR="00EF302B" w:rsidRPr="00E1142A" w:rsidRDefault="00EF302B" w:rsidP="00131DBF">
            <w:pPr>
              <w:pStyle w:val="Default"/>
              <w:rPr>
                <w:b/>
                <w:sz w:val="16"/>
                <w:szCs w:val="16"/>
              </w:rPr>
            </w:pPr>
            <w:r w:rsidRPr="00E1142A">
              <w:rPr>
                <w:b/>
                <w:sz w:val="16"/>
                <w:szCs w:val="16"/>
                <w:shd w:val="clear" w:color="auto" w:fill="E5E5E3"/>
              </w:rPr>
              <w:t>G020900</w:t>
            </w:r>
          </w:p>
        </w:tc>
      </w:tr>
      <w:tr w:rsidR="00EF302B" w:rsidRPr="00E1142A" w:rsidTr="00E1142A">
        <w:trPr>
          <w:trHeight w:val="488"/>
        </w:trPr>
        <w:tc>
          <w:tcPr>
            <w:tcW w:w="2318" w:type="dxa"/>
          </w:tcPr>
          <w:p w:rsidR="00EF302B" w:rsidRPr="00E1142A" w:rsidRDefault="00EF302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F302B" w:rsidRPr="00E1142A" w:rsidRDefault="00EF302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F302B" w:rsidRPr="00E1142A" w:rsidRDefault="00EF302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F302B" w:rsidRPr="00E1142A" w:rsidRDefault="00EF302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F302B" w:rsidRPr="00E1142A" w:rsidRDefault="00EF302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554" w:type="dxa"/>
          </w:tcPr>
          <w:p w:rsidR="00EF302B" w:rsidRPr="00E1142A" w:rsidRDefault="00E77ECE" w:rsidP="00EF302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</w:t>
            </w:r>
            <w:r w:rsidR="00EF302B" w:rsidRPr="00E1142A">
              <w:rPr>
                <w:sz w:val="20"/>
                <w:szCs w:val="20"/>
              </w:rPr>
              <w:t xml:space="preserve">-води благајну и евиденцију зарада; </w:t>
            </w:r>
          </w:p>
          <w:p w:rsidR="00EF302B" w:rsidRPr="00E1142A" w:rsidRDefault="00EF302B" w:rsidP="00EF302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разврстава и води архиву извода и документације о извршеним уплатама; </w:t>
            </w:r>
          </w:p>
          <w:p w:rsidR="00EF302B" w:rsidRPr="00E1142A" w:rsidRDefault="00EF302B" w:rsidP="00EF302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припрема документацију за новчане уплате и исплате; </w:t>
            </w:r>
          </w:p>
          <w:p w:rsidR="00EF302B" w:rsidRPr="00E1142A" w:rsidRDefault="00EF302B" w:rsidP="00EF302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исплаћује новац, обрачунава боловања, обавља плаћања по закљученим уговорима; </w:t>
            </w:r>
          </w:p>
          <w:p w:rsidR="00EF302B" w:rsidRPr="00E1142A" w:rsidRDefault="00EF302B" w:rsidP="00EF302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припрема податке за израду статистичких и других извештаја о зарадама; </w:t>
            </w:r>
          </w:p>
          <w:p w:rsidR="00EF302B" w:rsidRPr="00E1142A" w:rsidRDefault="00EF302B" w:rsidP="00EF302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врши обрачуне и реализује плаћања и води благајну</w:t>
            </w:r>
          </w:p>
          <w:p w:rsidR="00EF302B" w:rsidRPr="00E1142A" w:rsidRDefault="00EF302B" w:rsidP="00131DBF">
            <w:pPr>
              <w:pStyle w:val="Default"/>
              <w:rPr>
                <w:sz w:val="16"/>
                <w:szCs w:val="16"/>
              </w:rPr>
            </w:pPr>
          </w:p>
        </w:tc>
      </w:tr>
      <w:tr w:rsidR="00EF302B" w:rsidRPr="00E1142A" w:rsidTr="00E1142A">
        <w:tc>
          <w:tcPr>
            <w:tcW w:w="2318" w:type="dxa"/>
          </w:tcPr>
          <w:p w:rsidR="00EF302B" w:rsidRPr="00E1142A" w:rsidRDefault="00EF302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554" w:type="dxa"/>
          </w:tcPr>
          <w:p w:rsidR="00EF302B" w:rsidRPr="00E1142A" w:rsidRDefault="00EF302B" w:rsidP="00131DBF">
            <w:pPr>
              <w:pStyle w:val="Default"/>
              <w:rPr>
                <w:sz w:val="16"/>
                <w:szCs w:val="16"/>
              </w:rPr>
            </w:pPr>
            <w:r w:rsidRPr="00E1142A">
              <w:rPr>
                <w:sz w:val="16"/>
                <w:szCs w:val="16"/>
              </w:rPr>
              <w:t xml:space="preserve">средње образовање. </w:t>
            </w:r>
          </w:p>
          <w:p w:rsidR="00EF302B" w:rsidRPr="00E1142A" w:rsidRDefault="00EF302B" w:rsidP="00E1142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</w:tc>
      </w:tr>
      <w:tr w:rsidR="00EF302B" w:rsidRPr="00E1142A" w:rsidTr="00E1142A">
        <w:tc>
          <w:tcPr>
            <w:tcW w:w="2318" w:type="dxa"/>
          </w:tcPr>
          <w:p w:rsidR="00EF302B" w:rsidRPr="00E1142A" w:rsidRDefault="00EF302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554" w:type="dxa"/>
          </w:tcPr>
          <w:p w:rsidR="00EF302B" w:rsidRPr="00E1142A" w:rsidRDefault="00EF302B" w:rsidP="00131DBF">
            <w:pPr>
              <w:pStyle w:val="Default"/>
              <w:rPr>
                <w:sz w:val="16"/>
                <w:szCs w:val="16"/>
              </w:rPr>
            </w:pPr>
            <w:r w:rsidRPr="00E1142A">
              <w:rPr>
                <w:sz w:val="16"/>
                <w:szCs w:val="16"/>
              </w:rPr>
              <w:t xml:space="preserve">знање рада на рачунару. </w:t>
            </w:r>
          </w:p>
        </w:tc>
      </w:tr>
      <w:tr w:rsidR="00EF302B" w:rsidRPr="00E1142A" w:rsidTr="00E1142A">
        <w:tc>
          <w:tcPr>
            <w:tcW w:w="2318" w:type="dxa"/>
          </w:tcPr>
          <w:p w:rsidR="00EF302B" w:rsidRPr="00E1142A" w:rsidRDefault="00EF302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Број  извршилаца</w:t>
            </w:r>
          </w:p>
        </w:tc>
        <w:tc>
          <w:tcPr>
            <w:tcW w:w="8554" w:type="dxa"/>
          </w:tcPr>
          <w:p w:rsidR="00EF302B" w:rsidRPr="00E1142A" w:rsidRDefault="00EF302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</w:tbl>
    <w:p w:rsidR="00EF302B" w:rsidRDefault="00EF302B" w:rsidP="0091659C">
      <w:pPr>
        <w:pStyle w:val="BlockText"/>
        <w:ind w:left="0" w:right="1"/>
        <w:jc w:val="both"/>
        <w:rPr>
          <w:color w:val="auto"/>
          <w:sz w:val="22"/>
          <w:szCs w:val="22"/>
        </w:rPr>
      </w:pPr>
    </w:p>
    <w:tbl>
      <w:tblPr>
        <w:tblW w:w="10872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554"/>
      </w:tblGrid>
      <w:tr w:rsidR="00AA7C3B" w:rsidRPr="00E1142A" w:rsidTr="00E1142A">
        <w:trPr>
          <w:trHeight w:val="526"/>
        </w:trPr>
        <w:tc>
          <w:tcPr>
            <w:tcW w:w="2318" w:type="dxa"/>
          </w:tcPr>
          <w:p w:rsidR="00AA7C3B" w:rsidRPr="00E1142A" w:rsidRDefault="00AA7C3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AA7C3B" w:rsidRPr="00E1142A" w:rsidRDefault="00AA7C3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54" w:type="dxa"/>
            <w:vAlign w:val="center"/>
          </w:tcPr>
          <w:p w:rsidR="00AA7C3B" w:rsidRPr="00E1142A" w:rsidRDefault="00AA7C3B" w:rsidP="00131DBF">
            <w:pPr>
              <w:pStyle w:val="Default"/>
              <w:rPr>
                <w:sz w:val="16"/>
                <w:szCs w:val="16"/>
              </w:rPr>
            </w:pPr>
            <w:r w:rsidRPr="00E1142A">
              <w:rPr>
                <w:sz w:val="16"/>
                <w:szCs w:val="16"/>
              </w:rPr>
              <w:t xml:space="preserve">              </w:t>
            </w:r>
            <w:r w:rsidRPr="008833BA">
              <w:t xml:space="preserve">                   </w:t>
            </w:r>
          </w:p>
          <w:p w:rsidR="00AA7C3B" w:rsidRPr="00E1142A" w:rsidRDefault="00AA7C3B" w:rsidP="00131DBF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sz w:val="23"/>
                <w:szCs w:val="23"/>
              </w:rPr>
              <w:t xml:space="preserve">               </w:t>
            </w:r>
            <w:r w:rsidRPr="00E1142A">
              <w:rPr>
                <w:b/>
                <w:sz w:val="20"/>
                <w:szCs w:val="20"/>
              </w:rPr>
              <w:t>РЕФЕРЕНТ ЗА ФИНАНСИЈСКО-РАЧУНОВОДСТВЕНЕ ПОСЛОВЕ-</w:t>
            </w:r>
          </w:p>
          <w:p w:rsidR="00AA7C3B" w:rsidRPr="00E1142A" w:rsidRDefault="00AA7C3B" w:rsidP="00131DBF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                                          </w:t>
            </w:r>
            <w:r w:rsidR="00131DBF" w:rsidRPr="00E1142A">
              <w:rPr>
                <w:sz w:val="20"/>
                <w:szCs w:val="20"/>
              </w:rPr>
              <w:t xml:space="preserve">          </w:t>
            </w:r>
            <w:r w:rsidR="00A54D29" w:rsidRPr="00E1142A">
              <w:rPr>
                <w:sz w:val="20"/>
                <w:szCs w:val="20"/>
              </w:rPr>
              <w:t xml:space="preserve"> </w:t>
            </w:r>
            <w:r w:rsidR="00131DBF" w:rsidRPr="00E1142A">
              <w:rPr>
                <w:sz w:val="20"/>
                <w:szCs w:val="20"/>
              </w:rPr>
              <w:t xml:space="preserve"> </w:t>
            </w:r>
            <w:r w:rsidRPr="00E1142A">
              <w:rPr>
                <w:sz w:val="20"/>
                <w:szCs w:val="20"/>
              </w:rPr>
              <w:t xml:space="preserve">-у одсеку  АОП-а -                                                                                </w:t>
            </w:r>
          </w:p>
        </w:tc>
      </w:tr>
      <w:tr w:rsidR="00AA7C3B" w:rsidRPr="00E1142A" w:rsidTr="00E1142A">
        <w:trPr>
          <w:trHeight w:val="526"/>
        </w:trPr>
        <w:tc>
          <w:tcPr>
            <w:tcW w:w="2318" w:type="dxa"/>
          </w:tcPr>
          <w:p w:rsidR="00AA7C3B" w:rsidRPr="00E1142A" w:rsidRDefault="00AA7C3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554" w:type="dxa"/>
          </w:tcPr>
          <w:p w:rsidR="00AA7C3B" w:rsidRPr="00E1142A" w:rsidRDefault="00AA7C3B" w:rsidP="00131DBF">
            <w:pPr>
              <w:pStyle w:val="Default"/>
              <w:rPr>
                <w:b/>
                <w:sz w:val="16"/>
                <w:szCs w:val="16"/>
              </w:rPr>
            </w:pPr>
            <w:r w:rsidRPr="00E1142A">
              <w:rPr>
                <w:b/>
                <w:sz w:val="16"/>
                <w:szCs w:val="16"/>
                <w:shd w:val="clear" w:color="auto" w:fill="E5E5E3"/>
              </w:rPr>
              <w:t>G020800</w:t>
            </w:r>
          </w:p>
        </w:tc>
      </w:tr>
      <w:tr w:rsidR="00AA7C3B" w:rsidRPr="00E1142A" w:rsidTr="00E1142A">
        <w:trPr>
          <w:trHeight w:val="488"/>
        </w:trPr>
        <w:tc>
          <w:tcPr>
            <w:tcW w:w="2318" w:type="dxa"/>
          </w:tcPr>
          <w:p w:rsidR="00AA7C3B" w:rsidRPr="00E1142A" w:rsidRDefault="00AA7C3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AA7C3B" w:rsidRPr="00E1142A" w:rsidRDefault="00AA7C3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AA7C3B" w:rsidRPr="00E1142A" w:rsidRDefault="00AA7C3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AA7C3B" w:rsidRPr="00E1142A" w:rsidRDefault="00AA7C3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AA7C3B" w:rsidRPr="00E1142A" w:rsidRDefault="00AA7C3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AA7C3B" w:rsidRPr="00E1142A" w:rsidRDefault="00AA7C3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AA7C3B" w:rsidRPr="00E1142A" w:rsidRDefault="00AA7C3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AA7C3B" w:rsidRPr="00E1142A" w:rsidRDefault="00AA7C3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AA7C3B" w:rsidRPr="00E1142A" w:rsidRDefault="00AA7C3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AA7C3B" w:rsidRPr="00E1142A" w:rsidRDefault="00AA7C3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AA7C3B" w:rsidRPr="00E1142A" w:rsidRDefault="00AA7C3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554" w:type="dxa"/>
          </w:tcPr>
          <w:p w:rsidR="00AA7C3B" w:rsidRPr="00E1142A" w:rsidRDefault="00AA7C3B" w:rsidP="00131DBF">
            <w:pPr>
              <w:pStyle w:val="Default"/>
              <w:rPr>
                <w:sz w:val="20"/>
                <w:szCs w:val="20"/>
              </w:rPr>
            </w:pPr>
          </w:p>
          <w:p w:rsidR="00AA7C3B" w:rsidRPr="00E1142A" w:rsidRDefault="00AA7C3B" w:rsidP="00131DBF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-врши пријем, контролу, груписање и књижење улазне и излазне документације и даје налог за финансијско задуживање; </w:t>
            </w:r>
          </w:p>
          <w:p w:rsidR="00AA7C3B" w:rsidRPr="00E1142A" w:rsidRDefault="00AA7C3B" w:rsidP="00131DBF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врши усаглашавање са главном књигом свих конта за обрачун зарада, накнада зарада и друга примања; </w:t>
            </w:r>
          </w:p>
          <w:p w:rsidR="00AA7C3B" w:rsidRPr="00E1142A" w:rsidRDefault="00AA7C3B" w:rsidP="00131DBF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врши обрачун зарада и осталих исплата; </w:t>
            </w:r>
          </w:p>
          <w:p w:rsidR="00AA7C3B" w:rsidRPr="00E1142A" w:rsidRDefault="00AA7C3B" w:rsidP="00131DBF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издаје потврде о висини зарада; </w:t>
            </w:r>
          </w:p>
          <w:p w:rsidR="00AA7C3B" w:rsidRPr="00E1142A" w:rsidRDefault="00AA7C3B" w:rsidP="00131DBF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врши фактурисање услуга; </w:t>
            </w:r>
          </w:p>
          <w:p w:rsidR="00AA7C3B" w:rsidRPr="00E1142A" w:rsidRDefault="00AA7C3B" w:rsidP="00131DBF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води књигу излазних фактура и других евиденција; </w:t>
            </w:r>
          </w:p>
          <w:p w:rsidR="00AA7C3B" w:rsidRPr="00E1142A" w:rsidRDefault="00AA7C3B" w:rsidP="00131DBF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води прописане електронске евиденције и обавља</w:t>
            </w:r>
            <w:r w:rsidRPr="00E1142A">
              <w:rPr>
                <w:sz w:val="23"/>
                <w:szCs w:val="23"/>
              </w:rPr>
              <w:t xml:space="preserve"> </w:t>
            </w:r>
            <w:r w:rsidRPr="00E1142A">
              <w:rPr>
                <w:sz w:val="20"/>
                <w:szCs w:val="20"/>
              </w:rPr>
              <w:t xml:space="preserve">електронска плаћања; </w:t>
            </w:r>
          </w:p>
          <w:p w:rsidR="00AA7C3B" w:rsidRPr="00E1142A" w:rsidRDefault="00AA7C3B" w:rsidP="00131DBF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контролише евидентирање пословних промена у пословним књигама и евиденцијама; </w:t>
            </w:r>
          </w:p>
          <w:p w:rsidR="00AA7C3B" w:rsidRPr="00E1142A" w:rsidRDefault="00AA7C3B" w:rsidP="00131DBF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прати и усаглашава стање књига основних средстава и главне књиге; </w:t>
            </w:r>
          </w:p>
          <w:p w:rsidR="00AA7C3B" w:rsidRPr="00E1142A" w:rsidRDefault="00AA7C3B" w:rsidP="00131DBF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прати измиривање пореских обавеза; </w:t>
            </w:r>
          </w:p>
          <w:p w:rsidR="00AA7C3B" w:rsidRPr="00E1142A" w:rsidRDefault="00AA7C3B" w:rsidP="00131DBF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учествује у изради обрачуна пореза на додату вредност; </w:t>
            </w:r>
          </w:p>
          <w:p w:rsidR="00AA7C3B" w:rsidRPr="00E1142A" w:rsidRDefault="00AA7C3B" w:rsidP="00131DBF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израђује месечне извештаје из делогруга свог рада и одговоран је за њихову тачност; </w:t>
            </w:r>
          </w:p>
          <w:p w:rsidR="00AA7C3B" w:rsidRPr="00E1142A" w:rsidRDefault="00AA7C3B" w:rsidP="00131DBF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ажурира податке у одговарајућим базама; </w:t>
            </w:r>
          </w:p>
          <w:p w:rsidR="00AA7C3B" w:rsidRPr="00E1142A" w:rsidRDefault="00AA7C3B" w:rsidP="00131DBF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пружа подршку у изради финансијских извештаја (периодичних и годишњих) и годишњег извештаја о пословању; </w:t>
            </w:r>
          </w:p>
          <w:p w:rsidR="00AA7C3B" w:rsidRPr="00E1142A" w:rsidRDefault="00AA7C3B" w:rsidP="00131DBF">
            <w:pPr>
              <w:pStyle w:val="Default"/>
              <w:rPr>
                <w:sz w:val="23"/>
                <w:szCs w:val="23"/>
              </w:rPr>
            </w:pPr>
            <w:r w:rsidRPr="00E1142A">
              <w:rPr>
                <w:sz w:val="20"/>
                <w:szCs w:val="20"/>
              </w:rPr>
              <w:t>– врши рачунску и логичку контролу месечних извештаја, обрађује податке и израђује статистичке табеле</w:t>
            </w:r>
          </w:p>
        </w:tc>
      </w:tr>
      <w:tr w:rsidR="00AA7C3B" w:rsidRPr="00E1142A" w:rsidTr="00E1142A">
        <w:tc>
          <w:tcPr>
            <w:tcW w:w="2318" w:type="dxa"/>
          </w:tcPr>
          <w:p w:rsidR="00AA7C3B" w:rsidRPr="00E1142A" w:rsidRDefault="00AA7C3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554" w:type="dxa"/>
          </w:tcPr>
          <w:p w:rsidR="00AA7C3B" w:rsidRPr="00E1142A" w:rsidRDefault="00AA7C3B" w:rsidP="00131DBF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средње образовање. </w:t>
            </w:r>
          </w:p>
          <w:p w:rsidR="00AA7C3B" w:rsidRPr="00E1142A" w:rsidRDefault="00AA7C3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AA7C3B" w:rsidRPr="00E1142A" w:rsidTr="00E1142A">
        <w:tc>
          <w:tcPr>
            <w:tcW w:w="2318" w:type="dxa"/>
          </w:tcPr>
          <w:p w:rsidR="00AA7C3B" w:rsidRPr="00E1142A" w:rsidRDefault="00AA7C3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554" w:type="dxa"/>
          </w:tcPr>
          <w:p w:rsidR="00AA7C3B" w:rsidRPr="00E1142A" w:rsidRDefault="00AA7C3B" w:rsidP="00131DBF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знање рада на рачунару. </w:t>
            </w:r>
          </w:p>
        </w:tc>
      </w:tr>
      <w:tr w:rsidR="00AA7C3B" w:rsidRPr="00E1142A" w:rsidTr="00E1142A">
        <w:tc>
          <w:tcPr>
            <w:tcW w:w="2318" w:type="dxa"/>
          </w:tcPr>
          <w:p w:rsidR="00AA7C3B" w:rsidRPr="00E1142A" w:rsidRDefault="00AA7C3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Број  извршилаца</w:t>
            </w:r>
          </w:p>
        </w:tc>
        <w:tc>
          <w:tcPr>
            <w:tcW w:w="8554" w:type="dxa"/>
          </w:tcPr>
          <w:p w:rsidR="00AA7C3B" w:rsidRPr="00E1142A" w:rsidRDefault="00112542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</w:tbl>
    <w:p w:rsidR="005C0666" w:rsidRPr="0002229D" w:rsidRDefault="005C0666" w:rsidP="0091659C">
      <w:pPr>
        <w:pStyle w:val="BlockText"/>
        <w:ind w:left="0" w:right="1"/>
        <w:jc w:val="both"/>
        <w:rPr>
          <w:color w:val="auto"/>
          <w:sz w:val="22"/>
          <w:szCs w:val="22"/>
        </w:rPr>
      </w:pPr>
    </w:p>
    <w:tbl>
      <w:tblPr>
        <w:tblW w:w="10872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554"/>
      </w:tblGrid>
      <w:tr w:rsidR="00F30AD5" w:rsidRPr="00E1142A" w:rsidTr="00E1142A">
        <w:trPr>
          <w:trHeight w:val="526"/>
        </w:trPr>
        <w:tc>
          <w:tcPr>
            <w:tcW w:w="2318" w:type="dxa"/>
          </w:tcPr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54" w:type="dxa"/>
            <w:vAlign w:val="center"/>
          </w:tcPr>
          <w:p w:rsidR="00F30AD5" w:rsidRPr="00E1142A" w:rsidRDefault="00F30AD5" w:rsidP="00724620">
            <w:pPr>
              <w:pStyle w:val="Default"/>
              <w:rPr>
                <w:sz w:val="16"/>
                <w:szCs w:val="16"/>
              </w:rPr>
            </w:pPr>
            <w:r w:rsidRPr="00E1142A">
              <w:rPr>
                <w:sz w:val="16"/>
                <w:szCs w:val="16"/>
              </w:rPr>
              <w:t xml:space="preserve">             </w:t>
            </w:r>
          </w:p>
          <w:p w:rsidR="00F30AD5" w:rsidRPr="00E1142A" w:rsidRDefault="00F30AD5" w:rsidP="00F30AD5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sz w:val="23"/>
                <w:szCs w:val="23"/>
              </w:rPr>
              <w:t xml:space="preserve">                                           </w:t>
            </w:r>
            <w:r w:rsidRPr="00E1142A">
              <w:rPr>
                <w:b/>
                <w:sz w:val="20"/>
                <w:szCs w:val="20"/>
              </w:rPr>
              <w:t xml:space="preserve">СЛУЖБЕНИК ЗА ЈАВНЕ НАБАВКЕ </w:t>
            </w:r>
          </w:p>
          <w:p w:rsidR="00F30AD5" w:rsidRPr="00E1142A" w:rsidRDefault="00F30AD5" w:rsidP="00724620">
            <w:pPr>
              <w:pStyle w:val="Default"/>
              <w:rPr>
                <w:sz w:val="16"/>
                <w:szCs w:val="16"/>
              </w:rPr>
            </w:pPr>
            <w:r w:rsidRPr="00E1142A">
              <w:rPr>
                <w:sz w:val="16"/>
                <w:szCs w:val="16"/>
              </w:rPr>
              <w:t xml:space="preserve"> </w:t>
            </w:r>
          </w:p>
          <w:p w:rsidR="00F30AD5" w:rsidRPr="00E1142A" w:rsidRDefault="0002229D" w:rsidP="00F30AD5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     </w:t>
            </w:r>
            <w:r w:rsidR="00F30AD5" w:rsidRPr="00E1142A">
              <w:rPr>
                <w:sz w:val="20"/>
                <w:szCs w:val="20"/>
              </w:rPr>
              <w:t xml:space="preserve">                                       </w:t>
            </w:r>
            <w:r w:rsidRPr="00E1142A">
              <w:rPr>
                <w:sz w:val="20"/>
                <w:szCs w:val="20"/>
              </w:rPr>
              <w:t xml:space="preserve">  </w:t>
            </w:r>
            <w:r w:rsidR="00F30AD5" w:rsidRPr="00E1142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</w:t>
            </w:r>
          </w:p>
        </w:tc>
      </w:tr>
      <w:tr w:rsidR="00F30AD5" w:rsidRPr="00E1142A" w:rsidTr="00E1142A">
        <w:trPr>
          <w:trHeight w:val="526"/>
        </w:trPr>
        <w:tc>
          <w:tcPr>
            <w:tcW w:w="2318" w:type="dxa"/>
          </w:tcPr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554" w:type="dxa"/>
          </w:tcPr>
          <w:p w:rsidR="00F30AD5" w:rsidRPr="00E1142A" w:rsidRDefault="00F30AD5" w:rsidP="00724620">
            <w:pPr>
              <w:pStyle w:val="Default"/>
              <w:rPr>
                <w:b/>
                <w:sz w:val="16"/>
                <w:szCs w:val="16"/>
              </w:rPr>
            </w:pPr>
            <w:r w:rsidRPr="00E1142A">
              <w:rPr>
                <w:b/>
                <w:sz w:val="16"/>
                <w:szCs w:val="16"/>
                <w:shd w:val="clear" w:color="auto" w:fill="E5E5E3"/>
              </w:rPr>
              <w:t>G030200</w:t>
            </w:r>
          </w:p>
        </w:tc>
      </w:tr>
      <w:tr w:rsidR="00F30AD5" w:rsidRPr="00E1142A" w:rsidTr="00E1142A">
        <w:trPr>
          <w:trHeight w:val="488"/>
        </w:trPr>
        <w:tc>
          <w:tcPr>
            <w:tcW w:w="2318" w:type="dxa"/>
          </w:tcPr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554" w:type="dxa"/>
          </w:tcPr>
          <w:p w:rsidR="00F30AD5" w:rsidRPr="00E1142A" w:rsidRDefault="00F30AD5" w:rsidP="00724620">
            <w:pPr>
              <w:pStyle w:val="Default"/>
              <w:rPr>
                <w:sz w:val="20"/>
                <w:szCs w:val="20"/>
              </w:rPr>
            </w:pPr>
          </w:p>
          <w:p w:rsidR="00F30AD5" w:rsidRPr="00E1142A" w:rsidRDefault="00F30AD5" w:rsidP="0002229D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- </w:t>
            </w:r>
          </w:p>
          <w:p w:rsidR="00F30AD5" w:rsidRPr="00E1142A" w:rsidRDefault="00F30AD5" w:rsidP="00F30AD5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спроводи стручне анализе, проучава тржиште и предлаже мере за унапређење послова јавних набавки и набавки на које се закон не примењује; </w:t>
            </w:r>
          </w:p>
          <w:p w:rsidR="00F30AD5" w:rsidRPr="00E1142A" w:rsidRDefault="00F30AD5" w:rsidP="00F30AD5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контролише акте донете у поступцима јавних набавки, сачињава извештај и води евиденцију о спроведеним контролама, према годишњем плану; </w:t>
            </w:r>
          </w:p>
          <w:p w:rsidR="00F30AD5" w:rsidRPr="00E1142A" w:rsidRDefault="00F30AD5" w:rsidP="00F30AD5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учествује у поступцима јавних набавки као члан комисије; </w:t>
            </w:r>
          </w:p>
          <w:p w:rsidR="00F30AD5" w:rsidRPr="00E1142A" w:rsidRDefault="00F30AD5" w:rsidP="00F30AD5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прави план праћења и реализације извршења уговора и прати реализацију препорука о спроведеним контролама; </w:t>
            </w:r>
          </w:p>
          <w:p w:rsidR="00F30AD5" w:rsidRPr="00E1142A" w:rsidRDefault="00F30AD5" w:rsidP="00F30AD5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припрема уговоре, извештаје и води евиденције из области свог рада.</w:t>
            </w:r>
            <w:r w:rsidRPr="00E1142A">
              <w:rPr>
                <w:sz w:val="23"/>
                <w:szCs w:val="23"/>
              </w:rPr>
              <w:t xml:space="preserve"> </w:t>
            </w:r>
          </w:p>
        </w:tc>
      </w:tr>
      <w:tr w:rsidR="00F30AD5" w:rsidRPr="00E1142A" w:rsidTr="00E1142A">
        <w:tc>
          <w:tcPr>
            <w:tcW w:w="2318" w:type="dxa"/>
          </w:tcPr>
          <w:p w:rsidR="00F30AD5" w:rsidRPr="00E1142A" w:rsidRDefault="00F30AD5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30AD5" w:rsidRPr="00E1142A" w:rsidRDefault="00F30AD5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30AD5" w:rsidRPr="00E1142A" w:rsidRDefault="00F30AD5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30AD5" w:rsidRPr="00E1142A" w:rsidRDefault="00F30AD5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554" w:type="dxa"/>
          </w:tcPr>
          <w:p w:rsidR="00F30AD5" w:rsidRPr="00E1142A" w:rsidRDefault="00F30AD5" w:rsidP="00724620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Високо образовање: </w:t>
            </w:r>
          </w:p>
          <w:p w:rsidR="00F30AD5" w:rsidRPr="00E1142A" w:rsidRDefault="00F30AD5" w:rsidP="00724620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на основним академским студијама у обиму од најмање 240 ЕСПБ бодова, односно специјалистичким струковним студијама, по пропису који уређује високо образовање почев од 10. септембра 2005. године; </w:t>
            </w:r>
          </w:p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на основним студијама у трајању од најмање четири године, по пропису који је уређивао високо образовање до 10. септембра 2005. године. </w:t>
            </w:r>
          </w:p>
        </w:tc>
      </w:tr>
      <w:tr w:rsidR="00F30AD5" w:rsidRPr="00E1142A" w:rsidTr="00E1142A">
        <w:tc>
          <w:tcPr>
            <w:tcW w:w="2318" w:type="dxa"/>
          </w:tcPr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554" w:type="dxa"/>
          </w:tcPr>
          <w:p w:rsidR="00F30AD5" w:rsidRPr="00E1142A" w:rsidRDefault="00F30AD5" w:rsidP="00F30AD5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-знање рада на рачунару; </w:t>
            </w:r>
          </w:p>
          <w:p w:rsidR="00F30AD5" w:rsidRPr="00E1142A" w:rsidRDefault="00F30AD5" w:rsidP="00F30AD5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положен стручни испит за службеника за јавне набавке, у складу са законом; </w:t>
            </w:r>
          </w:p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најмање три године радног искуства</w:t>
            </w:r>
            <w:r w:rsidRPr="00E1142A">
              <w:rPr>
                <w:sz w:val="23"/>
                <w:szCs w:val="23"/>
              </w:rPr>
              <w:t xml:space="preserve">. </w:t>
            </w:r>
          </w:p>
        </w:tc>
      </w:tr>
      <w:tr w:rsidR="00F30AD5" w:rsidRPr="00E1142A" w:rsidTr="00E1142A">
        <w:tc>
          <w:tcPr>
            <w:tcW w:w="2318" w:type="dxa"/>
          </w:tcPr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554" w:type="dxa"/>
          </w:tcPr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F30AD5" w:rsidRPr="00CD4345" w:rsidRDefault="00F30AD5" w:rsidP="0091659C">
      <w:pPr>
        <w:pStyle w:val="BlockText"/>
        <w:ind w:left="0" w:right="1"/>
        <w:jc w:val="both"/>
        <w:rPr>
          <w:color w:val="auto"/>
          <w:sz w:val="22"/>
          <w:szCs w:val="22"/>
        </w:rPr>
      </w:pPr>
    </w:p>
    <w:tbl>
      <w:tblPr>
        <w:tblW w:w="10872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554"/>
      </w:tblGrid>
      <w:tr w:rsidR="00F30AD5" w:rsidRPr="00E1142A" w:rsidTr="00E1142A">
        <w:trPr>
          <w:trHeight w:val="526"/>
        </w:trPr>
        <w:tc>
          <w:tcPr>
            <w:tcW w:w="2318" w:type="dxa"/>
          </w:tcPr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54" w:type="dxa"/>
            <w:vAlign w:val="center"/>
          </w:tcPr>
          <w:p w:rsidR="00F30AD5" w:rsidRPr="00E1142A" w:rsidRDefault="00F30AD5" w:rsidP="00724620">
            <w:pPr>
              <w:pStyle w:val="Default"/>
              <w:rPr>
                <w:sz w:val="16"/>
                <w:szCs w:val="16"/>
              </w:rPr>
            </w:pPr>
            <w:r w:rsidRPr="00E1142A">
              <w:rPr>
                <w:sz w:val="16"/>
                <w:szCs w:val="16"/>
              </w:rPr>
              <w:t xml:space="preserve">          </w:t>
            </w:r>
          </w:p>
          <w:p w:rsidR="00F30AD5" w:rsidRPr="00E1142A" w:rsidRDefault="00F30AD5" w:rsidP="00724620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sz w:val="23"/>
                <w:szCs w:val="23"/>
              </w:rPr>
              <w:t xml:space="preserve">                                        </w:t>
            </w:r>
          </w:p>
          <w:p w:rsidR="00F30AD5" w:rsidRPr="00E1142A" w:rsidRDefault="00F30AD5" w:rsidP="00F30AD5">
            <w:pPr>
              <w:pStyle w:val="Default"/>
              <w:rPr>
                <w:b/>
                <w:sz w:val="16"/>
                <w:szCs w:val="16"/>
              </w:rPr>
            </w:pPr>
            <w:r w:rsidRPr="00E1142A">
              <w:rPr>
                <w:sz w:val="23"/>
                <w:szCs w:val="23"/>
              </w:rPr>
              <w:t xml:space="preserve">                                                    </w:t>
            </w:r>
            <w:r w:rsidRPr="00E1142A">
              <w:rPr>
                <w:b/>
                <w:sz w:val="23"/>
                <w:szCs w:val="23"/>
              </w:rPr>
              <w:t>КОМЕРЦИЈАЛИСТА</w:t>
            </w:r>
            <w:r w:rsidRPr="00E1142A">
              <w:rPr>
                <w:b/>
                <w:sz w:val="16"/>
                <w:szCs w:val="16"/>
              </w:rPr>
              <w:t xml:space="preserve">    </w:t>
            </w:r>
          </w:p>
          <w:p w:rsidR="00F30AD5" w:rsidRPr="00E1142A" w:rsidRDefault="00F30AD5" w:rsidP="00F30AD5">
            <w:pPr>
              <w:pStyle w:val="Default"/>
              <w:rPr>
                <w:b/>
                <w:sz w:val="16"/>
                <w:szCs w:val="16"/>
              </w:rPr>
            </w:pPr>
            <w:r w:rsidRPr="00E1142A">
              <w:rPr>
                <w:b/>
                <w:sz w:val="16"/>
                <w:szCs w:val="16"/>
              </w:rPr>
              <w:t xml:space="preserve">                                                                               у одсеку за јавне набавке  </w:t>
            </w:r>
          </w:p>
          <w:p w:rsidR="00F30AD5" w:rsidRPr="00E1142A" w:rsidRDefault="00F30AD5" w:rsidP="00F30AD5">
            <w:pPr>
              <w:pStyle w:val="Default"/>
              <w:rPr>
                <w:b/>
                <w:sz w:val="23"/>
                <w:szCs w:val="23"/>
              </w:rPr>
            </w:pPr>
            <w:r w:rsidRPr="00E1142A">
              <w:rPr>
                <w:b/>
                <w:sz w:val="16"/>
                <w:szCs w:val="16"/>
              </w:rPr>
              <w:t xml:space="preserve">                                     </w:t>
            </w:r>
            <w:r w:rsidRPr="00E1142A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</w:t>
            </w:r>
          </w:p>
        </w:tc>
      </w:tr>
      <w:tr w:rsidR="00F30AD5" w:rsidRPr="00E1142A" w:rsidTr="00E1142A">
        <w:trPr>
          <w:trHeight w:val="526"/>
        </w:trPr>
        <w:tc>
          <w:tcPr>
            <w:tcW w:w="2318" w:type="dxa"/>
          </w:tcPr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554" w:type="dxa"/>
          </w:tcPr>
          <w:p w:rsidR="00F30AD5" w:rsidRPr="00E1142A" w:rsidRDefault="00F30AD5" w:rsidP="00724620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sz w:val="20"/>
                <w:szCs w:val="20"/>
                <w:shd w:val="clear" w:color="auto" w:fill="E5E5E3"/>
              </w:rPr>
              <w:t>G030500</w:t>
            </w:r>
          </w:p>
        </w:tc>
      </w:tr>
      <w:tr w:rsidR="00F30AD5" w:rsidRPr="00E1142A" w:rsidTr="00E1142A">
        <w:trPr>
          <w:trHeight w:val="488"/>
        </w:trPr>
        <w:tc>
          <w:tcPr>
            <w:tcW w:w="2318" w:type="dxa"/>
          </w:tcPr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554" w:type="dxa"/>
          </w:tcPr>
          <w:p w:rsidR="00F30AD5" w:rsidRPr="00E1142A" w:rsidRDefault="00F30AD5" w:rsidP="00724620">
            <w:pPr>
              <w:pStyle w:val="Default"/>
              <w:rPr>
                <w:sz w:val="20"/>
                <w:szCs w:val="20"/>
              </w:rPr>
            </w:pPr>
          </w:p>
          <w:p w:rsidR="00F30AD5" w:rsidRPr="00E1142A" w:rsidRDefault="00F30AD5" w:rsidP="00F30AD5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контактира са добављачима и купцима и уговара продају и набавку за потребе рада; </w:t>
            </w:r>
          </w:p>
          <w:p w:rsidR="00F30AD5" w:rsidRPr="00E1142A" w:rsidRDefault="00F30AD5" w:rsidP="00F30AD5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обавља продају производа из производног асортимана; </w:t>
            </w:r>
          </w:p>
          <w:p w:rsidR="00F30AD5" w:rsidRPr="00E1142A" w:rsidRDefault="00F30AD5" w:rsidP="00F30AD5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проучава тржиште у вези снабдевања и предлаже мере за унапређење производног асортимана; </w:t>
            </w:r>
          </w:p>
          <w:p w:rsidR="00F30AD5" w:rsidRPr="00E1142A" w:rsidRDefault="00F30AD5" w:rsidP="00F30AD5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прати реализацију уговора и израђује извештаје; </w:t>
            </w:r>
          </w:p>
          <w:p w:rsidR="00F30AD5" w:rsidRPr="00E1142A" w:rsidRDefault="00F30AD5" w:rsidP="00F30AD5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води евиденције о реализованим купопродајним активностима и припрема извештаје.</w:t>
            </w:r>
            <w:r w:rsidRPr="00E1142A">
              <w:rPr>
                <w:sz w:val="23"/>
                <w:szCs w:val="23"/>
              </w:rPr>
              <w:t xml:space="preserve"> </w:t>
            </w:r>
          </w:p>
        </w:tc>
      </w:tr>
      <w:tr w:rsidR="00F30AD5" w:rsidRPr="00E1142A" w:rsidTr="00E1142A">
        <w:tc>
          <w:tcPr>
            <w:tcW w:w="2318" w:type="dxa"/>
          </w:tcPr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554" w:type="dxa"/>
          </w:tcPr>
          <w:p w:rsidR="00F30AD5" w:rsidRDefault="00F30AD5" w:rsidP="00F30AD5">
            <w:pPr>
              <w:pStyle w:val="Default"/>
            </w:pPr>
            <w:r w:rsidRPr="00E1142A">
              <w:rPr>
                <w:sz w:val="22"/>
                <w:szCs w:val="22"/>
              </w:rPr>
              <w:t>средње образовање</w:t>
            </w:r>
            <w:r>
              <w:t xml:space="preserve">. </w:t>
            </w:r>
          </w:p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F30AD5" w:rsidRPr="00E1142A" w:rsidTr="00E1142A">
        <w:tc>
          <w:tcPr>
            <w:tcW w:w="2318" w:type="dxa"/>
          </w:tcPr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554" w:type="dxa"/>
          </w:tcPr>
          <w:p w:rsidR="00F30AD5" w:rsidRPr="00E1142A" w:rsidRDefault="00F30AD5" w:rsidP="00F30AD5">
            <w:pPr>
              <w:pStyle w:val="Default"/>
              <w:rPr>
                <w:sz w:val="23"/>
                <w:szCs w:val="23"/>
              </w:rPr>
            </w:pPr>
          </w:p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sz w:val="23"/>
                <w:szCs w:val="23"/>
              </w:rPr>
              <w:t xml:space="preserve"> </w:t>
            </w:r>
          </w:p>
        </w:tc>
      </w:tr>
      <w:tr w:rsidR="00F30AD5" w:rsidRPr="00E1142A" w:rsidTr="00E1142A">
        <w:tc>
          <w:tcPr>
            <w:tcW w:w="2318" w:type="dxa"/>
          </w:tcPr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554" w:type="dxa"/>
          </w:tcPr>
          <w:p w:rsidR="00F30AD5" w:rsidRPr="00E1142A" w:rsidRDefault="00E77EC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724620" w:rsidRPr="00E1142A" w:rsidTr="00E11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26"/>
        </w:trPr>
        <w:tc>
          <w:tcPr>
            <w:tcW w:w="2318" w:type="dxa"/>
            <w:tcBorders>
              <w:top w:val="double" w:sz="4" w:space="0" w:color="auto"/>
              <w:left w:val="double" w:sz="4" w:space="0" w:color="auto"/>
            </w:tcBorders>
          </w:tcPr>
          <w:p w:rsidR="00724620" w:rsidRPr="00E1142A" w:rsidRDefault="00724620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</w:tc>
        <w:tc>
          <w:tcPr>
            <w:tcW w:w="8554" w:type="dxa"/>
            <w:tcBorders>
              <w:top w:val="double" w:sz="4" w:space="0" w:color="auto"/>
              <w:right w:val="double" w:sz="4" w:space="0" w:color="auto"/>
            </w:tcBorders>
          </w:tcPr>
          <w:p w:rsidR="00724620" w:rsidRPr="00E1142A" w:rsidRDefault="00724620" w:rsidP="00724620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 xml:space="preserve">                                                     МАГАЦИОНЕР / ЕКОНОМ</w:t>
            </w:r>
          </w:p>
          <w:p w:rsidR="00724620" w:rsidRPr="00E1142A" w:rsidRDefault="00724620" w:rsidP="00724620">
            <w:pPr>
              <w:pStyle w:val="Default"/>
              <w:rPr>
                <w:sz w:val="16"/>
                <w:szCs w:val="16"/>
              </w:rPr>
            </w:pPr>
            <w:r w:rsidRPr="00E1142A">
              <w:rPr>
                <w:b/>
                <w:sz w:val="20"/>
                <w:szCs w:val="20"/>
              </w:rPr>
              <w:t xml:space="preserve">                                                     у одсеку за јавне набавке</w:t>
            </w:r>
          </w:p>
        </w:tc>
      </w:tr>
      <w:tr w:rsidR="00F30AD5" w:rsidRPr="00E1142A" w:rsidTr="00E11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26"/>
        </w:trPr>
        <w:tc>
          <w:tcPr>
            <w:tcW w:w="2318" w:type="dxa"/>
            <w:tcBorders>
              <w:left w:val="double" w:sz="4" w:space="0" w:color="auto"/>
            </w:tcBorders>
          </w:tcPr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554" w:type="dxa"/>
            <w:tcBorders>
              <w:right w:val="double" w:sz="4" w:space="0" w:color="auto"/>
            </w:tcBorders>
          </w:tcPr>
          <w:p w:rsidR="00F30AD5" w:rsidRPr="00E1142A" w:rsidRDefault="00F30AD5" w:rsidP="00724620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  <w:shd w:val="clear" w:color="auto" w:fill="E5E5E3"/>
              </w:rPr>
              <w:t>G030700</w:t>
            </w:r>
          </w:p>
        </w:tc>
      </w:tr>
      <w:tr w:rsidR="00F30AD5" w:rsidRPr="00E1142A" w:rsidTr="00E11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88"/>
        </w:trPr>
        <w:tc>
          <w:tcPr>
            <w:tcW w:w="2318" w:type="dxa"/>
            <w:tcBorders>
              <w:left w:val="double" w:sz="4" w:space="0" w:color="auto"/>
            </w:tcBorders>
          </w:tcPr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554" w:type="dxa"/>
            <w:tcBorders>
              <w:right w:val="double" w:sz="4" w:space="0" w:color="auto"/>
            </w:tcBorders>
          </w:tcPr>
          <w:p w:rsidR="00F30AD5" w:rsidRPr="00E1142A" w:rsidRDefault="00E77ECE" w:rsidP="00E77ECE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</w:t>
            </w:r>
            <w:r w:rsidR="00F30AD5" w:rsidRPr="00E1142A">
              <w:rPr>
                <w:sz w:val="20"/>
                <w:szCs w:val="20"/>
              </w:rPr>
              <w:t xml:space="preserve">прима и складишти робу у магацин; </w:t>
            </w:r>
          </w:p>
          <w:p w:rsidR="00F30AD5" w:rsidRPr="00E1142A" w:rsidRDefault="00F30AD5" w:rsidP="00F30AD5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издаје робу из магацина; </w:t>
            </w:r>
          </w:p>
          <w:p w:rsidR="00F30AD5" w:rsidRPr="00E1142A" w:rsidRDefault="00F30AD5" w:rsidP="00F30AD5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чува, класификује и евидентира робу; </w:t>
            </w:r>
          </w:p>
          <w:p w:rsidR="00F30AD5" w:rsidRPr="00E1142A" w:rsidRDefault="00F30AD5" w:rsidP="00F30AD5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контролише стање залиха складиштене робе; </w:t>
            </w:r>
          </w:p>
          <w:p w:rsidR="00F30AD5" w:rsidRPr="00E1142A" w:rsidRDefault="00F30AD5" w:rsidP="00F30AD5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учествује у изради планова набавки ради попуњавања магацина; </w:t>
            </w:r>
          </w:p>
          <w:p w:rsidR="00F30AD5" w:rsidRPr="00E1142A" w:rsidRDefault="00F30AD5" w:rsidP="00F30AD5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наручује робу и врши сравњивање улаза и излаза робе са материјалним књиговодством; </w:t>
            </w:r>
          </w:p>
          <w:p w:rsidR="00F30AD5" w:rsidRPr="00E1142A" w:rsidRDefault="00F30AD5" w:rsidP="00F30AD5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води прописану документацију за правилно и уредно магацинско пословање; </w:t>
            </w:r>
          </w:p>
          <w:p w:rsidR="00F30AD5" w:rsidRPr="00E1142A" w:rsidRDefault="00F30AD5" w:rsidP="00F30AD5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врши сравњивање стања магацина са књиговодственом аналитиком; </w:t>
            </w:r>
          </w:p>
          <w:p w:rsidR="00F30AD5" w:rsidRPr="00E1142A" w:rsidRDefault="00F30AD5" w:rsidP="00F30AD5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одговара за исправност ваге за мерење робе, хигијену магацинског простора и целокупну робу у магацину и рокове њене употребе.</w:t>
            </w:r>
            <w:r w:rsidRPr="00E1142A">
              <w:rPr>
                <w:sz w:val="23"/>
                <w:szCs w:val="23"/>
              </w:rPr>
              <w:t xml:space="preserve"> </w:t>
            </w:r>
          </w:p>
        </w:tc>
      </w:tr>
      <w:tr w:rsidR="00F30AD5" w:rsidRPr="00E1142A" w:rsidTr="00E11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318" w:type="dxa"/>
            <w:tcBorders>
              <w:left w:val="double" w:sz="4" w:space="0" w:color="auto"/>
            </w:tcBorders>
          </w:tcPr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554" w:type="dxa"/>
            <w:tcBorders>
              <w:right w:val="double" w:sz="4" w:space="0" w:color="auto"/>
            </w:tcBorders>
          </w:tcPr>
          <w:p w:rsidR="00F30AD5" w:rsidRPr="00E1142A" w:rsidRDefault="00F30AD5" w:rsidP="00F30AD5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средње образовање </w:t>
            </w:r>
          </w:p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F30AD5" w:rsidRPr="00E1142A" w:rsidTr="00E11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318" w:type="dxa"/>
            <w:tcBorders>
              <w:left w:val="double" w:sz="4" w:space="0" w:color="auto"/>
            </w:tcBorders>
          </w:tcPr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554" w:type="dxa"/>
            <w:tcBorders>
              <w:right w:val="double" w:sz="4" w:space="0" w:color="auto"/>
            </w:tcBorders>
          </w:tcPr>
          <w:p w:rsidR="00F30AD5" w:rsidRPr="00E1142A" w:rsidRDefault="00E77EC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F30AD5" w:rsidRPr="00E1142A" w:rsidTr="00E11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318" w:type="dxa"/>
            <w:tcBorders>
              <w:left w:val="double" w:sz="4" w:space="0" w:color="auto"/>
              <w:bottom w:val="double" w:sz="4" w:space="0" w:color="auto"/>
            </w:tcBorders>
          </w:tcPr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554" w:type="dxa"/>
            <w:tcBorders>
              <w:bottom w:val="double" w:sz="4" w:space="0" w:color="auto"/>
              <w:right w:val="double" w:sz="4" w:space="0" w:color="auto"/>
            </w:tcBorders>
          </w:tcPr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:rsidR="00F30AD5" w:rsidRPr="0002229D" w:rsidRDefault="00F30AD5" w:rsidP="0091659C">
      <w:pPr>
        <w:pStyle w:val="BlockText"/>
        <w:ind w:left="0" w:right="1"/>
        <w:jc w:val="both"/>
        <w:rPr>
          <w:color w:val="auto"/>
          <w:sz w:val="22"/>
          <w:szCs w:val="22"/>
        </w:rPr>
      </w:pPr>
    </w:p>
    <w:tbl>
      <w:tblPr>
        <w:tblW w:w="10872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554"/>
      </w:tblGrid>
      <w:tr w:rsidR="00F30AD5" w:rsidRPr="00E1142A" w:rsidTr="00E1142A">
        <w:trPr>
          <w:trHeight w:val="526"/>
        </w:trPr>
        <w:tc>
          <w:tcPr>
            <w:tcW w:w="2318" w:type="dxa"/>
          </w:tcPr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54" w:type="dxa"/>
          </w:tcPr>
          <w:p w:rsidR="00F30AD5" w:rsidRPr="00E1142A" w:rsidRDefault="00F30AD5" w:rsidP="00724620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sz w:val="23"/>
                <w:szCs w:val="23"/>
              </w:rPr>
              <w:t xml:space="preserve">                                                                  </w:t>
            </w:r>
          </w:p>
          <w:p w:rsidR="00F30AD5" w:rsidRPr="00E1142A" w:rsidRDefault="00F30AD5" w:rsidP="00724620">
            <w:pPr>
              <w:pStyle w:val="Default"/>
              <w:rPr>
                <w:sz w:val="23"/>
                <w:szCs w:val="23"/>
              </w:rPr>
            </w:pPr>
            <w:r w:rsidRPr="00E1142A">
              <w:rPr>
                <w:sz w:val="23"/>
                <w:szCs w:val="23"/>
              </w:rPr>
              <w:t xml:space="preserve">                                                   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653"/>
            </w:tblGrid>
            <w:tr w:rsidR="00F30AD5" w:rsidRPr="00E1142A" w:rsidTr="00724620">
              <w:trPr>
                <w:trHeight w:val="109"/>
              </w:trPr>
              <w:tc>
                <w:tcPr>
                  <w:tcW w:w="0" w:type="auto"/>
                </w:tcPr>
                <w:p w:rsidR="00F30AD5" w:rsidRPr="00E1142A" w:rsidRDefault="00F30AD5" w:rsidP="0072462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  <w:r w:rsidRPr="00E1142A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                        </w:t>
                  </w:r>
                  <w:r w:rsidR="000B6398" w:rsidRPr="00E1142A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                              </w:t>
                  </w:r>
                  <w:r w:rsidRPr="00E1142A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ДАКТИЛОГРАФ </w:t>
                  </w:r>
                </w:p>
              </w:tc>
            </w:tr>
          </w:tbl>
          <w:p w:rsidR="00F30AD5" w:rsidRPr="00E1142A" w:rsidRDefault="00F30AD5" w:rsidP="00724620">
            <w:pPr>
              <w:pStyle w:val="Default"/>
              <w:rPr>
                <w:sz w:val="23"/>
                <w:szCs w:val="23"/>
              </w:rPr>
            </w:pPr>
          </w:p>
        </w:tc>
      </w:tr>
      <w:tr w:rsidR="00F30AD5" w:rsidRPr="00E1142A" w:rsidTr="00E1142A">
        <w:trPr>
          <w:trHeight w:val="526"/>
        </w:trPr>
        <w:tc>
          <w:tcPr>
            <w:tcW w:w="2318" w:type="dxa"/>
          </w:tcPr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554" w:type="dxa"/>
          </w:tcPr>
          <w:p w:rsidR="00F30AD5" w:rsidRPr="00E1142A" w:rsidRDefault="00F30AD5" w:rsidP="00724620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sz w:val="20"/>
                <w:szCs w:val="20"/>
                <w:shd w:val="clear" w:color="auto" w:fill="E5E5E3"/>
              </w:rPr>
              <w:t>G091100</w:t>
            </w:r>
          </w:p>
        </w:tc>
      </w:tr>
      <w:tr w:rsidR="00F30AD5" w:rsidRPr="00E1142A" w:rsidTr="00E1142A">
        <w:trPr>
          <w:trHeight w:val="488"/>
        </w:trPr>
        <w:tc>
          <w:tcPr>
            <w:tcW w:w="2318" w:type="dxa"/>
          </w:tcPr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30AD5" w:rsidRPr="00E1142A" w:rsidRDefault="00F30AD5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554" w:type="dxa"/>
          </w:tcPr>
          <w:p w:rsidR="00F30AD5" w:rsidRPr="00E1142A" w:rsidRDefault="00F30AD5" w:rsidP="00724620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-куца и прекуцава текстове; </w:t>
            </w:r>
          </w:p>
          <w:p w:rsidR="00F30AD5" w:rsidRPr="00E1142A" w:rsidRDefault="00F30AD5" w:rsidP="00724620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стара се о квалитету, обликовању и штампању текста; </w:t>
            </w:r>
          </w:p>
          <w:p w:rsidR="00F30AD5" w:rsidRPr="00E1142A" w:rsidRDefault="00F30AD5" w:rsidP="00724620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прима и контролише захтеве за препис материјала; </w:t>
            </w:r>
          </w:p>
          <w:p w:rsidR="00F30AD5" w:rsidRPr="00E1142A" w:rsidRDefault="00F30AD5" w:rsidP="00724620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врши и одговоран је за обраду аудио записа у текстуални електронски облик. </w:t>
            </w:r>
          </w:p>
          <w:p w:rsidR="00F30AD5" w:rsidRPr="00E1142A" w:rsidRDefault="00F30AD5" w:rsidP="00724620">
            <w:pPr>
              <w:pStyle w:val="Default"/>
              <w:rPr>
                <w:sz w:val="20"/>
                <w:szCs w:val="20"/>
              </w:rPr>
            </w:pPr>
          </w:p>
        </w:tc>
      </w:tr>
      <w:tr w:rsidR="00F30AD5" w:rsidRPr="00E1142A" w:rsidTr="00E1142A">
        <w:tc>
          <w:tcPr>
            <w:tcW w:w="2318" w:type="dxa"/>
          </w:tcPr>
          <w:p w:rsidR="00F30AD5" w:rsidRPr="00E1142A" w:rsidRDefault="00F30AD5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30AD5" w:rsidRPr="00E1142A" w:rsidRDefault="00F30AD5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55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2"/>
              <w:gridCol w:w="8116"/>
            </w:tblGrid>
            <w:tr w:rsidR="00F30AD5" w:rsidRPr="00E1142A" w:rsidTr="00724620">
              <w:trPr>
                <w:trHeight w:val="454"/>
              </w:trPr>
              <w:tc>
                <w:tcPr>
                  <w:tcW w:w="0" w:type="auto"/>
                </w:tcPr>
                <w:p w:rsidR="00F30AD5" w:rsidRPr="00E1142A" w:rsidRDefault="00F30AD5" w:rsidP="0072462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</w:tcPr>
                <w:p w:rsidR="00F30AD5" w:rsidRPr="0037398F" w:rsidRDefault="00F30AD5" w:rsidP="00724620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37398F">
                    <w:rPr>
                      <w:sz w:val="20"/>
                      <w:szCs w:val="20"/>
                    </w:rPr>
                    <w:t xml:space="preserve">средње образовање; </w:t>
                  </w:r>
                </w:p>
                <w:p w:rsidR="00F30AD5" w:rsidRPr="0037398F" w:rsidRDefault="00F30AD5" w:rsidP="00724620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37398F">
                    <w:rPr>
                      <w:sz w:val="20"/>
                      <w:szCs w:val="20"/>
                    </w:rPr>
                    <w:t xml:space="preserve">изузетно: </w:t>
                  </w:r>
                </w:p>
                <w:p w:rsidR="00F30AD5" w:rsidRPr="0037398F" w:rsidRDefault="00F30AD5" w:rsidP="00724620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37398F">
                    <w:rPr>
                      <w:sz w:val="20"/>
                      <w:szCs w:val="20"/>
                    </w:rPr>
                    <w:t>– основно образовање и радно искуство на тим пословима стечено до дана ступања на снагу ове уредбе</w:t>
                  </w:r>
                </w:p>
              </w:tc>
            </w:tr>
          </w:tbl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F30AD5" w:rsidRPr="00E1142A" w:rsidTr="00E1142A">
        <w:tc>
          <w:tcPr>
            <w:tcW w:w="2318" w:type="dxa"/>
          </w:tcPr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554" w:type="dxa"/>
          </w:tcPr>
          <w:p w:rsidR="00F30AD5" w:rsidRPr="00E1142A" w:rsidRDefault="00F30AD5" w:rsidP="00724620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знање рада на рачунару; </w:t>
            </w:r>
          </w:p>
          <w:p w:rsidR="00F30AD5" w:rsidRPr="00E1142A" w:rsidRDefault="00F30AD5" w:rsidP="00724620">
            <w:pPr>
              <w:pStyle w:val="Default"/>
              <w:rPr>
                <w:sz w:val="20"/>
                <w:szCs w:val="20"/>
              </w:rPr>
            </w:pPr>
          </w:p>
        </w:tc>
      </w:tr>
      <w:tr w:rsidR="00F30AD5" w:rsidRPr="00E1142A" w:rsidTr="00E1142A">
        <w:tc>
          <w:tcPr>
            <w:tcW w:w="2318" w:type="dxa"/>
          </w:tcPr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554" w:type="dxa"/>
          </w:tcPr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F30AD5" w:rsidRPr="0002229D" w:rsidRDefault="00F30AD5" w:rsidP="0091659C">
      <w:pPr>
        <w:pStyle w:val="BlockText"/>
        <w:ind w:left="0" w:right="1"/>
        <w:jc w:val="both"/>
        <w:rPr>
          <w:color w:val="auto"/>
          <w:sz w:val="22"/>
          <w:szCs w:val="22"/>
        </w:rPr>
      </w:pPr>
    </w:p>
    <w:tbl>
      <w:tblPr>
        <w:tblW w:w="10890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572"/>
      </w:tblGrid>
      <w:tr w:rsidR="00F30AD5" w:rsidRPr="00E1142A" w:rsidTr="00E1142A">
        <w:trPr>
          <w:trHeight w:val="526"/>
        </w:trPr>
        <w:tc>
          <w:tcPr>
            <w:tcW w:w="2318" w:type="dxa"/>
          </w:tcPr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72" w:type="dxa"/>
          </w:tcPr>
          <w:p w:rsidR="00F30AD5" w:rsidRPr="00E1142A" w:rsidRDefault="00F30AD5" w:rsidP="00E1142A">
            <w:pPr>
              <w:pStyle w:val="BlockText"/>
              <w:ind w:left="0" w:right="1"/>
              <w:jc w:val="center"/>
              <w:rPr>
                <w:b/>
                <w:color w:val="auto"/>
                <w:sz w:val="20"/>
              </w:rPr>
            </w:pPr>
            <w:r w:rsidRPr="00E1142A">
              <w:rPr>
                <w:b/>
                <w:color w:val="auto"/>
                <w:sz w:val="20"/>
              </w:rPr>
              <w:t>АДМИНИСТРАТОР БАЗЕ ПОДАТАКА</w:t>
            </w:r>
          </w:p>
          <w:p w:rsidR="00F30AD5" w:rsidRPr="00E1142A" w:rsidRDefault="00F30AD5" w:rsidP="00E1142A">
            <w:pPr>
              <w:pStyle w:val="BlockText"/>
              <w:ind w:left="0" w:right="1"/>
              <w:jc w:val="center"/>
              <w:rPr>
                <w:b/>
                <w:color w:val="auto"/>
                <w:sz w:val="20"/>
              </w:rPr>
            </w:pPr>
            <w:r w:rsidRPr="00E1142A">
              <w:rPr>
                <w:b/>
                <w:color w:val="auto"/>
                <w:sz w:val="20"/>
              </w:rPr>
              <w:t>Информатичар кординатор</w:t>
            </w:r>
          </w:p>
          <w:p w:rsidR="00F30AD5" w:rsidRPr="00E1142A" w:rsidRDefault="00F30AD5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30AD5" w:rsidRPr="00E1142A" w:rsidTr="00E1142A">
        <w:trPr>
          <w:trHeight w:val="526"/>
        </w:trPr>
        <w:tc>
          <w:tcPr>
            <w:tcW w:w="2318" w:type="dxa"/>
          </w:tcPr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572" w:type="dxa"/>
          </w:tcPr>
          <w:p w:rsidR="00F30AD5" w:rsidRPr="00E1142A" w:rsidRDefault="00F30AD5" w:rsidP="00E1142A">
            <w:pPr>
              <w:pStyle w:val="BlockText"/>
              <w:ind w:left="0" w:right="1"/>
              <w:rPr>
                <w:b/>
                <w:color w:val="auto"/>
                <w:sz w:val="20"/>
                <w:szCs w:val="20"/>
              </w:rPr>
            </w:pPr>
            <w:r w:rsidRPr="00E1142A">
              <w:rPr>
                <w:sz w:val="20"/>
                <w:szCs w:val="20"/>
                <w:shd w:val="clear" w:color="auto" w:fill="E5E5E3"/>
              </w:rPr>
              <w:t>G041200</w:t>
            </w:r>
          </w:p>
        </w:tc>
      </w:tr>
      <w:tr w:rsidR="00F30AD5" w:rsidRPr="00E1142A" w:rsidTr="00E1142A">
        <w:trPr>
          <w:trHeight w:val="488"/>
        </w:trPr>
        <w:tc>
          <w:tcPr>
            <w:tcW w:w="2318" w:type="dxa"/>
          </w:tcPr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572" w:type="dxa"/>
          </w:tcPr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Општи/типични опис посла</w:t>
            </w:r>
          </w:p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врши припрему, обраду и унос информација, података и докумената у пословни и здравствени  информациони систем;</w:t>
            </w:r>
          </w:p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стара се о исправном уношењу података у базе информационог система установе;врши претраживање базе података информационог система; повезује и врши миграцију података ка другим системима за управљање базама података;</w:t>
            </w:r>
          </w:p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доставља извештај надлежним органима и организацијама;</w:t>
            </w: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>врши пријем фактура; контролу исправности докумената; врши слагање улазних фактура са књиговодством; врши усклађивање материјалног раздуживања по одељењима; прати извршење уговора; припрема и обрађује податке за финансијске прегледе и анализе, статистичке  и остале извештаје везане за финансијско-материјално пословање.</w:t>
            </w:r>
          </w:p>
          <w:p w:rsidR="00F30AD5" w:rsidRPr="00E1142A" w:rsidRDefault="00F30AD5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sv-SE"/>
              </w:rPr>
              <w:t>Обавља и друге послове који су сродни са предвиђеним пословима.</w:t>
            </w:r>
          </w:p>
        </w:tc>
      </w:tr>
      <w:tr w:rsidR="00F30AD5" w:rsidRPr="00E1142A" w:rsidTr="00E1142A">
        <w:tc>
          <w:tcPr>
            <w:tcW w:w="2318" w:type="dxa"/>
          </w:tcPr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572" w:type="dxa"/>
          </w:tcPr>
          <w:p w:rsidR="00F30AD5" w:rsidRPr="00E1142A" w:rsidRDefault="00F30AD5" w:rsidP="00E1142A">
            <w:pPr>
              <w:pStyle w:val="BlockText"/>
              <w:ind w:left="0" w:right="1"/>
              <w:jc w:val="both"/>
              <w:rPr>
                <w:color w:val="auto"/>
                <w:sz w:val="20"/>
              </w:rPr>
            </w:pPr>
            <w:r w:rsidRPr="00E1142A">
              <w:rPr>
                <w:color w:val="auto"/>
                <w:sz w:val="20"/>
              </w:rPr>
              <w:t xml:space="preserve">Стручна спрема: </w:t>
            </w:r>
          </w:p>
          <w:p w:rsidR="00F30AD5" w:rsidRPr="00E1142A" w:rsidRDefault="00F30AD5" w:rsidP="00E114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образовање</w:t>
            </w:r>
          </w:p>
          <w:p w:rsidR="00F30AD5" w:rsidRPr="00E1142A" w:rsidRDefault="00F30AD5" w:rsidP="00E1142A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на основним  студијима у обиму од најмање 180 ЕСПБ бодова, по пропису који уређује високо образовање, почев од 10. септембра 2005. ;  </w:t>
            </w:r>
          </w:p>
          <w:p w:rsidR="00F30AD5" w:rsidRPr="00E1142A" w:rsidRDefault="00F30AD5" w:rsidP="00E1142A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на студијима у трајању од три године,  по пропису који је уређивао високо образовање до 10. септембра 2005. године. </w:t>
            </w:r>
          </w:p>
        </w:tc>
      </w:tr>
      <w:tr w:rsidR="00F30AD5" w:rsidRPr="00E1142A" w:rsidTr="00E1142A">
        <w:tc>
          <w:tcPr>
            <w:tcW w:w="2318" w:type="dxa"/>
          </w:tcPr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572" w:type="dxa"/>
          </w:tcPr>
          <w:p w:rsidR="00F30AD5" w:rsidRPr="00E1142A" w:rsidRDefault="00F30AD5" w:rsidP="00E1142A">
            <w:pPr>
              <w:pStyle w:val="BlockText"/>
              <w:ind w:left="0" w:right="1"/>
              <w:jc w:val="both"/>
              <w:rPr>
                <w:color w:val="auto"/>
                <w:sz w:val="20"/>
              </w:rPr>
            </w:pPr>
            <w:r w:rsidRPr="00E1142A">
              <w:rPr>
                <w:color w:val="auto"/>
                <w:sz w:val="20"/>
              </w:rPr>
              <w:t xml:space="preserve">Посебни услови: </w:t>
            </w:r>
          </w:p>
          <w:p w:rsidR="00F30AD5" w:rsidRPr="00E1142A" w:rsidRDefault="00F30AD5" w:rsidP="00E1142A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знање рада на рачунару.</w:t>
            </w:r>
          </w:p>
        </w:tc>
      </w:tr>
      <w:tr w:rsidR="00F30AD5" w:rsidRPr="00E1142A" w:rsidTr="00E1142A">
        <w:tc>
          <w:tcPr>
            <w:tcW w:w="2318" w:type="dxa"/>
          </w:tcPr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Постојећи  број  извршилаца</w:t>
            </w:r>
          </w:p>
        </w:tc>
        <w:tc>
          <w:tcPr>
            <w:tcW w:w="8572" w:type="dxa"/>
          </w:tcPr>
          <w:p w:rsidR="00F30AD5" w:rsidRPr="00E1142A" w:rsidRDefault="00F30AD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1</w:t>
            </w:r>
          </w:p>
        </w:tc>
      </w:tr>
    </w:tbl>
    <w:p w:rsidR="00466487" w:rsidRPr="0002229D" w:rsidRDefault="00466487" w:rsidP="00466487">
      <w:pPr>
        <w:pStyle w:val="BlockText"/>
        <w:ind w:left="0" w:right="1"/>
        <w:jc w:val="both"/>
        <w:rPr>
          <w:color w:val="auto"/>
          <w:sz w:val="22"/>
          <w:szCs w:val="22"/>
        </w:rPr>
      </w:pPr>
    </w:p>
    <w:p w:rsidR="00724620" w:rsidRDefault="00724620" w:rsidP="00CD4345">
      <w:pPr>
        <w:pStyle w:val="BlockText"/>
        <w:numPr>
          <w:ilvl w:val="1"/>
          <w:numId w:val="12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right="1"/>
        <w:jc w:val="center"/>
        <w:rPr>
          <w:b/>
          <w:color w:val="auto"/>
          <w:sz w:val="22"/>
          <w:szCs w:val="22"/>
          <w:u w:val="single"/>
        </w:rPr>
      </w:pPr>
      <w:r w:rsidRPr="00A16EAA">
        <w:rPr>
          <w:b/>
          <w:color w:val="auto"/>
          <w:sz w:val="22"/>
          <w:szCs w:val="22"/>
          <w:u w:val="single"/>
        </w:rPr>
        <w:t>СЛУЖБА ЗА ТЕХНИЧКЕ, ПОМОЋНЕ И ДРУГЕ СЛИЧНЕ ПОСЛОВЕ</w:t>
      </w:r>
    </w:p>
    <w:tbl>
      <w:tblPr>
        <w:tblW w:w="10973" w:type="dxa"/>
        <w:tblInd w:w="-44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0"/>
        <w:gridCol w:w="2426"/>
        <w:gridCol w:w="850"/>
        <w:gridCol w:w="2716"/>
        <w:gridCol w:w="4331"/>
      </w:tblGrid>
      <w:tr w:rsidR="00724620" w:rsidRPr="00E1142A" w:rsidTr="00724620">
        <w:trPr>
          <w:trHeight w:val="250"/>
        </w:trPr>
        <w:tc>
          <w:tcPr>
            <w:tcW w:w="650" w:type="dxa"/>
            <w:shd w:val="clear" w:color="auto" w:fill="FFFF00"/>
            <w:noWrap/>
            <w:vAlign w:val="center"/>
            <w:hideMark/>
          </w:tcPr>
          <w:p w:rsidR="00724620" w:rsidRPr="00E1142A" w:rsidRDefault="00724620" w:rsidP="007246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highlight w:val="yellow"/>
              </w:rPr>
            </w:pPr>
            <w:r w:rsidRPr="00E1142A">
              <w:rPr>
                <w:rFonts w:ascii="Times New Roman" w:hAnsi="Times New Roman"/>
                <w:b/>
                <w:bCs/>
                <w:sz w:val="20"/>
                <w:szCs w:val="20"/>
                <w:highlight w:val="yellow"/>
              </w:rPr>
              <w:t xml:space="preserve">  Р.бр.</w:t>
            </w:r>
          </w:p>
        </w:tc>
        <w:tc>
          <w:tcPr>
            <w:tcW w:w="2426" w:type="dxa"/>
            <w:shd w:val="clear" w:color="auto" w:fill="FFFF00"/>
            <w:noWrap/>
            <w:vAlign w:val="center"/>
            <w:hideMark/>
          </w:tcPr>
          <w:p w:rsidR="00724620" w:rsidRPr="00E1142A" w:rsidRDefault="00724620" w:rsidP="007246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>Назив радног места</w:t>
            </w:r>
          </w:p>
        </w:tc>
        <w:tc>
          <w:tcPr>
            <w:tcW w:w="850" w:type="dxa"/>
            <w:shd w:val="clear" w:color="auto" w:fill="FFFF00"/>
            <w:noWrap/>
            <w:vAlign w:val="center"/>
            <w:hideMark/>
          </w:tcPr>
          <w:p w:rsidR="00724620" w:rsidRPr="00E1142A" w:rsidRDefault="00724620" w:rsidP="007246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>Бр. изврш.</w:t>
            </w:r>
          </w:p>
        </w:tc>
        <w:tc>
          <w:tcPr>
            <w:tcW w:w="2716" w:type="dxa"/>
            <w:shd w:val="clear" w:color="auto" w:fill="FFFF00"/>
            <w:noWrap/>
            <w:vAlign w:val="center"/>
            <w:hideMark/>
          </w:tcPr>
          <w:p w:rsidR="00724620" w:rsidRPr="00E1142A" w:rsidRDefault="00724620" w:rsidP="007246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>Стручна спрема</w:t>
            </w:r>
          </w:p>
        </w:tc>
        <w:tc>
          <w:tcPr>
            <w:tcW w:w="4331" w:type="dxa"/>
            <w:shd w:val="clear" w:color="auto" w:fill="FFFF00"/>
            <w:noWrap/>
            <w:vAlign w:val="center"/>
            <w:hideMark/>
          </w:tcPr>
          <w:p w:rsidR="00724620" w:rsidRPr="00E1142A" w:rsidRDefault="00724620" w:rsidP="007246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 xml:space="preserve">                   Посебни услови</w:t>
            </w:r>
          </w:p>
          <w:p w:rsidR="00724620" w:rsidRPr="00E1142A" w:rsidRDefault="00724620" w:rsidP="007246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724620" w:rsidRPr="00E1142A" w:rsidTr="00724620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724620" w:rsidRPr="00E1142A" w:rsidRDefault="00724620" w:rsidP="0072462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426" w:type="dxa"/>
            <w:shd w:val="clear" w:color="auto" w:fill="auto"/>
            <w:noWrap/>
            <w:vAlign w:val="center"/>
            <w:hideMark/>
          </w:tcPr>
          <w:p w:rsidR="00724620" w:rsidRPr="00724620" w:rsidRDefault="00724620" w:rsidP="00FE7DE6">
            <w:pPr>
              <w:pStyle w:val="Default"/>
              <w:jc w:val="center"/>
              <w:rPr>
                <w:sz w:val="20"/>
                <w:szCs w:val="20"/>
              </w:rPr>
            </w:pPr>
            <w:r w:rsidRPr="00724620">
              <w:rPr>
                <w:sz w:val="20"/>
                <w:szCs w:val="20"/>
              </w:rPr>
              <w:t>Организатор инвестиционог/техничког одржавања/одржавања уређаја и опреме</w:t>
            </w:r>
          </w:p>
          <w:p w:rsidR="00724620" w:rsidRPr="00E1142A" w:rsidRDefault="00724620" w:rsidP="00FE7D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24620" w:rsidRPr="00E1142A" w:rsidRDefault="00724620" w:rsidP="007246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16" w:type="dxa"/>
            <w:shd w:val="clear" w:color="auto" w:fill="auto"/>
            <w:noWrap/>
            <w:vAlign w:val="center"/>
            <w:hideMark/>
          </w:tcPr>
          <w:p w:rsidR="00724620" w:rsidRPr="00724620" w:rsidRDefault="00724620" w:rsidP="00724620">
            <w:pPr>
              <w:pStyle w:val="Default"/>
              <w:jc w:val="both"/>
              <w:rPr>
                <w:sz w:val="16"/>
                <w:szCs w:val="16"/>
              </w:rPr>
            </w:pPr>
            <w:r w:rsidRPr="00724620">
              <w:rPr>
                <w:sz w:val="16"/>
                <w:szCs w:val="16"/>
              </w:rPr>
              <w:t xml:space="preserve">Високо образовање: </w:t>
            </w:r>
          </w:p>
          <w:p w:rsidR="00724620" w:rsidRPr="00724620" w:rsidRDefault="00724620" w:rsidP="00724620">
            <w:pPr>
              <w:pStyle w:val="Default"/>
              <w:jc w:val="both"/>
              <w:rPr>
                <w:sz w:val="16"/>
                <w:szCs w:val="16"/>
              </w:rPr>
            </w:pPr>
            <w:r w:rsidRPr="00724620">
              <w:rPr>
                <w:sz w:val="16"/>
                <w:szCs w:val="16"/>
              </w:rPr>
              <w:t xml:space="preserve">– на основним академским студијама у обиму од најмање 240 ЕСПБ бодова, односно специјалистичким струковним студијама, по пропису који уређује високо образовање почев од 10. септембра 2005. године; </w:t>
            </w:r>
          </w:p>
          <w:p w:rsidR="00724620" w:rsidRPr="00724620" w:rsidRDefault="00724620" w:rsidP="00724620">
            <w:pPr>
              <w:pStyle w:val="Default"/>
              <w:jc w:val="both"/>
              <w:rPr>
                <w:color w:val="auto"/>
                <w:sz w:val="16"/>
                <w:szCs w:val="16"/>
                <w:lang w:val="ru-RU"/>
              </w:rPr>
            </w:pPr>
            <w:r w:rsidRPr="00724620">
              <w:rPr>
                <w:sz w:val="16"/>
                <w:szCs w:val="16"/>
              </w:rPr>
              <w:t xml:space="preserve">– на основним студијама у трајању од најмање четири </w:t>
            </w:r>
          </w:p>
          <w:p w:rsidR="00724620" w:rsidRPr="00724620" w:rsidRDefault="00724620" w:rsidP="00724620">
            <w:pPr>
              <w:pStyle w:val="Default"/>
              <w:jc w:val="both"/>
              <w:rPr>
                <w:sz w:val="16"/>
                <w:szCs w:val="16"/>
              </w:rPr>
            </w:pPr>
            <w:r w:rsidRPr="00724620">
              <w:rPr>
                <w:sz w:val="16"/>
                <w:szCs w:val="16"/>
              </w:rPr>
              <w:t xml:space="preserve">године, по пропису који је уређивао високо образовање до 10. септембра 2005. године; </w:t>
            </w:r>
          </w:p>
          <w:p w:rsidR="00724620" w:rsidRPr="00724620" w:rsidRDefault="00724620" w:rsidP="00724620">
            <w:pPr>
              <w:pStyle w:val="Default"/>
              <w:jc w:val="both"/>
              <w:rPr>
                <w:sz w:val="16"/>
                <w:szCs w:val="16"/>
              </w:rPr>
            </w:pPr>
            <w:r w:rsidRPr="00724620">
              <w:rPr>
                <w:sz w:val="16"/>
                <w:szCs w:val="16"/>
              </w:rPr>
              <w:t xml:space="preserve">или </w:t>
            </w:r>
          </w:p>
          <w:p w:rsidR="00724620" w:rsidRPr="00724620" w:rsidRDefault="00724620" w:rsidP="00724620">
            <w:pPr>
              <w:pStyle w:val="Default"/>
              <w:jc w:val="both"/>
              <w:rPr>
                <w:sz w:val="16"/>
                <w:szCs w:val="16"/>
              </w:rPr>
            </w:pPr>
            <w:r w:rsidRPr="00724620">
              <w:rPr>
                <w:sz w:val="16"/>
                <w:szCs w:val="16"/>
              </w:rPr>
              <w:t xml:space="preserve">– на основним студијама у обиму од 180 ЕСПБ бодова, по пропису који уређује високо образовање почев од 10. септембра 2005. године; </w:t>
            </w:r>
          </w:p>
          <w:p w:rsidR="00724620" w:rsidRPr="00FA5296" w:rsidRDefault="00724620" w:rsidP="00724620">
            <w:pPr>
              <w:pStyle w:val="Default"/>
              <w:jc w:val="both"/>
              <w:rPr>
                <w:color w:val="auto"/>
                <w:sz w:val="20"/>
                <w:szCs w:val="20"/>
                <w:lang w:val="ru-RU"/>
              </w:rPr>
            </w:pPr>
            <w:r w:rsidRPr="00724620">
              <w:rPr>
                <w:sz w:val="16"/>
                <w:szCs w:val="16"/>
              </w:rPr>
              <w:t>– на студијама у трајању до три године, по пропису који је уређивао високо образовање до 10. септембра 2005. године.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4331" w:type="dxa"/>
            <w:shd w:val="clear" w:color="auto" w:fill="auto"/>
            <w:noWrap/>
            <w:vAlign w:val="center"/>
            <w:hideMark/>
          </w:tcPr>
          <w:p w:rsidR="00724620" w:rsidRPr="00724620" w:rsidRDefault="00724620" w:rsidP="00724620">
            <w:pPr>
              <w:pStyle w:val="Default"/>
              <w:jc w:val="both"/>
              <w:rPr>
                <w:sz w:val="20"/>
                <w:szCs w:val="20"/>
              </w:rPr>
            </w:pPr>
            <w:r w:rsidRPr="00724620">
              <w:rPr>
                <w:sz w:val="20"/>
                <w:szCs w:val="20"/>
              </w:rPr>
              <w:t xml:space="preserve">– знање рада на рачунару </w:t>
            </w:r>
          </w:p>
          <w:p w:rsidR="00724620" w:rsidRPr="00E1142A" w:rsidRDefault="00724620" w:rsidP="00724620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724620" w:rsidRPr="00E1142A" w:rsidTr="00724620">
        <w:trPr>
          <w:trHeight w:val="250"/>
        </w:trPr>
        <w:tc>
          <w:tcPr>
            <w:tcW w:w="10973" w:type="dxa"/>
            <w:gridSpan w:val="5"/>
            <w:shd w:val="clear" w:color="auto" w:fill="auto"/>
            <w:noWrap/>
            <w:vAlign w:val="center"/>
            <w:hideMark/>
          </w:tcPr>
          <w:p w:rsidR="00724620" w:rsidRPr="00E1142A" w:rsidRDefault="00724620" w:rsidP="007246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bCs/>
              </w:rPr>
              <w:t xml:space="preserve"> </w:t>
            </w:r>
            <w:r w:rsidRPr="00E1142A">
              <w:rPr>
                <w:rFonts w:ascii="Times New Roman" w:hAnsi="Times New Roman"/>
                <w:b/>
                <w:bCs/>
                <w:highlight w:val="yellow"/>
              </w:rPr>
              <w:t>Одељење за одржавање хигијене и вешераја</w:t>
            </w:r>
          </w:p>
        </w:tc>
      </w:tr>
      <w:tr w:rsidR="00102D96" w:rsidRPr="00E1142A" w:rsidTr="00724620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102D96" w:rsidRPr="00E1142A" w:rsidRDefault="00102D96" w:rsidP="0072462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  <w:lang w:val="ru-RU"/>
              </w:rPr>
              <w:t>2.</w:t>
            </w:r>
          </w:p>
        </w:tc>
        <w:tc>
          <w:tcPr>
            <w:tcW w:w="2426" w:type="dxa"/>
            <w:shd w:val="clear" w:color="auto" w:fill="auto"/>
            <w:noWrap/>
            <w:vAlign w:val="center"/>
            <w:hideMark/>
          </w:tcPr>
          <w:p w:rsidR="00CB6612" w:rsidRPr="00CB6612" w:rsidRDefault="00CB6612" w:rsidP="00CB6612">
            <w:pPr>
              <w:pStyle w:val="Default"/>
              <w:jc w:val="both"/>
              <w:rPr>
                <w:sz w:val="16"/>
                <w:szCs w:val="16"/>
              </w:rPr>
            </w:pPr>
            <w:r w:rsidRPr="00CB6612">
              <w:rPr>
                <w:sz w:val="16"/>
                <w:szCs w:val="16"/>
              </w:rPr>
              <w:t xml:space="preserve">САРАДНИК ЗА САНИТАРНУ КОНТРОЛУ </w:t>
            </w:r>
          </w:p>
          <w:p w:rsidR="00102D96" w:rsidRPr="00E1142A" w:rsidRDefault="00102D96" w:rsidP="00EA7EB5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Шеф одељења за одржавање хигијене</w:t>
            </w:r>
            <w:r w:rsidR="00CB6612" w:rsidRPr="00E1142A">
              <w:rPr>
                <w:rFonts w:ascii="Times New Roman" w:hAnsi="Times New Roman"/>
                <w:sz w:val="16"/>
                <w:szCs w:val="16"/>
              </w:rPr>
              <w:t xml:space="preserve"> и вешераја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2D96" w:rsidRPr="00E1142A" w:rsidRDefault="00102D96" w:rsidP="00EA7EB5">
            <w:pPr>
              <w:jc w:val="center"/>
              <w:rPr>
                <w:rFonts w:ascii="Times New Roman" w:hAnsi="Times New Roman"/>
              </w:rPr>
            </w:pPr>
            <w:r w:rsidRPr="00E1142A">
              <w:rPr>
                <w:rFonts w:ascii="Times New Roman" w:hAnsi="Times New Roman"/>
              </w:rPr>
              <w:t>1</w:t>
            </w:r>
          </w:p>
        </w:tc>
        <w:tc>
          <w:tcPr>
            <w:tcW w:w="2716" w:type="dxa"/>
            <w:shd w:val="clear" w:color="auto" w:fill="auto"/>
            <w:noWrap/>
            <w:vAlign w:val="center"/>
            <w:hideMark/>
          </w:tcPr>
          <w:p w:rsidR="00CB6612" w:rsidRPr="00CB6612" w:rsidRDefault="00CB6612" w:rsidP="00CB6612">
            <w:pPr>
              <w:pStyle w:val="Default"/>
              <w:jc w:val="both"/>
              <w:rPr>
                <w:sz w:val="16"/>
                <w:szCs w:val="16"/>
              </w:rPr>
            </w:pPr>
            <w:r w:rsidRPr="00CB6612">
              <w:rPr>
                <w:sz w:val="16"/>
                <w:szCs w:val="16"/>
              </w:rPr>
              <w:t xml:space="preserve">Високо образовање: </w:t>
            </w:r>
          </w:p>
          <w:p w:rsidR="00CB6612" w:rsidRPr="00CB6612" w:rsidRDefault="00CB6612" w:rsidP="00CB6612">
            <w:pPr>
              <w:pStyle w:val="Default"/>
              <w:jc w:val="both"/>
              <w:rPr>
                <w:sz w:val="16"/>
                <w:szCs w:val="16"/>
              </w:rPr>
            </w:pPr>
            <w:r w:rsidRPr="00CB6612">
              <w:rPr>
                <w:sz w:val="16"/>
                <w:szCs w:val="16"/>
              </w:rPr>
              <w:t xml:space="preserve">– на основним студијама у обиму од 180 ЕСПБ бодова, по пропису који уређује високо образовање почев од 10. септембра 2005. године; </w:t>
            </w:r>
          </w:p>
          <w:p w:rsidR="00102D96" w:rsidRPr="00E1142A" w:rsidRDefault="00CB6612" w:rsidP="00CB6612">
            <w:pPr>
              <w:jc w:val="both"/>
              <w:rPr>
                <w:rFonts w:ascii="Times New Roman" w:hAnsi="Times New Roman"/>
                <w:color w:val="FF0000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– на студијама у трајању до три године, по пропису који је уређивао високо образовање до 10. септембра 2005. године.</w:t>
            </w:r>
            <w:r w:rsidRPr="00E1142A">
              <w:rPr>
                <w:sz w:val="23"/>
                <w:szCs w:val="23"/>
              </w:rPr>
              <w:t xml:space="preserve"> </w:t>
            </w:r>
          </w:p>
        </w:tc>
        <w:tc>
          <w:tcPr>
            <w:tcW w:w="4331" w:type="dxa"/>
            <w:shd w:val="clear" w:color="auto" w:fill="auto"/>
            <w:noWrap/>
            <w:vAlign w:val="center"/>
            <w:hideMark/>
          </w:tcPr>
          <w:p w:rsidR="00102D96" w:rsidRPr="00E1142A" w:rsidRDefault="00102D96" w:rsidP="0072462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102D96" w:rsidRPr="00E1142A" w:rsidTr="000B6398">
        <w:trPr>
          <w:trHeight w:val="818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102D96" w:rsidRPr="00E1142A" w:rsidRDefault="00102D96" w:rsidP="0072462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426" w:type="dxa"/>
            <w:shd w:val="clear" w:color="auto" w:fill="auto"/>
            <w:noWrap/>
            <w:vAlign w:val="center"/>
            <w:hideMark/>
          </w:tcPr>
          <w:p w:rsidR="00102D96" w:rsidRPr="00E1142A" w:rsidRDefault="00102D96" w:rsidP="00EA7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Спремач/спремачица у просторијама у којима се пружају здравствене </w:t>
            </w:r>
          </w:p>
          <w:p w:rsidR="00102D96" w:rsidRPr="00E1142A" w:rsidRDefault="00102D96" w:rsidP="00EA7EB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2D96" w:rsidRPr="00E1142A" w:rsidRDefault="00102D96" w:rsidP="00EA7EB5">
            <w:pPr>
              <w:jc w:val="center"/>
              <w:rPr>
                <w:rFonts w:ascii="Times New Roman" w:hAnsi="Times New Roman"/>
              </w:rPr>
            </w:pPr>
            <w:r w:rsidRPr="00E1142A">
              <w:rPr>
                <w:rFonts w:ascii="Times New Roman" w:hAnsi="Times New Roman"/>
              </w:rPr>
              <w:t>32</w:t>
            </w:r>
          </w:p>
        </w:tc>
        <w:tc>
          <w:tcPr>
            <w:tcW w:w="2716" w:type="dxa"/>
            <w:shd w:val="clear" w:color="auto" w:fill="auto"/>
            <w:noWrap/>
            <w:vAlign w:val="center"/>
            <w:hideMark/>
          </w:tcPr>
          <w:p w:rsidR="00102D96" w:rsidRPr="00E1142A" w:rsidRDefault="00102D96" w:rsidP="00EA7EB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color w:val="000000"/>
                <w:sz w:val="20"/>
                <w:szCs w:val="20"/>
              </w:rPr>
              <w:t>Основно образовање</w:t>
            </w:r>
          </w:p>
        </w:tc>
        <w:tc>
          <w:tcPr>
            <w:tcW w:w="4331" w:type="dxa"/>
            <w:shd w:val="clear" w:color="auto" w:fill="auto"/>
            <w:noWrap/>
            <w:vAlign w:val="center"/>
            <w:hideMark/>
          </w:tcPr>
          <w:p w:rsidR="00102D96" w:rsidRPr="00E1142A" w:rsidRDefault="00102D96" w:rsidP="0072462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102D96" w:rsidRPr="00E1142A" w:rsidTr="00EA7EB5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102D96" w:rsidRPr="00E1142A" w:rsidRDefault="00102D96" w:rsidP="00724620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4.</w:t>
            </w:r>
          </w:p>
        </w:tc>
        <w:tc>
          <w:tcPr>
            <w:tcW w:w="2426" w:type="dxa"/>
            <w:shd w:val="clear" w:color="auto" w:fill="auto"/>
            <w:noWrap/>
            <w:vAlign w:val="center"/>
            <w:hideMark/>
          </w:tcPr>
          <w:p w:rsidR="00CB6612" w:rsidRDefault="00CB6612" w:rsidP="00EA7EB5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102D96" w:rsidRPr="00CB6612" w:rsidRDefault="00102D96" w:rsidP="00EA7EB5">
            <w:pPr>
              <w:pStyle w:val="Default"/>
              <w:jc w:val="both"/>
              <w:rPr>
                <w:sz w:val="20"/>
                <w:szCs w:val="20"/>
              </w:rPr>
            </w:pPr>
            <w:r w:rsidRPr="00CB6612">
              <w:rPr>
                <w:sz w:val="20"/>
                <w:szCs w:val="20"/>
              </w:rPr>
              <w:t>Техничар за прање и хемијско чишћење</w:t>
            </w:r>
          </w:p>
          <w:p w:rsidR="00102D96" w:rsidRPr="00E1142A" w:rsidRDefault="00102D96" w:rsidP="00EA7EB5">
            <w:pPr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2D96" w:rsidRPr="00E1142A" w:rsidRDefault="00102D96" w:rsidP="00EA7E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1142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716" w:type="dxa"/>
            <w:shd w:val="clear" w:color="auto" w:fill="auto"/>
            <w:noWrap/>
            <w:vAlign w:val="center"/>
            <w:hideMark/>
          </w:tcPr>
          <w:p w:rsidR="00102D96" w:rsidRPr="00102D96" w:rsidRDefault="00102D96" w:rsidP="00EA7EB5">
            <w:pPr>
              <w:pStyle w:val="Default"/>
              <w:jc w:val="both"/>
              <w:rPr>
                <w:sz w:val="20"/>
                <w:szCs w:val="20"/>
              </w:rPr>
            </w:pPr>
            <w:r w:rsidRPr="00102D96">
              <w:rPr>
                <w:sz w:val="20"/>
                <w:szCs w:val="20"/>
              </w:rPr>
              <w:t xml:space="preserve">средње образовање или </w:t>
            </w:r>
          </w:p>
          <w:p w:rsidR="00102D96" w:rsidRPr="00E1142A" w:rsidRDefault="00102D96" w:rsidP="00EA7EB5">
            <w:pPr>
              <w:jc w:val="both"/>
              <w:rPr>
                <w:rFonts w:ascii="Times New Roman" w:hAnsi="Times New Roman"/>
                <w:color w:val="FF000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–основно образовање</w:t>
            </w:r>
            <w:r w:rsidRPr="00E1142A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</w:tc>
        <w:tc>
          <w:tcPr>
            <w:tcW w:w="4331" w:type="dxa"/>
            <w:shd w:val="clear" w:color="auto" w:fill="auto"/>
            <w:noWrap/>
            <w:vAlign w:val="center"/>
            <w:hideMark/>
          </w:tcPr>
          <w:p w:rsidR="00102D96" w:rsidRPr="00E1142A" w:rsidRDefault="00102D96" w:rsidP="0072462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CB6612" w:rsidRPr="00E1142A" w:rsidTr="00EA7EB5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CB6612" w:rsidRPr="00E1142A" w:rsidRDefault="00CB6612" w:rsidP="00724620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5.</w:t>
            </w:r>
          </w:p>
        </w:tc>
        <w:tc>
          <w:tcPr>
            <w:tcW w:w="2426" w:type="dxa"/>
            <w:shd w:val="clear" w:color="auto" w:fill="auto"/>
            <w:noWrap/>
            <w:vAlign w:val="center"/>
            <w:hideMark/>
          </w:tcPr>
          <w:p w:rsidR="00CB6612" w:rsidRPr="00CB6612" w:rsidRDefault="00CB6612" w:rsidP="00CB6612">
            <w:pPr>
              <w:pStyle w:val="Default"/>
              <w:jc w:val="both"/>
              <w:rPr>
                <w:sz w:val="16"/>
                <w:szCs w:val="16"/>
              </w:rPr>
            </w:pPr>
            <w:r w:rsidRPr="00CB6612">
              <w:rPr>
                <w:sz w:val="16"/>
                <w:szCs w:val="16"/>
              </w:rPr>
              <w:t xml:space="preserve">СЛУЖБЕНИК ЗА ЗАШТИТУ ЖИВОТНЕ СРЕДИНЕ </w:t>
            </w:r>
          </w:p>
          <w:p w:rsidR="00CB6612" w:rsidRPr="00CB6612" w:rsidRDefault="00CB6612" w:rsidP="00EA7EB5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B6612" w:rsidRPr="00E1142A" w:rsidRDefault="00CB6612" w:rsidP="00EA7E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1142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716" w:type="dxa"/>
            <w:shd w:val="clear" w:color="auto" w:fill="auto"/>
            <w:noWrap/>
            <w:vAlign w:val="center"/>
            <w:hideMark/>
          </w:tcPr>
          <w:p w:rsidR="00CB6612" w:rsidRPr="00CB6612" w:rsidRDefault="00CB6612" w:rsidP="00CB6612">
            <w:pPr>
              <w:pStyle w:val="Default"/>
              <w:jc w:val="both"/>
              <w:rPr>
                <w:sz w:val="16"/>
                <w:szCs w:val="16"/>
              </w:rPr>
            </w:pPr>
            <w:r w:rsidRPr="00CB6612">
              <w:rPr>
                <w:sz w:val="16"/>
                <w:szCs w:val="16"/>
              </w:rPr>
              <w:t xml:space="preserve">Високо образовање: </w:t>
            </w:r>
          </w:p>
          <w:p w:rsidR="00CB6612" w:rsidRPr="00CB6612" w:rsidRDefault="00CB6612" w:rsidP="00CB6612">
            <w:pPr>
              <w:pStyle w:val="Default"/>
              <w:jc w:val="both"/>
              <w:rPr>
                <w:sz w:val="16"/>
                <w:szCs w:val="16"/>
              </w:rPr>
            </w:pPr>
            <w:r w:rsidRPr="00CB6612">
              <w:rPr>
                <w:sz w:val="16"/>
                <w:szCs w:val="16"/>
              </w:rPr>
              <w:t xml:space="preserve">– на основним академским студијама у обиму од најмање 240 ЕСПБ бодова, односно специјалистичким струковним студијама, по пропису који уређује високо образовање почев од 10. септембра 2005. године; </w:t>
            </w:r>
          </w:p>
          <w:p w:rsidR="00CB6612" w:rsidRPr="00CB6612" w:rsidRDefault="00CB6612" w:rsidP="00CB6612">
            <w:pPr>
              <w:pStyle w:val="Default"/>
              <w:jc w:val="both"/>
              <w:rPr>
                <w:sz w:val="16"/>
                <w:szCs w:val="16"/>
              </w:rPr>
            </w:pPr>
            <w:r w:rsidRPr="00CB6612">
              <w:rPr>
                <w:sz w:val="16"/>
                <w:szCs w:val="16"/>
              </w:rPr>
              <w:t xml:space="preserve">– на основним студијама у трајању од најмање четири године, по пропису који је уређивао високо образовање до 10. септембра 2005. године или </w:t>
            </w:r>
          </w:p>
          <w:p w:rsidR="00CB6612" w:rsidRPr="00CB6612" w:rsidRDefault="00CB6612" w:rsidP="00CB6612">
            <w:pPr>
              <w:pStyle w:val="Default"/>
              <w:jc w:val="both"/>
              <w:rPr>
                <w:sz w:val="16"/>
                <w:szCs w:val="16"/>
              </w:rPr>
            </w:pPr>
            <w:r w:rsidRPr="00CB6612">
              <w:rPr>
                <w:sz w:val="16"/>
                <w:szCs w:val="16"/>
              </w:rPr>
              <w:t xml:space="preserve">– на основним студијама у обиму од 180 ЕСПБ бодова, по пропису који уређује високо образовање почев од 10. септембра 2005. године; </w:t>
            </w:r>
          </w:p>
          <w:p w:rsidR="00CB6612" w:rsidRPr="00102D96" w:rsidRDefault="00CB6612" w:rsidP="00CB6612">
            <w:pPr>
              <w:pStyle w:val="Default"/>
              <w:jc w:val="both"/>
              <w:rPr>
                <w:sz w:val="20"/>
                <w:szCs w:val="20"/>
              </w:rPr>
            </w:pPr>
            <w:r w:rsidRPr="00CB6612">
              <w:rPr>
                <w:sz w:val="16"/>
                <w:szCs w:val="16"/>
              </w:rPr>
              <w:t xml:space="preserve">– на студијама у трајању до три године, по пропису који је уређивао високо образовање до 10. септембра 2005. године </w:t>
            </w:r>
          </w:p>
        </w:tc>
        <w:tc>
          <w:tcPr>
            <w:tcW w:w="4331" w:type="dxa"/>
            <w:shd w:val="clear" w:color="auto" w:fill="auto"/>
            <w:noWrap/>
            <w:vAlign w:val="center"/>
            <w:hideMark/>
          </w:tcPr>
          <w:p w:rsidR="00CB6612" w:rsidRPr="00E1142A" w:rsidRDefault="00CB6612" w:rsidP="0072462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585061" w:rsidRPr="00E1142A" w:rsidTr="00EA7EB5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585061" w:rsidRPr="00E1142A" w:rsidRDefault="00585061" w:rsidP="00724620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6.</w:t>
            </w:r>
          </w:p>
        </w:tc>
        <w:tc>
          <w:tcPr>
            <w:tcW w:w="2426" w:type="dxa"/>
            <w:shd w:val="clear" w:color="auto" w:fill="auto"/>
            <w:noWrap/>
            <w:vAlign w:val="center"/>
            <w:hideMark/>
          </w:tcPr>
          <w:p w:rsidR="00585061" w:rsidRPr="00585061" w:rsidRDefault="00585061" w:rsidP="00585061">
            <w:pPr>
              <w:pStyle w:val="Default"/>
              <w:jc w:val="both"/>
              <w:rPr>
                <w:sz w:val="16"/>
                <w:szCs w:val="16"/>
              </w:rPr>
            </w:pPr>
            <w:r w:rsidRPr="00585061">
              <w:rPr>
                <w:sz w:val="16"/>
                <w:szCs w:val="16"/>
              </w:rPr>
              <w:t xml:space="preserve">РЕФЕРЕНТ ЗА САНИТАРНУ КОНТРОЛУ / </w:t>
            </w:r>
          </w:p>
          <w:p w:rsidR="00585061" w:rsidRPr="00E1142A" w:rsidRDefault="00585061" w:rsidP="00EA7EB5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85061" w:rsidRPr="00E1142A" w:rsidRDefault="00585061" w:rsidP="00EA7EB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716" w:type="dxa"/>
            <w:shd w:val="clear" w:color="auto" w:fill="auto"/>
            <w:noWrap/>
            <w:vAlign w:val="center"/>
            <w:hideMark/>
          </w:tcPr>
          <w:p w:rsidR="00585061" w:rsidRPr="000B6398" w:rsidRDefault="00585061" w:rsidP="000B6398">
            <w:pPr>
              <w:pStyle w:val="Default"/>
              <w:jc w:val="both"/>
              <w:rPr>
                <w:sz w:val="16"/>
                <w:szCs w:val="16"/>
              </w:rPr>
            </w:pPr>
            <w:r w:rsidRPr="00585061">
              <w:rPr>
                <w:sz w:val="16"/>
                <w:szCs w:val="16"/>
              </w:rPr>
              <w:t xml:space="preserve">средње образовање </w:t>
            </w:r>
          </w:p>
        </w:tc>
        <w:tc>
          <w:tcPr>
            <w:tcW w:w="4331" w:type="dxa"/>
            <w:shd w:val="clear" w:color="auto" w:fill="auto"/>
            <w:noWrap/>
            <w:vAlign w:val="center"/>
            <w:hideMark/>
          </w:tcPr>
          <w:p w:rsidR="00585061" w:rsidRPr="00E1142A" w:rsidRDefault="00585061" w:rsidP="0072462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102D96" w:rsidRPr="00E1142A" w:rsidTr="00EA7EB5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102D96" w:rsidRPr="00E1142A" w:rsidRDefault="00585061" w:rsidP="00724620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7</w:t>
            </w:r>
            <w:r w:rsidR="00102D96" w:rsidRPr="00E1142A">
              <w:rPr>
                <w:sz w:val="20"/>
                <w:szCs w:val="20"/>
              </w:rPr>
              <w:t>.</w:t>
            </w:r>
          </w:p>
        </w:tc>
        <w:tc>
          <w:tcPr>
            <w:tcW w:w="2426" w:type="dxa"/>
            <w:shd w:val="clear" w:color="auto" w:fill="auto"/>
            <w:noWrap/>
            <w:vAlign w:val="center"/>
            <w:hideMark/>
          </w:tcPr>
          <w:p w:rsidR="00102D96" w:rsidRPr="00E1142A" w:rsidRDefault="00102D96" w:rsidP="00EA7E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Техничар за одржавање одеће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2D96" w:rsidRPr="00E1142A" w:rsidRDefault="00102D96" w:rsidP="00EA7EB5">
            <w:pPr>
              <w:jc w:val="center"/>
              <w:rPr>
                <w:rFonts w:ascii="Times New Roman" w:hAnsi="Times New Roman"/>
              </w:rPr>
            </w:pPr>
            <w:r w:rsidRPr="00E1142A">
              <w:rPr>
                <w:rFonts w:ascii="Times New Roman" w:hAnsi="Times New Roman"/>
              </w:rPr>
              <w:t>5</w:t>
            </w:r>
          </w:p>
        </w:tc>
        <w:tc>
          <w:tcPr>
            <w:tcW w:w="2716" w:type="dxa"/>
            <w:shd w:val="clear" w:color="auto" w:fill="auto"/>
            <w:noWrap/>
            <w:vAlign w:val="center"/>
            <w:hideMark/>
          </w:tcPr>
          <w:p w:rsidR="00102D96" w:rsidRPr="00E1142A" w:rsidRDefault="00102D96" w:rsidP="00EA7EB5">
            <w:pPr>
              <w:jc w:val="both"/>
              <w:rPr>
                <w:rFonts w:ascii="Times New Roman" w:hAnsi="Times New Roman"/>
              </w:rPr>
            </w:pPr>
            <w:r w:rsidRPr="00E1142A">
              <w:rPr>
                <w:rFonts w:ascii="Times New Roman" w:hAnsi="Times New Roman"/>
              </w:rPr>
              <w:t>Основно образовање</w:t>
            </w:r>
          </w:p>
        </w:tc>
        <w:tc>
          <w:tcPr>
            <w:tcW w:w="4331" w:type="dxa"/>
            <w:shd w:val="clear" w:color="auto" w:fill="auto"/>
            <w:noWrap/>
            <w:vAlign w:val="center"/>
            <w:hideMark/>
          </w:tcPr>
          <w:p w:rsidR="00102D96" w:rsidRPr="00E1142A" w:rsidRDefault="00102D96" w:rsidP="0072462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CB6612" w:rsidRPr="00E1142A" w:rsidTr="00EA7EB5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CB6612" w:rsidRPr="00E1142A" w:rsidRDefault="00585061" w:rsidP="00724620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8</w:t>
            </w:r>
            <w:r w:rsidR="00CB6612" w:rsidRPr="00E1142A">
              <w:rPr>
                <w:sz w:val="20"/>
                <w:szCs w:val="20"/>
              </w:rPr>
              <w:t>.</w:t>
            </w:r>
          </w:p>
        </w:tc>
        <w:tc>
          <w:tcPr>
            <w:tcW w:w="2426" w:type="dxa"/>
            <w:shd w:val="clear" w:color="auto" w:fill="auto"/>
            <w:noWrap/>
            <w:vAlign w:val="center"/>
            <w:hideMark/>
          </w:tcPr>
          <w:p w:rsidR="00CB6612" w:rsidRPr="00CB6612" w:rsidRDefault="00CB6612" w:rsidP="00CB6612">
            <w:pPr>
              <w:pStyle w:val="Default"/>
              <w:jc w:val="both"/>
              <w:rPr>
                <w:sz w:val="16"/>
                <w:szCs w:val="16"/>
              </w:rPr>
            </w:pPr>
            <w:r w:rsidRPr="00CB6612">
              <w:rPr>
                <w:sz w:val="16"/>
                <w:szCs w:val="16"/>
              </w:rPr>
              <w:t xml:space="preserve">Возач возила Б категорије </w:t>
            </w:r>
            <w:r>
              <w:rPr>
                <w:sz w:val="16"/>
                <w:szCs w:val="16"/>
              </w:rPr>
              <w:t>–возач инфективног отпада</w:t>
            </w:r>
          </w:p>
          <w:p w:rsidR="00CB6612" w:rsidRPr="00E1142A" w:rsidRDefault="00CB6612" w:rsidP="00EA7E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B6612" w:rsidRPr="00E1142A" w:rsidRDefault="00CB6612" w:rsidP="00EA7EB5">
            <w:pPr>
              <w:jc w:val="center"/>
              <w:rPr>
                <w:rFonts w:ascii="Times New Roman" w:hAnsi="Times New Roman"/>
              </w:rPr>
            </w:pPr>
            <w:r w:rsidRPr="00E1142A">
              <w:rPr>
                <w:rFonts w:ascii="Times New Roman" w:hAnsi="Times New Roman"/>
              </w:rPr>
              <w:t>1</w:t>
            </w:r>
          </w:p>
        </w:tc>
        <w:tc>
          <w:tcPr>
            <w:tcW w:w="2716" w:type="dxa"/>
            <w:shd w:val="clear" w:color="auto" w:fill="auto"/>
            <w:noWrap/>
            <w:vAlign w:val="center"/>
            <w:hideMark/>
          </w:tcPr>
          <w:p w:rsidR="00CB6612" w:rsidRPr="00CB6612" w:rsidRDefault="00CB6612" w:rsidP="00CB6612">
            <w:pPr>
              <w:pStyle w:val="Default"/>
              <w:jc w:val="both"/>
              <w:rPr>
                <w:sz w:val="16"/>
                <w:szCs w:val="16"/>
              </w:rPr>
            </w:pPr>
            <w:r w:rsidRPr="00CB6612">
              <w:rPr>
                <w:sz w:val="16"/>
                <w:szCs w:val="16"/>
              </w:rPr>
              <w:t xml:space="preserve">средње образовање; </w:t>
            </w:r>
          </w:p>
          <w:p w:rsidR="00CB6612" w:rsidRPr="00CB6612" w:rsidRDefault="00CB6612" w:rsidP="00CB6612">
            <w:pPr>
              <w:pStyle w:val="Default"/>
              <w:jc w:val="both"/>
              <w:rPr>
                <w:sz w:val="16"/>
                <w:szCs w:val="16"/>
              </w:rPr>
            </w:pPr>
            <w:r w:rsidRPr="00CB6612">
              <w:rPr>
                <w:sz w:val="16"/>
                <w:szCs w:val="16"/>
              </w:rPr>
              <w:t xml:space="preserve">изузетнo: </w:t>
            </w:r>
          </w:p>
          <w:p w:rsidR="00CB6612" w:rsidRPr="00E1142A" w:rsidRDefault="00CB6612" w:rsidP="00CB6612">
            <w:pPr>
              <w:jc w:val="both"/>
              <w:rPr>
                <w:rFonts w:ascii="Times New Roman" w:hAnsi="Times New Roman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– основно образовање и радно искуство на тим пословима стечено до дана ступања на снагу ове уредбе.</w:t>
            </w:r>
            <w:r w:rsidRPr="00E1142A">
              <w:rPr>
                <w:sz w:val="23"/>
                <w:szCs w:val="23"/>
              </w:rPr>
              <w:t xml:space="preserve"> </w:t>
            </w:r>
          </w:p>
        </w:tc>
        <w:tc>
          <w:tcPr>
            <w:tcW w:w="4331" w:type="dxa"/>
            <w:shd w:val="clear" w:color="auto" w:fill="auto"/>
            <w:noWrap/>
            <w:vAlign w:val="center"/>
            <w:hideMark/>
          </w:tcPr>
          <w:p w:rsidR="00084A23" w:rsidRPr="00084A23" w:rsidRDefault="00084A23" w:rsidP="00084A23">
            <w:pPr>
              <w:pStyle w:val="Default"/>
              <w:jc w:val="both"/>
              <w:rPr>
                <w:sz w:val="16"/>
                <w:szCs w:val="16"/>
              </w:rPr>
            </w:pPr>
            <w:r w:rsidRPr="00084A23">
              <w:rPr>
                <w:sz w:val="16"/>
                <w:szCs w:val="16"/>
              </w:rPr>
              <w:t xml:space="preserve">возачка дозвола одговарајуће категорије </w:t>
            </w:r>
          </w:p>
          <w:p w:rsidR="00CB6612" w:rsidRPr="00E1142A" w:rsidRDefault="00CB6612" w:rsidP="0072462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102D96" w:rsidRPr="00E1142A" w:rsidTr="00EA7EB5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102D96" w:rsidRPr="00E1142A" w:rsidRDefault="00585061" w:rsidP="00724620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9</w:t>
            </w:r>
            <w:r w:rsidR="00102D96" w:rsidRPr="00E1142A">
              <w:rPr>
                <w:sz w:val="20"/>
                <w:szCs w:val="20"/>
              </w:rPr>
              <w:t>.</w:t>
            </w:r>
          </w:p>
        </w:tc>
        <w:tc>
          <w:tcPr>
            <w:tcW w:w="2426" w:type="dxa"/>
            <w:shd w:val="clear" w:color="auto" w:fill="auto"/>
            <w:noWrap/>
            <w:vAlign w:val="center"/>
            <w:hideMark/>
          </w:tcPr>
          <w:p w:rsidR="00102D96" w:rsidRPr="00E1142A" w:rsidRDefault="00102D96" w:rsidP="00EA7EB5">
            <w:pPr>
              <w:jc w:val="both"/>
              <w:rPr>
                <w:rFonts w:ascii="Times New Roman" w:hAnsi="Times New Roman"/>
              </w:rPr>
            </w:pPr>
            <w:r w:rsidRPr="00E1142A">
              <w:rPr>
                <w:rFonts w:ascii="Times New Roman" w:hAnsi="Times New Roman"/>
              </w:rPr>
              <w:t>Кројач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02D96" w:rsidRPr="00E1142A" w:rsidRDefault="00102D96" w:rsidP="00EA7EB5">
            <w:pPr>
              <w:jc w:val="center"/>
              <w:rPr>
                <w:rFonts w:ascii="Times New Roman" w:hAnsi="Times New Roman"/>
              </w:rPr>
            </w:pPr>
            <w:r w:rsidRPr="00E1142A">
              <w:rPr>
                <w:rFonts w:ascii="Times New Roman" w:hAnsi="Times New Roman"/>
              </w:rPr>
              <w:t>1</w:t>
            </w:r>
          </w:p>
        </w:tc>
        <w:tc>
          <w:tcPr>
            <w:tcW w:w="2716" w:type="dxa"/>
            <w:shd w:val="clear" w:color="auto" w:fill="auto"/>
            <w:noWrap/>
            <w:vAlign w:val="center"/>
            <w:hideMark/>
          </w:tcPr>
          <w:p w:rsidR="00102D96" w:rsidRPr="00102D96" w:rsidRDefault="00102D96" w:rsidP="00EA7EB5">
            <w:pPr>
              <w:pStyle w:val="Default"/>
              <w:jc w:val="both"/>
              <w:rPr>
                <w:sz w:val="16"/>
                <w:szCs w:val="16"/>
              </w:rPr>
            </w:pPr>
            <w:r w:rsidRPr="00102D96">
              <w:rPr>
                <w:sz w:val="16"/>
                <w:szCs w:val="16"/>
              </w:rPr>
              <w:t xml:space="preserve">средње образовање; </w:t>
            </w:r>
          </w:p>
          <w:p w:rsidR="00102D96" w:rsidRPr="00E1142A" w:rsidRDefault="00102D96" w:rsidP="00EA7EB5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 xml:space="preserve">изузетно: </w:t>
            </w:r>
          </w:p>
          <w:p w:rsidR="00102D96" w:rsidRPr="000B6398" w:rsidRDefault="00102D96" w:rsidP="000B6398">
            <w:pPr>
              <w:pStyle w:val="Default"/>
              <w:jc w:val="both"/>
              <w:rPr>
                <w:sz w:val="16"/>
                <w:szCs w:val="16"/>
              </w:rPr>
            </w:pPr>
            <w:r w:rsidRPr="00102D96">
              <w:rPr>
                <w:sz w:val="16"/>
                <w:szCs w:val="16"/>
              </w:rPr>
              <w:t xml:space="preserve">основно образовање и радно искуство на тим пословима стечено до дана ступања на снагу ове уредбе. </w:t>
            </w:r>
          </w:p>
        </w:tc>
        <w:tc>
          <w:tcPr>
            <w:tcW w:w="4331" w:type="dxa"/>
            <w:shd w:val="clear" w:color="auto" w:fill="auto"/>
            <w:noWrap/>
            <w:vAlign w:val="center"/>
            <w:hideMark/>
          </w:tcPr>
          <w:p w:rsidR="00102D96" w:rsidRPr="00E1142A" w:rsidRDefault="00102D96" w:rsidP="0072462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2653E5" w:rsidRPr="00E1142A" w:rsidTr="00B34C33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2653E5" w:rsidRPr="00E1142A" w:rsidRDefault="002653E5" w:rsidP="00724620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10.</w:t>
            </w:r>
          </w:p>
        </w:tc>
        <w:tc>
          <w:tcPr>
            <w:tcW w:w="2426" w:type="dxa"/>
            <w:shd w:val="clear" w:color="auto" w:fill="auto"/>
            <w:noWrap/>
            <w:hideMark/>
          </w:tcPr>
          <w:p w:rsidR="002653E5" w:rsidRPr="002653E5" w:rsidRDefault="002653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Фризер/берберин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653E5" w:rsidRPr="00E1142A" w:rsidRDefault="002653E5" w:rsidP="00EA7EB5">
            <w:pPr>
              <w:jc w:val="center"/>
              <w:rPr>
                <w:rFonts w:ascii="Times New Roman" w:hAnsi="Times New Roman"/>
              </w:rPr>
            </w:pPr>
            <w:r w:rsidRPr="00E1142A">
              <w:rPr>
                <w:rFonts w:ascii="Times New Roman" w:hAnsi="Times New Roman"/>
              </w:rPr>
              <w:t>1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2653E5" w:rsidRPr="002653E5" w:rsidRDefault="002653E5">
            <w:pPr>
              <w:pStyle w:val="Default"/>
              <w:rPr>
                <w:sz w:val="16"/>
                <w:szCs w:val="16"/>
              </w:rPr>
            </w:pPr>
            <w:r w:rsidRPr="002653E5">
              <w:rPr>
                <w:sz w:val="16"/>
                <w:szCs w:val="16"/>
              </w:rPr>
              <w:t xml:space="preserve">средње образовање; </w:t>
            </w:r>
          </w:p>
          <w:p w:rsidR="002653E5" w:rsidRPr="002653E5" w:rsidRDefault="002653E5">
            <w:pPr>
              <w:pStyle w:val="Default"/>
              <w:rPr>
                <w:sz w:val="16"/>
                <w:szCs w:val="16"/>
              </w:rPr>
            </w:pPr>
            <w:r w:rsidRPr="002653E5">
              <w:rPr>
                <w:sz w:val="16"/>
                <w:szCs w:val="16"/>
              </w:rPr>
              <w:t xml:space="preserve">Изузетно: </w:t>
            </w:r>
          </w:p>
          <w:p w:rsidR="002653E5" w:rsidRDefault="002653E5">
            <w:pPr>
              <w:pStyle w:val="Default"/>
              <w:rPr>
                <w:sz w:val="23"/>
                <w:szCs w:val="23"/>
              </w:rPr>
            </w:pPr>
            <w:r w:rsidRPr="002653E5">
              <w:rPr>
                <w:sz w:val="16"/>
                <w:szCs w:val="16"/>
              </w:rPr>
              <w:t>– основно образовање и радно искуство на тим пословима стечено до дана ступања на снагу ове уредбе.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4331" w:type="dxa"/>
            <w:shd w:val="clear" w:color="auto" w:fill="auto"/>
            <w:noWrap/>
            <w:vAlign w:val="center"/>
            <w:hideMark/>
          </w:tcPr>
          <w:p w:rsidR="002653E5" w:rsidRPr="00E1142A" w:rsidRDefault="002653E5" w:rsidP="0072462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2653E5" w:rsidRPr="00E1142A" w:rsidTr="00EA7EB5">
        <w:trPr>
          <w:trHeight w:val="250"/>
        </w:trPr>
        <w:tc>
          <w:tcPr>
            <w:tcW w:w="10973" w:type="dxa"/>
            <w:gridSpan w:val="5"/>
            <w:shd w:val="clear" w:color="auto" w:fill="auto"/>
            <w:noWrap/>
            <w:vAlign w:val="center"/>
            <w:hideMark/>
          </w:tcPr>
          <w:p w:rsidR="002653E5" w:rsidRPr="00102D96" w:rsidRDefault="002653E5" w:rsidP="00102D96">
            <w:pPr>
              <w:pStyle w:val="Default"/>
              <w:rPr>
                <w:sz w:val="20"/>
                <w:szCs w:val="20"/>
              </w:rPr>
            </w:pPr>
            <w:r w:rsidRPr="00102D96">
              <w:rPr>
                <w:b/>
                <w:bCs/>
                <w:sz w:val="20"/>
                <w:szCs w:val="20"/>
                <w:highlight w:val="yellow"/>
              </w:rPr>
              <w:t>Одељење  за дијететику припремање,сервирање и расподелу хране</w:t>
            </w:r>
          </w:p>
        </w:tc>
      </w:tr>
      <w:tr w:rsidR="002653E5" w:rsidRPr="00E1142A" w:rsidTr="000B6398">
        <w:trPr>
          <w:trHeight w:val="71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2653E5" w:rsidRPr="00E1142A" w:rsidRDefault="002653E5" w:rsidP="00102D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11.</w:t>
            </w:r>
          </w:p>
        </w:tc>
        <w:tc>
          <w:tcPr>
            <w:tcW w:w="2426" w:type="dxa"/>
            <w:shd w:val="clear" w:color="auto" w:fill="auto"/>
            <w:noWrap/>
            <w:vAlign w:val="center"/>
            <w:hideMark/>
          </w:tcPr>
          <w:p w:rsidR="002653E5" w:rsidRPr="00E1142A" w:rsidRDefault="002653E5" w:rsidP="00EA7EB5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 xml:space="preserve">  </w:t>
            </w:r>
          </w:p>
          <w:p w:rsidR="002653E5" w:rsidRPr="00E1142A" w:rsidRDefault="00A04582" w:rsidP="00EA7EB5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 xml:space="preserve">       </w:t>
            </w:r>
            <w:r w:rsidR="002653E5" w:rsidRPr="00E1142A">
              <w:rPr>
                <w:rFonts w:ascii="Times New Roman" w:hAnsi="Times New Roman"/>
                <w:sz w:val="16"/>
                <w:szCs w:val="16"/>
              </w:rPr>
              <w:t>Шеф Одељења-</w:t>
            </w:r>
          </w:p>
          <w:p w:rsidR="002653E5" w:rsidRPr="00102D96" w:rsidRDefault="002653E5" w:rsidP="00EA7EB5">
            <w:pPr>
              <w:pStyle w:val="Default"/>
              <w:jc w:val="both"/>
              <w:rPr>
                <w:sz w:val="16"/>
                <w:szCs w:val="16"/>
              </w:rPr>
            </w:pPr>
            <w:r w:rsidRPr="00102D96">
              <w:rPr>
                <w:sz w:val="16"/>
                <w:szCs w:val="16"/>
              </w:rPr>
              <w:t xml:space="preserve">НУТРИЦИОНИСТА </w:t>
            </w:r>
          </w:p>
          <w:p w:rsidR="002653E5" w:rsidRPr="00E1142A" w:rsidRDefault="002653E5" w:rsidP="00EA7EB5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653E5" w:rsidRPr="00E1142A" w:rsidRDefault="002653E5" w:rsidP="00EA7EB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716" w:type="dxa"/>
            <w:shd w:val="clear" w:color="auto" w:fill="auto"/>
            <w:noWrap/>
            <w:vAlign w:val="center"/>
            <w:hideMark/>
          </w:tcPr>
          <w:p w:rsidR="002653E5" w:rsidRPr="00102D96" w:rsidRDefault="002653E5" w:rsidP="00EA7EB5">
            <w:pPr>
              <w:pStyle w:val="Default"/>
              <w:rPr>
                <w:sz w:val="16"/>
                <w:szCs w:val="16"/>
              </w:rPr>
            </w:pPr>
            <w:r w:rsidRPr="00102D96">
              <w:rPr>
                <w:sz w:val="16"/>
                <w:szCs w:val="16"/>
              </w:rPr>
              <w:t>Високо образовање:</w:t>
            </w:r>
          </w:p>
          <w:p w:rsidR="002653E5" w:rsidRPr="00E1142A" w:rsidRDefault="002653E5" w:rsidP="00102D96">
            <w:pPr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 xml:space="preserve">– на основним академским студијама у обиму од најмање240 ЕСПБ бодова, односно специјалистичким струковним студијама, по пропису који уређује високо образовање почев од 10. септембра 2005. године; - на основним студијама у трајању од најмање четири године, по пропису који је уређивао високо образовање до 10. септембра 2005. године; </w:t>
            </w:r>
          </w:p>
          <w:p w:rsidR="002653E5" w:rsidRPr="00E1142A" w:rsidRDefault="000B6398" w:rsidP="00102D96">
            <w:pPr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ил</w:t>
            </w:r>
            <w:r w:rsidR="002653E5" w:rsidRPr="00E1142A">
              <w:rPr>
                <w:rFonts w:ascii="Times New Roman" w:hAnsi="Times New Roman"/>
                <w:sz w:val="16"/>
                <w:szCs w:val="16"/>
              </w:rPr>
              <w:t xml:space="preserve">и  на основним студијама у обиму од 180 ЕСПБ бодова, по пропису који уређује високо образовање почев од 10. септембра 2005. године; </w:t>
            </w:r>
          </w:p>
          <w:p w:rsidR="002653E5" w:rsidRPr="00E1142A" w:rsidRDefault="002653E5" w:rsidP="00EA7EB5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 xml:space="preserve">– на студијама у трајању до три године, по пропису који је уређивао високо образовање до 10. септембра 2005. године </w:t>
            </w:r>
          </w:p>
        </w:tc>
        <w:tc>
          <w:tcPr>
            <w:tcW w:w="4331" w:type="dxa"/>
            <w:shd w:val="clear" w:color="auto" w:fill="auto"/>
            <w:noWrap/>
            <w:vAlign w:val="center"/>
            <w:hideMark/>
          </w:tcPr>
          <w:p w:rsidR="002653E5" w:rsidRPr="002D6F67" w:rsidRDefault="002653E5" w:rsidP="00724620">
            <w:pPr>
              <w:pStyle w:val="Default"/>
              <w:rPr>
                <w:sz w:val="20"/>
                <w:szCs w:val="20"/>
              </w:rPr>
            </w:pPr>
          </w:p>
        </w:tc>
      </w:tr>
      <w:tr w:rsidR="002653E5" w:rsidRPr="00E1142A" w:rsidTr="00EA7EB5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2653E5" w:rsidRPr="00E1142A" w:rsidRDefault="002653E5" w:rsidP="00724620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12.</w:t>
            </w:r>
          </w:p>
        </w:tc>
        <w:tc>
          <w:tcPr>
            <w:tcW w:w="2426" w:type="dxa"/>
            <w:shd w:val="clear" w:color="auto" w:fill="auto"/>
            <w:noWrap/>
            <w:vAlign w:val="center"/>
            <w:hideMark/>
          </w:tcPr>
          <w:p w:rsidR="002653E5" w:rsidRPr="00102D96" w:rsidRDefault="00A04582" w:rsidP="00EA7EB5">
            <w:pPr>
              <w:pStyle w:val="Defaul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</w:t>
            </w:r>
            <w:r w:rsidR="002653E5">
              <w:rPr>
                <w:sz w:val="16"/>
                <w:szCs w:val="16"/>
              </w:rPr>
              <w:t>СЕРВИРКА</w:t>
            </w:r>
          </w:p>
          <w:p w:rsidR="002653E5" w:rsidRPr="00E1142A" w:rsidRDefault="002653E5" w:rsidP="00EA7EB5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653E5" w:rsidRPr="00E1142A" w:rsidRDefault="002653E5" w:rsidP="00EA7EB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2716" w:type="dxa"/>
            <w:shd w:val="clear" w:color="auto" w:fill="auto"/>
            <w:noWrap/>
            <w:vAlign w:val="center"/>
            <w:hideMark/>
          </w:tcPr>
          <w:p w:rsidR="002653E5" w:rsidRPr="00E1142A" w:rsidRDefault="002653E5" w:rsidP="00EA7EB5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 xml:space="preserve"> средње образовање; изузетно: </w:t>
            </w:r>
          </w:p>
          <w:p w:rsidR="002653E5" w:rsidRPr="00E1142A" w:rsidRDefault="002653E5" w:rsidP="00EA7EB5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 xml:space="preserve">– основно образовање и радно искуство на тим пословима стечено до дана ступања на снагу ове уредбе. </w:t>
            </w:r>
          </w:p>
        </w:tc>
        <w:tc>
          <w:tcPr>
            <w:tcW w:w="4331" w:type="dxa"/>
            <w:shd w:val="clear" w:color="auto" w:fill="auto"/>
            <w:noWrap/>
            <w:vAlign w:val="center"/>
            <w:hideMark/>
          </w:tcPr>
          <w:p w:rsidR="002653E5" w:rsidRDefault="002653E5" w:rsidP="00724620">
            <w:pPr>
              <w:pStyle w:val="Default"/>
              <w:rPr>
                <w:sz w:val="20"/>
                <w:szCs w:val="20"/>
              </w:rPr>
            </w:pPr>
          </w:p>
        </w:tc>
      </w:tr>
      <w:tr w:rsidR="002653E5" w:rsidRPr="00E1142A" w:rsidTr="00724620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2653E5" w:rsidRPr="00E1142A" w:rsidRDefault="002653E5" w:rsidP="00724620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13.</w:t>
            </w:r>
          </w:p>
        </w:tc>
        <w:tc>
          <w:tcPr>
            <w:tcW w:w="2426" w:type="dxa"/>
            <w:shd w:val="clear" w:color="auto" w:fill="auto"/>
            <w:noWrap/>
            <w:vAlign w:val="center"/>
            <w:hideMark/>
          </w:tcPr>
          <w:p w:rsidR="002653E5" w:rsidRPr="00102D96" w:rsidRDefault="00A04582" w:rsidP="00EA7EB5">
            <w:pPr>
              <w:pStyle w:val="Defaul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  <w:r w:rsidR="002653E5" w:rsidRPr="00102D96">
              <w:rPr>
                <w:sz w:val="16"/>
                <w:szCs w:val="16"/>
              </w:rPr>
              <w:t xml:space="preserve">КУВАР </w:t>
            </w:r>
          </w:p>
          <w:p w:rsidR="002653E5" w:rsidRPr="00E1142A" w:rsidRDefault="002653E5" w:rsidP="00EA7EB5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653E5" w:rsidRPr="00E1142A" w:rsidRDefault="002653E5" w:rsidP="00EA7EB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716" w:type="dxa"/>
            <w:shd w:val="clear" w:color="auto" w:fill="auto"/>
            <w:noWrap/>
            <w:vAlign w:val="center"/>
            <w:hideMark/>
          </w:tcPr>
          <w:p w:rsidR="002653E5" w:rsidRPr="00E1142A" w:rsidRDefault="002653E5" w:rsidP="00EA7EB5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Средње образовање</w:t>
            </w:r>
          </w:p>
        </w:tc>
        <w:tc>
          <w:tcPr>
            <w:tcW w:w="4331" w:type="dxa"/>
            <w:shd w:val="clear" w:color="auto" w:fill="auto"/>
            <w:noWrap/>
            <w:vAlign w:val="center"/>
            <w:hideMark/>
          </w:tcPr>
          <w:p w:rsidR="002653E5" w:rsidRPr="00E1142A" w:rsidRDefault="002653E5" w:rsidP="00724620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2653E5" w:rsidRPr="00E1142A" w:rsidTr="00724620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2653E5" w:rsidRPr="00E1142A" w:rsidRDefault="002653E5" w:rsidP="00724620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14.</w:t>
            </w:r>
          </w:p>
        </w:tc>
        <w:tc>
          <w:tcPr>
            <w:tcW w:w="2426" w:type="dxa"/>
            <w:shd w:val="clear" w:color="auto" w:fill="auto"/>
            <w:noWrap/>
            <w:vAlign w:val="center"/>
            <w:hideMark/>
          </w:tcPr>
          <w:p w:rsidR="002653E5" w:rsidRPr="00102D96" w:rsidRDefault="002653E5" w:rsidP="00EA7EB5">
            <w:pPr>
              <w:pStyle w:val="Default"/>
              <w:jc w:val="both"/>
              <w:rPr>
                <w:sz w:val="16"/>
                <w:szCs w:val="16"/>
              </w:rPr>
            </w:pPr>
            <w:r w:rsidRPr="00102D96">
              <w:rPr>
                <w:sz w:val="16"/>
                <w:szCs w:val="16"/>
              </w:rPr>
              <w:t xml:space="preserve">ПОМОЋНИ КУВАР </w:t>
            </w:r>
          </w:p>
          <w:p w:rsidR="002653E5" w:rsidRPr="00102D96" w:rsidRDefault="002653E5" w:rsidP="00EA7EB5">
            <w:pPr>
              <w:pStyle w:val="Default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653E5" w:rsidRPr="00E1142A" w:rsidRDefault="002653E5" w:rsidP="00EA7EB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2653E5" w:rsidRPr="00102D96" w:rsidRDefault="002653E5" w:rsidP="00EA7EB5">
            <w:pPr>
              <w:pStyle w:val="Default"/>
              <w:rPr>
                <w:sz w:val="16"/>
                <w:szCs w:val="16"/>
              </w:rPr>
            </w:pPr>
            <w:r w:rsidRPr="00102D96">
              <w:rPr>
                <w:sz w:val="16"/>
                <w:szCs w:val="16"/>
              </w:rPr>
              <w:t xml:space="preserve">средње образовање </w:t>
            </w:r>
          </w:p>
          <w:p w:rsidR="002653E5" w:rsidRPr="00102D96" w:rsidRDefault="002653E5" w:rsidP="00EA7EB5">
            <w:pPr>
              <w:pStyle w:val="Default"/>
              <w:rPr>
                <w:sz w:val="16"/>
                <w:szCs w:val="16"/>
              </w:rPr>
            </w:pPr>
            <w:r w:rsidRPr="00102D96">
              <w:rPr>
                <w:sz w:val="16"/>
                <w:szCs w:val="16"/>
              </w:rPr>
              <w:t xml:space="preserve">изузетно: </w:t>
            </w:r>
          </w:p>
          <w:p w:rsidR="002653E5" w:rsidRPr="00102D96" w:rsidRDefault="002653E5" w:rsidP="00EA7EB5">
            <w:pPr>
              <w:pStyle w:val="Default"/>
              <w:rPr>
                <w:sz w:val="16"/>
                <w:szCs w:val="16"/>
              </w:rPr>
            </w:pPr>
            <w:r w:rsidRPr="00102D96">
              <w:rPr>
                <w:sz w:val="16"/>
                <w:szCs w:val="16"/>
              </w:rPr>
              <w:t xml:space="preserve">– основно образовање и радно искуство на тим пословима стечено до дана ступања на снагу ове уредбе. </w:t>
            </w:r>
          </w:p>
        </w:tc>
        <w:tc>
          <w:tcPr>
            <w:tcW w:w="4331" w:type="dxa"/>
            <w:shd w:val="clear" w:color="auto" w:fill="auto"/>
            <w:noWrap/>
            <w:vAlign w:val="center"/>
            <w:hideMark/>
          </w:tcPr>
          <w:p w:rsidR="002653E5" w:rsidRDefault="002653E5" w:rsidP="00724620">
            <w:pPr>
              <w:pStyle w:val="Default"/>
              <w:rPr>
                <w:sz w:val="20"/>
                <w:szCs w:val="20"/>
              </w:rPr>
            </w:pPr>
          </w:p>
        </w:tc>
      </w:tr>
      <w:tr w:rsidR="002653E5" w:rsidRPr="00E1142A" w:rsidTr="00724620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2653E5" w:rsidRPr="00E1142A" w:rsidRDefault="002653E5" w:rsidP="00131DBF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15.</w:t>
            </w:r>
          </w:p>
        </w:tc>
        <w:tc>
          <w:tcPr>
            <w:tcW w:w="2426" w:type="dxa"/>
            <w:shd w:val="clear" w:color="auto" w:fill="auto"/>
            <w:noWrap/>
            <w:vAlign w:val="center"/>
            <w:hideMark/>
          </w:tcPr>
          <w:p w:rsidR="002653E5" w:rsidRDefault="002653E5" w:rsidP="00131DB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Кафе куварица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653E5" w:rsidRPr="00E1142A" w:rsidRDefault="002653E5" w:rsidP="00131D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2653E5" w:rsidRPr="004C2433" w:rsidRDefault="002653E5" w:rsidP="00131DBF">
            <w:pPr>
              <w:pStyle w:val="Default"/>
              <w:rPr>
                <w:sz w:val="20"/>
                <w:szCs w:val="20"/>
              </w:rPr>
            </w:pPr>
            <w:r w:rsidRPr="004C2433">
              <w:rPr>
                <w:sz w:val="20"/>
                <w:szCs w:val="20"/>
              </w:rPr>
              <w:t xml:space="preserve">средње образовање </w:t>
            </w:r>
          </w:p>
          <w:p w:rsidR="002653E5" w:rsidRPr="004C2433" w:rsidRDefault="002653E5" w:rsidP="00131DBF">
            <w:pPr>
              <w:pStyle w:val="Default"/>
              <w:rPr>
                <w:sz w:val="20"/>
                <w:szCs w:val="20"/>
              </w:rPr>
            </w:pPr>
            <w:r w:rsidRPr="004C2433">
              <w:rPr>
                <w:sz w:val="20"/>
                <w:szCs w:val="20"/>
              </w:rPr>
              <w:t xml:space="preserve">изузетно: </w:t>
            </w:r>
          </w:p>
          <w:p w:rsidR="002653E5" w:rsidRPr="004C2433" w:rsidRDefault="002653E5" w:rsidP="00131DBF">
            <w:pPr>
              <w:pStyle w:val="Default"/>
              <w:rPr>
                <w:sz w:val="20"/>
                <w:szCs w:val="20"/>
              </w:rPr>
            </w:pPr>
            <w:r w:rsidRPr="004C2433">
              <w:rPr>
                <w:sz w:val="20"/>
                <w:szCs w:val="20"/>
              </w:rPr>
              <w:t>– основно образовање и радно искуство на тим пословима стечено до дана ступања на снагу ове</w:t>
            </w:r>
            <w:r w:rsidRPr="004C2433">
              <w:rPr>
                <w:sz w:val="23"/>
                <w:szCs w:val="23"/>
              </w:rPr>
              <w:t xml:space="preserve">  </w:t>
            </w:r>
            <w:r w:rsidRPr="004C2433">
              <w:rPr>
                <w:sz w:val="20"/>
                <w:szCs w:val="20"/>
              </w:rPr>
              <w:t>уредбе;</w:t>
            </w:r>
          </w:p>
        </w:tc>
        <w:tc>
          <w:tcPr>
            <w:tcW w:w="4331" w:type="dxa"/>
            <w:shd w:val="clear" w:color="auto" w:fill="auto"/>
            <w:noWrap/>
            <w:vAlign w:val="center"/>
            <w:hideMark/>
          </w:tcPr>
          <w:p w:rsidR="002653E5" w:rsidRPr="00131DBF" w:rsidRDefault="002653E5" w:rsidP="00131DBF">
            <w:pPr>
              <w:pStyle w:val="Default"/>
              <w:rPr>
                <w:sz w:val="20"/>
                <w:szCs w:val="20"/>
              </w:rPr>
            </w:pPr>
          </w:p>
        </w:tc>
      </w:tr>
      <w:tr w:rsidR="002653E5" w:rsidRPr="00E1142A" w:rsidTr="00724620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2653E5" w:rsidRPr="00E1142A" w:rsidRDefault="002653E5" w:rsidP="00131DB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426" w:type="dxa"/>
            <w:shd w:val="clear" w:color="auto" w:fill="auto"/>
            <w:noWrap/>
            <w:vAlign w:val="center"/>
            <w:hideMark/>
          </w:tcPr>
          <w:p w:rsidR="002653E5" w:rsidRPr="002653E5" w:rsidRDefault="002653E5" w:rsidP="00131DBF">
            <w:pPr>
              <w:pStyle w:val="Default"/>
              <w:rPr>
                <w:sz w:val="20"/>
                <w:szCs w:val="20"/>
              </w:rPr>
            </w:pPr>
            <w:r w:rsidRPr="002653E5">
              <w:rPr>
                <w:sz w:val="20"/>
                <w:szCs w:val="20"/>
              </w:rPr>
              <w:t xml:space="preserve">Спремачица </w:t>
            </w:r>
          </w:p>
          <w:p w:rsidR="002653E5" w:rsidRPr="002653E5" w:rsidRDefault="002653E5" w:rsidP="00131DB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653E5" w:rsidRPr="00E1142A" w:rsidRDefault="002653E5" w:rsidP="00131D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2653E5" w:rsidRPr="002653E5" w:rsidRDefault="002653E5">
            <w:pPr>
              <w:pStyle w:val="Default"/>
              <w:rPr>
                <w:sz w:val="20"/>
                <w:szCs w:val="20"/>
              </w:rPr>
            </w:pPr>
            <w:r w:rsidRPr="002653E5">
              <w:rPr>
                <w:sz w:val="20"/>
                <w:szCs w:val="20"/>
              </w:rPr>
              <w:t xml:space="preserve">основно образовање </w:t>
            </w:r>
          </w:p>
        </w:tc>
        <w:tc>
          <w:tcPr>
            <w:tcW w:w="4331" w:type="dxa"/>
            <w:shd w:val="clear" w:color="auto" w:fill="auto"/>
            <w:noWrap/>
            <w:vAlign w:val="center"/>
            <w:hideMark/>
          </w:tcPr>
          <w:p w:rsidR="002653E5" w:rsidRPr="00131DBF" w:rsidRDefault="002653E5" w:rsidP="00131DBF">
            <w:pPr>
              <w:pStyle w:val="Default"/>
              <w:rPr>
                <w:sz w:val="20"/>
                <w:szCs w:val="20"/>
              </w:rPr>
            </w:pPr>
          </w:p>
        </w:tc>
      </w:tr>
      <w:tr w:rsidR="002653E5" w:rsidRPr="00E1142A" w:rsidTr="00EA7EB5">
        <w:trPr>
          <w:trHeight w:val="250"/>
        </w:trPr>
        <w:tc>
          <w:tcPr>
            <w:tcW w:w="10973" w:type="dxa"/>
            <w:gridSpan w:val="5"/>
            <w:shd w:val="clear" w:color="auto" w:fill="auto"/>
            <w:noWrap/>
            <w:vAlign w:val="center"/>
            <w:hideMark/>
          </w:tcPr>
          <w:p w:rsidR="002653E5" w:rsidRPr="00102D96" w:rsidRDefault="002653E5" w:rsidP="00724620">
            <w:pPr>
              <w:pStyle w:val="Default"/>
              <w:rPr>
                <w:sz w:val="20"/>
                <w:szCs w:val="20"/>
              </w:rPr>
            </w:pPr>
            <w:r w:rsidRPr="00102D96">
              <w:rPr>
                <w:b/>
                <w:bCs/>
                <w:sz w:val="20"/>
                <w:szCs w:val="20"/>
                <w:highlight w:val="yellow"/>
              </w:rPr>
              <w:t>Одсек за одржавање опреме и уређаја</w:t>
            </w:r>
          </w:p>
        </w:tc>
      </w:tr>
      <w:tr w:rsidR="002653E5" w:rsidRPr="00E1142A" w:rsidTr="00724620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2653E5" w:rsidRPr="00E1142A" w:rsidRDefault="002653E5" w:rsidP="00724620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17.</w:t>
            </w:r>
          </w:p>
        </w:tc>
        <w:tc>
          <w:tcPr>
            <w:tcW w:w="2426" w:type="dxa"/>
            <w:shd w:val="clear" w:color="auto" w:fill="auto"/>
            <w:noWrap/>
            <w:vAlign w:val="center"/>
            <w:hideMark/>
          </w:tcPr>
          <w:p w:rsidR="002653E5" w:rsidRPr="009F2C6D" w:rsidRDefault="002653E5" w:rsidP="0072462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Ше</w:t>
            </w:r>
            <w:r w:rsidRPr="009F2C6D">
              <w:rPr>
                <w:sz w:val="16"/>
                <w:szCs w:val="16"/>
              </w:rPr>
              <w:t>ф одсека</w:t>
            </w:r>
          </w:p>
          <w:p w:rsidR="002653E5" w:rsidRPr="009F2C6D" w:rsidRDefault="002653E5" w:rsidP="009F2C6D">
            <w:pPr>
              <w:pStyle w:val="Default"/>
              <w:rPr>
                <w:sz w:val="16"/>
                <w:szCs w:val="16"/>
              </w:rPr>
            </w:pPr>
            <w:r w:rsidRPr="009F2C6D">
              <w:rPr>
                <w:sz w:val="16"/>
                <w:szCs w:val="16"/>
              </w:rPr>
              <w:t xml:space="preserve">ДОМАР / МАЈСТОР ОДРЖАВАЊА </w:t>
            </w:r>
          </w:p>
          <w:p w:rsidR="002653E5" w:rsidRPr="009F2C6D" w:rsidRDefault="002653E5" w:rsidP="0072462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653E5" w:rsidRPr="00E1142A" w:rsidRDefault="002653E5" w:rsidP="007246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2653E5" w:rsidRPr="009F2C6D" w:rsidRDefault="002653E5" w:rsidP="009F2C6D">
            <w:pPr>
              <w:pStyle w:val="Default"/>
              <w:jc w:val="both"/>
              <w:rPr>
                <w:sz w:val="20"/>
                <w:szCs w:val="20"/>
              </w:rPr>
            </w:pPr>
            <w:r w:rsidRPr="009F2C6D">
              <w:rPr>
                <w:sz w:val="20"/>
                <w:szCs w:val="20"/>
              </w:rPr>
              <w:t xml:space="preserve">средње образовање </w:t>
            </w:r>
          </w:p>
          <w:p w:rsidR="002653E5" w:rsidRPr="00435D8A" w:rsidRDefault="002653E5" w:rsidP="00724620">
            <w:pPr>
              <w:pStyle w:val="Default"/>
              <w:jc w:val="both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4331" w:type="dxa"/>
            <w:shd w:val="clear" w:color="auto" w:fill="auto"/>
            <w:noWrap/>
            <w:vAlign w:val="center"/>
            <w:hideMark/>
          </w:tcPr>
          <w:p w:rsidR="002653E5" w:rsidRDefault="002653E5" w:rsidP="00724620">
            <w:pPr>
              <w:pStyle w:val="Default"/>
              <w:rPr>
                <w:sz w:val="20"/>
                <w:szCs w:val="20"/>
              </w:rPr>
            </w:pPr>
          </w:p>
        </w:tc>
      </w:tr>
      <w:tr w:rsidR="002653E5" w:rsidRPr="00E1142A" w:rsidTr="00EA7EB5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2653E5" w:rsidRPr="00E1142A" w:rsidRDefault="002653E5" w:rsidP="00724620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18.</w:t>
            </w:r>
          </w:p>
        </w:tc>
        <w:tc>
          <w:tcPr>
            <w:tcW w:w="2426" w:type="dxa"/>
            <w:shd w:val="clear" w:color="auto" w:fill="auto"/>
            <w:noWrap/>
            <w:hideMark/>
          </w:tcPr>
          <w:p w:rsidR="002653E5" w:rsidRDefault="002653E5">
            <w:pPr>
              <w:pStyle w:val="Default"/>
              <w:rPr>
                <w:sz w:val="16"/>
                <w:szCs w:val="16"/>
              </w:rPr>
            </w:pPr>
          </w:p>
          <w:p w:rsidR="002653E5" w:rsidRDefault="002653E5">
            <w:pPr>
              <w:pStyle w:val="Default"/>
              <w:rPr>
                <w:sz w:val="16"/>
                <w:szCs w:val="16"/>
              </w:rPr>
            </w:pPr>
          </w:p>
          <w:p w:rsidR="002653E5" w:rsidRDefault="002653E5">
            <w:pPr>
              <w:pStyle w:val="Default"/>
              <w:rPr>
                <w:sz w:val="16"/>
                <w:szCs w:val="16"/>
              </w:rPr>
            </w:pPr>
          </w:p>
          <w:p w:rsidR="002653E5" w:rsidRDefault="002653E5">
            <w:pPr>
              <w:pStyle w:val="Default"/>
              <w:rPr>
                <w:sz w:val="16"/>
                <w:szCs w:val="16"/>
              </w:rPr>
            </w:pPr>
          </w:p>
          <w:p w:rsidR="002653E5" w:rsidRPr="00EA7EB5" w:rsidRDefault="002653E5">
            <w:pPr>
              <w:pStyle w:val="Default"/>
              <w:rPr>
                <w:sz w:val="16"/>
                <w:szCs w:val="16"/>
              </w:rPr>
            </w:pPr>
            <w:r w:rsidRPr="00EA7EB5">
              <w:rPr>
                <w:sz w:val="16"/>
                <w:szCs w:val="16"/>
              </w:rPr>
              <w:t xml:space="preserve">ИНЖЕЊЕР ЗА РАЧУНАРСКЕ МРЕЖЕ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653E5" w:rsidRPr="00E1142A" w:rsidRDefault="002653E5" w:rsidP="007246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2653E5" w:rsidRPr="00EA7EB5" w:rsidRDefault="002653E5" w:rsidP="00EA7EB5">
            <w:pPr>
              <w:pStyle w:val="Default"/>
              <w:jc w:val="both"/>
              <w:rPr>
                <w:sz w:val="16"/>
                <w:szCs w:val="16"/>
              </w:rPr>
            </w:pPr>
            <w:r w:rsidRPr="00EA7EB5">
              <w:rPr>
                <w:sz w:val="16"/>
                <w:szCs w:val="16"/>
              </w:rPr>
              <w:t xml:space="preserve">Високо образовање: </w:t>
            </w:r>
          </w:p>
          <w:p w:rsidR="002653E5" w:rsidRPr="00EA7EB5" w:rsidRDefault="002653E5" w:rsidP="00EA7EB5">
            <w:pPr>
              <w:pStyle w:val="Default"/>
              <w:jc w:val="both"/>
              <w:rPr>
                <w:sz w:val="16"/>
                <w:szCs w:val="16"/>
              </w:rPr>
            </w:pPr>
            <w:r w:rsidRPr="00EA7EB5">
              <w:rPr>
                <w:sz w:val="16"/>
                <w:szCs w:val="16"/>
              </w:rPr>
              <w:t xml:space="preserve">– на основним академским студијама у обиму од најмање 240 ЕСПБ бодова, односно специјалистичким струковним студијама, по пропису који уређује високо образовање почев од 10. септембра 2005. године; </w:t>
            </w:r>
          </w:p>
          <w:p w:rsidR="002653E5" w:rsidRPr="009F2C6D" w:rsidRDefault="002653E5" w:rsidP="00EA7EB5">
            <w:pPr>
              <w:pStyle w:val="Default"/>
              <w:jc w:val="both"/>
              <w:rPr>
                <w:sz w:val="16"/>
                <w:szCs w:val="16"/>
              </w:rPr>
            </w:pPr>
            <w:r w:rsidRPr="00EA7EB5">
              <w:rPr>
                <w:sz w:val="16"/>
                <w:szCs w:val="16"/>
              </w:rPr>
              <w:t>– на основним студијама у трајању од најмање четири године, по пропису који је уређивао високо образовање до 10. септембра 2005. године.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4331" w:type="dxa"/>
            <w:shd w:val="clear" w:color="auto" w:fill="auto"/>
            <w:noWrap/>
            <w:vAlign w:val="center"/>
            <w:hideMark/>
          </w:tcPr>
          <w:p w:rsidR="002653E5" w:rsidRDefault="002653E5" w:rsidP="00724620">
            <w:pPr>
              <w:pStyle w:val="Default"/>
              <w:rPr>
                <w:sz w:val="20"/>
                <w:szCs w:val="20"/>
              </w:rPr>
            </w:pPr>
          </w:p>
        </w:tc>
      </w:tr>
      <w:tr w:rsidR="002653E5" w:rsidRPr="00E1142A" w:rsidTr="00724620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2653E5" w:rsidRPr="00E1142A" w:rsidRDefault="002653E5" w:rsidP="00724620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19.</w:t>
            </w:r>
          </w:p>
        </w:tc>
        <w:tc>
          <w:tcPr>
            <w:tcW w:w="2426" w:type="dxa"/>
            <w:shd w:val="clear" w:color="auto" w:fill="auto"/>
            <w:noWrap/>
            <w:vAlign w:val="center"/>
            <w:hideMark/>
          </w:tcPr>
          <w:p w:rsidR="002653E5" w:rsidRPr="00EA7EB5" w:rsidRDefault="002653E5" w:rsidP="00EA7EB5">
            <w:pPr>
              <w:pStyle w:val="Default"/>
              <w:rPr>
                <w:sz w:val="16"/>
                <w:szCs w:val="16"/>
              </w:rPr>
            </w:pPr>
            <w:r w:rsidRPr="00EA7EB5">
              <w:rPr>
                <w:sz w:val="16"/>
                <w:szCs w:val="16"/>
              </w:rPr>
              <w:t xml:space="preserve">АДМИНИСТРАТОР ИНФОРМАЦИОНИХ СИСТЕМА И ТЕХНОЛОГИЈА </w:t>
            </w:r>
          </w:p>
          <w:p w:rsidR="002653E5" w:rsidRPr="009F2C6D" w:rsidRDefault="002653E5" w:rsidP="009F2C6D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653E5" w:rsidRPr="00E1142A" w:rsidRDefault="002653E5" w:rsidP="007246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2653E5" w:rsidRPr="00EA7EB5" w:rsidRDefault="002653E5" w:rsidP="00EA7EB5">
            <w:pPr>
              <w:pStyle w:val="Default"/>
              <w:jc w:val="both"/>
              <w:rPr>
                <w:sz w:val="16"/>
                <w:szCs w:val="16"/>
              </w:rPr>
            </w:pPr>
            <w:r w:rsidRPr="00EA7EB5">
              <w:rPr>
                <w:sz w:val="16"/>
                <w:szCs w:val="16"/>
              </w:rPr>
              <w:t xml:space="preserve">Високо образовање: </w:t>
            </w:r>
          </w:p>
          <w:p w:rsidR="002653E5" w:rsidRPr="00EA7EB5" w:rsidRDefault="002653E5" w:rsidP="00EA7EB5">
            <w:pPr>
              <w:pStyle w:val="Default"/>
              <w:jc w:val="both"/>
              <w:rPr>
                <w:sz w:val="16"/>
                <w:szCs w:val="16"/>
              </w:rPr>
            </w:pPr>
            <w:r w:rsidRPr="00EA7EB5">
              <w:rPr>
                <w:sz w:val="16"/>
                <w:szCs w:val="16"/>
              </w:rPr>
              <w:t xml:space="preserve">– на основним студијама у обиму од 180 ЕСПБ бодова, по пропису који уређује високо образовање почев од 10. септембра 2005. године; </w:t>
            </w:r>
          </w:p>
          <w:p w:rsidR="002653E5" w:rsidRPr="00EA7EB5" w:rsidRDefault="002653E5" w:rsidP="00EA7EB5">
            <w:pPr>
              <w:pStyle w:val="Default"/>
              <w:jc w:val="both"/>
              <w:rPr>
                <w:sz w:val="16"/>
                <w:szCs w:val="16"/>
              </w:rPr>
            </w:pPr>
            <w:r w:rsidRPr="00EA7EB5">
              <w:rPr>
                <w:sz w:val="16"/>
                <w:szCs w:val="16"/>
              </w:rPr>
              <w:t xml:space="preserve">– на студијама у трајању до три године, по пропису који је уређивао високо образовање до 10. септембра 2005. године; </w:t>
            </w:r>
          </w:p>
          <w:p w:rsidR="002653E5" w:rsidRPr="00EA7EB5" w:rsidRDefault="002653E5" w:rsidP="00EA7EB5">
            <w:pPr>
              <w:pStyle w:val="Default"/>
              <w:jc w:val="both"/>
              <w:rPr>
                <w:sz w:val="16"/>
                <w:szCs w:val="16"/>
              </w:rPr>
            </w:pPr>
            <w:r w:rsidRPr="00EA7EB5">
              <w:rPr>
                <w:sz w:val="16"/>
                <w:szCs w:val="16"/>
              </w:rPr>
              <w:t xml:space="preserve">изузетно: </w:t>
            </w:r>
          </w:p>
          <w:p w:rsidR="002653E5" w:rsidRPr="009F2C6D" w:rsidRDefault="002653E5" w:rsidP="00EA7EB5">
            <w:pPr>
              <w:pStyle w:val="Default"/>
              <w:jc w:val="both"/>
              <w:rPr>
                <w:sz w:val="16"/>
                <w:szCs w:val="16"/>
              </w:rPr>
            </w:pPr>
            <w:r w:rsidRPr="00EA7EB5">
              <w:rPr>
                <w:sz w:val="16"/>
                <w:szCs w:val="16"/>
              </w:rPr>
              <w:t>– средње образовање и радно искуство на тим пословима стечено до дана ступања на снагу ове уредбе.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4331" w:type="dxa"/>
            <w:shd w:val="clear" w:color="auto" w:fill="auto"/>
            <w:noWrap/>
            <w:vAlign w:val="center"/>
            <w:hideMark/>
          </w:tcPr>
          <w:p w:rsidR="002653E5" w:rsidRDefault="002653E5" w:rsidP="00724620">
            <w:pPr>
              <w:pStyle w:val="Default"/>
              <w:rPr>
                <w:sz w:val="20"/>
                <w:szCs w:val="20"/>
              </w:rPr>
            </w:pPr>
          </w:p>
        </w:tc>
      </w:tr>
      <w:tr w:rsidR="002653E5" w:rsidRPr="00E1142A" w:rsidTr="00724620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2653E5" w:rsidRPr="00E1142A" w:rsidRDefault="002653E5" w:rsidP="00724620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20.</w:t>
            </w:r>
          </w:p>
        </w:tc>
        <w:tc>
          <w:tcPr>
            <w:tcW w:w="2426" w:type="dxa"/>
            <w:shd w:val="clear" w:color="auto" w:fill="auto"/>
            <w:noWrap/>
            <w:vAlign w:val="center"/>
            <w:hideMark/>
          </w:tcPr>
          <w:p w:rsidR="002653E5" w:rsidRPr="009F2C6D" w:rsidRDefault="002653E5" w:rsidP="009F2C6D">
            <w:pPr>
              <w:pStyle w:val="Default"/>
              <w:rPr>
                <w:sz w:val="16"/>
                <w:szCs w:val="16"/>
              </w:rPr>
            </w:pPr>
            <w:r w:rsidRPr="009F2C6D">
              <w:rPr>
                <w:sz w:val="16"/>
                <w:szCs w:val="16"/>
              </w:rPr>
              <w:t>ДОМАР / МАЈСТОР ДОМАР</w:t>
            </w:r>
            <w:r>
              <w:rPr>
                <w:sz w:val="16"/>
                <w:szCs w:val="16"/>
              </w:rPr>
              <w:t xml:space="preserve"> /</w:t>
            </w:r>
            <w:r w:rsidRPr="009F2C6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бравар</w:t>
            </w:r>
          </w:p>
          <w:p w:rsidR="002653E5" w:rsidRPr="004153A5" w:rsidRDefault="002653E5" w:rsidP="0072462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653E5" w:rsidRPr="00E1142A" w:rsidRDefault="002653E5" w:rsidP="007246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2653E5" w:rsidRPr="009F2C6D" w:rsidRDefault="002653E5" w:rsidP="009F2C6D">
            <w:pPr>
              <w:pStyle w:val="Default"/>
              <w:jc w:val="both"/>
              <w:rPr>
                <w:sz w:val="16"/>
                <w:szCs w:val="16"/>
              </w:rPr>
            </w:pPr>
            <w:r w:rsidRPr="009F2C6D">
              <w:rPr>
                <w:sz w:val="16"/>
                <w:szCs w:val="16"/>
              </w:rPr>
              <w:t xml:space="preserve">средње образовање </w:t>
            </w:r>
          </w:p>
          <w:p w:rsidR="002653E5" w:rsidRPr="009F2C6D" w:rsidRDefault="002653E5" w:rsidP="009F2C6D">
            <w:pPr>
              <w:pStyle w:val="Default"/>
              <w:jc w:val="both"/>
              <w:rPr>
                <w:sz w:val="16"/>
                <w:szCs w:val="16"/>
              </w:rPr>
            </w:pPr>
            <w:r w:rsidRPr="009F2C6D">
              <w:rPr>
                <w:sz w:val="16"/>
                <w:szCs w:val="16"/>
              </w:rPr>
              <w:t xml:space="preserve">изузетно: </w:t>
            </w:r>
          </w:p>
          <w:p w:rsidR="002653E5" w:rsidRPr="00435D8A" w:rsidRDefault="002653E5" w:rsidP="009F2C6D">
            <w:pPr>
              <w:pStyle w:val="Default"/>
              <w:jc w:val="both"/>
              <w:rPr>
                <w:sz w:val="20"/>
                <w:szCs w:val="20"/>
                <w:vertAlign w:val="superscript"/>
              </w:rPr>
            </w:pPr>
            <w:r w:rsidRPr="009F2C6D">
              <w:rPr>
                <w:sz w:val="16"/>
                <w:szCs w:val="16"/>
              </w:rPr>
              <w:t>– основно образовање и радно искуство на тим пословима стечено до дана ступања на снагу ове уредбе.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4331" w:type="dxa"/>
            <w:shd w:val="clear" w:color="auto" w:fill="auto"/>
            <w:noWrap/>
            <w:vAlign w:val="center"/>
            <w:hideMark/>
          </w:tcPr>
          <w:p w:rsidR="002653E5" w:rsidRDefault="002653E5" w:rsidP="00724620">
            <w:pPr>
              <w:pStyle w:val="Default"/>
              <w:rPr>
                <w:sz w:val="20"/>
                <w:szCs w:val="20"/>
              </w:rPr>
            </w:pPr>
          </w:p>
        </w:tc>
      </w:tr>
      <w:tr w:rsidR="002653E5" w:rsidRPr="00E1142A" w:rsidTr="00724620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2653E5" w:rsidRPr="00E1142A" w:rsidRDefault="002653E5" w:rsidP="00724620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21.</w:t>
            </w:r>
          </w:p>
        </w:tc>
        <w:tc>
          <w:tcPr>
            <w:tcW w:w="2426" w:type="dxa"/>
            <w:shd w:val="clear" w:color="auto" w:fill="auto"/>
            <w:noWrap/>
            <w:vAlign w:val="center"/>
            <w:hideMark/>
          </w:tcPr>
          <w:p w:rsidR="002653E5" w:rsidRPr="009F2C6D" w:rsidRDefault="002653E5" w:rsidP="009F2C6D">
            <w:pPr>
              <w:pStyle w:val="Default"/>
              <w:rPr>
                <w:sz w:val="16"/>
                <w:szCs w:val="16"/>
              </w:rPr>
            </w:pPr>
            <w:r w:rsidRPr="009F2C6D">
              <w:rPr>
                <w:sz w:val="16"/>
                <w:szCs w:val="16"/>
              </w:rPr>
              <w:t>ДОМАР / МАЈСТОР ДОМАР</w:t>
            </w:r>
            <w:r>
              <w:rPr>
                <w:sz w:val="16"/>
                <w:szCs w:val="16"/>
              </w:rPr>
              <w:t xml:space="preserve"> /</w:t>
            </w:r>
            <w:r w:rsidRPr="009F2C6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водоинсталатер</w:t>
            </w:r>
          </w:p>
          <w:p w:rsidR="002653E5" w:rsidRPr="004153A5" w:rsidRDefault="002653E5" w:rsidP="0072462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653E5" w:rsidRPr="00E1142A" w:rsidRDefault="002653E5" w:rsidP="007246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2653E5" w:rsidRPr="009F2C6D" w:rsidRDefault="002653E5" w:rsidP="009F2C6D">
            <w:pPr>
              <w:pStyle w:val="Default"/>
              <w:jc w:val="both"/>
              <w:rPr>
                <w:sz w:val="16"/>
                <w:szCs w:val="16"/>
              </w:rPr>
            </w:pPr>
            <w:r w:rsidRPr="009F2C6D">
              <w:rPr>
                <w:sz w:val="16"/>
                <w:szCs w:val="16"/>
              </w:rPr>
              <w:t xml:space="preserve">средње образовање </w:t>
            </w:r>
          </w:p>
          <w:p w:rsidR="002653E5" w:rsidRPr="009F2C6D" w:rsidRDefault="002653E5" w:rsidP="009F2C6D">
            <w:pPr>
              <w:pStyle w:val="Default"/>
              <w:jc w:val="both"/>
              <w:rPr>
                <w:sz w:val="16"/>
                <w:szCs w:val="16"/>
              </w:rPr>
            </w:pPr>
            <w:r w:rsidRPr="009F2C6D">
              <w:rPr>
                <w:sz w:val="16"/>
                <w:szCs w:val="16"/>
              </w:rPr>
              <w:t xml:space="preserve">изузетно: </w:t>
            </w:r>
          </w:p>
          <w:p w:rsidR="002653E5" w:rsidRPr="00435D8A" w:rsidRDefault="002653E5" w:rsidP="009F2C6D">
            <w:pPr>
              <w:pStyle w:val="Default"/>
              <w:jc w:val="both"/>
              <w:rPr>
                <w:sz w:val="20"/>
                <w:szCs w:val="20"/>
                <w:vertAlign w:val="superscript"/>
              </w:rPr>
            </w:pPr>
            <w:r w:rsidRPr="009F2C6D">
              <w:rPr>
                <w:sz w:val="16"/>
                <w:szCs w:val="16"/>
              </w:rPr>
              <w:t>– основно образовање и радно искуство на тим пословима стечено до дана ступања на снагу ове уредбе.</w:t>
            </w:r>
          </w:p>
        </w:tc>
        <w:tc>
          <w:tcPr>
            <w:tcW w:w="4331" w:type="dxa"/>
            <w:shd w:val="clear" w:color="auto" w:fill="auto"/>
            <w:noWrap/>
            <w:vAlign w:val="center"/>
            <w:hideMark/>
          </w:tcPr>
          <w:p w:rsidR="002653E5" w:rsidRDefault="002653E5" w:rsidP="00724620">
            <w:pPr>
              <w:pStyle w:val="Default"/>
              <w:rPr>
                <w:sz w:val="20"/>
                <w:szCs w:val="20"/>
              </w:rPr>
            </w:pPr>
          </w:p>
        </w:tc>
      </w:tr>
      <w:tr w:rsidR="002653E5" w:rsidRPr="00E1142A" w:rsidTr="00724620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2653E5" w:rsidRPr="00E1142A" w:rsidRDefault="002653E5" w:rsidP="00724620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22.</w:t>
            </w:r>
          </w:p>
        </w:tc>
        <w:tc>
          <w:tcPr>
            <w:tcW w:w="2426" w:type="dxa"/>
            <w:shd w:val="clear" w:color="auto" w:fill="auto"/>
            <w:noWrap/>
            <w:vAlign w:val="center"/>
            <w:hideMark/>
          </w:tcPr>
          <w:p w:rsidR="002653E5" w:rsidRPr="009F2C6D" w:rsidRDefault="002653E5" w:rsidP="009F2C6D">
            <w:pPr>
              <w:pStyle w:val="Default"/>
              <w:rPr>
                <w:sz w:val="16"/>
                <w:szCs w:val="16"/>
              </w:rPr>
            </w:pPr>
            <w:r w:rsidRPr="009F2C6D">
              <w:rPr>
                <w:sz w:val="16"/>
                <w:szCs w:val="16"/>
              </w:rPr>
              <w:t>ДОМАР / МАЈСТОР ДОМАР</w:t>
            </w:r>
            <w:r>
              <w:rPr>
                <w:sz w:val="16"/>
                <w:szCs w:val="16"/>
              </w:rPr>
              <w:t xml:space="preserve"> /</w:t>
            </w:r>
            <w:r w:rsidRPr="009F2C6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столар</w:t>
            </w:r>
            <w:r w:rsidRPr="009F2C6D">
              <w:rPr>
                <w:sz w:val="16"/>
                <w:szCs w:val="16"/>
              </w:rPr>
              <w:t xml:space="preserve"> </w:t>
            </w:r>
          </w:p>
          <w:p w:rsidR="002653E5" w:rsidRPr="009F2C6D" w:rsidRDefault="002653E5" w:rsidP="009F2C6D">
            <w:pPr>
              <w:pStyle w:val="Default"/>
              <w:rPr>
                <w:sz w:val="16"/>
                <w:szCs w:val="16"/>
              </w:rPr>
            </w:pPr>
          </w:p>
          <w:p w:rsidR="002653E5" w:rsidRPr="004153A5" w:rsidRDefault="002653E5" w:rsidP="0072462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653E5" w:rsidRPr="00E1142A" w:rsidRDefault="002653E5" w:rsidP="007246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2653E5" w:rsidRPr="009F2C6D" w:rsidRDefault="002653E5" w:rsidP="009F2C6D">
            <w:pPr>
              <w:pStyle w:val="Default"/>
              <w:jc w:val="both"/>
              <w:rPr>
                <w:sz w:val="16"/>
                <w:szCs w:val="16"/>
              </w:rPr>
            </w:pPr>
            <w:r w:rsidRPr="009F2C6D">
              <w:rPr>
                <w:sz w:val="16"/>
                <w:szCs w:val="16"/>
              </w:rPr>
              <w:t xml:space="preserve">средње образовање </w:t>
            </w:r>
          </w:p>
          <w:p w:rsidR="002653E5" w:rsidRPr="009F2C6D" w:rsidRDefault="002653E5" w:rsidP="009F2C6D">
            <w:pPr>
              <w:pStyle w:val="Default"/>
              <w:jc w:val="both"/>
              <w:rPr>
                <w:sz w:val="16"/>
                <w:szCs w:val="16"/>
              </w:rPr>
            </w:pPr>
            <w:r w:rsidRPr="009F2C6D">
              <w:rPr>
                <w:sz w:val="16"/>
                <w:szCs w:val="16"/>
              </w:rPr>
              <w:t xml:space="preserve">изузетно: </w:t>
            </w:r>
          </w:p>
          <w:p w:rsidR="002653E5" w:rsidRPr="00435D8A" w:rsidRDefault="002653E5" w:rsidP="009F2C6D">
            <w:pPr>
              <w:pStyle w:val="Default"/>
              <w:jc w:val="both"/>
              <w:rPr>
                <w:sz w:val="20"/>
                <w:szCs w:val="20"/>
                <w:vertAlign w:val="superscript"/>
              </w:rPr>
            </w:pPr>
            <w:r w:rsidRPr="009F2C6D">
              <w:rPr>
                <w:sz w:val="16"/>
                <w:szCs w:val="16"/>
              </w:rPr>
              <w:t>– основно образовање и радно искуство на тим пословима стечено до дана ступања на снагу ове уредбе.</w:t>
            </w:r>
          </w:p>
        </w:tc>
        <w:tc>
          <w:tcPr>
            <w:tcW w:w="4331" w:type="dxa"/>
            <w:shd w:val="clear" w:color="auto" w:fill="auto"/>
            <w:noWrap/>
            <w:vAlign w:val="center"/>
            <w:hideMark/>
          </w:tcPr>
          <w:p w:rsidR="002653E5" w:rsidRDefault="002653E5" w:rsidP="00724620">
            <w:pPr>
              <w:pStyle w:val="Default"/>
              <w:rPr>
                <w:sz w:val="20"/>
                <w:szCs w:val="20"/>
              </w:rPr>
            </w:pPr>
          </w:p>
        </w:tc>
      </w:tr>
      <w:tr w:rsidR="002653E5" w:rsidRPr="00E1142A" w:rsidTr="00724620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2653E5" w:rsidRPr="00E1142A" w:rsidRDefault="002653E5" w:rsidP="00724620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23.</w:t>
            </w:r>
          </w:p>
        </w:tc>
        <w:tc>
          <w:tcPr>
            <w:tcW w:w="2426" w:type="dxa"/>
            <w:shd w:val="clear" w:color="auto" w:fill="auto"/>
            <w:noWrap/>
            <w:vAlign w:val="center"/>
            <w:hideMark/>
          </w:tcPr>
          <w:p w:rsidR="002653E5" w:rsidRPr="004153A5" w:rsidRDefault="002653E5" w:rsidP="00724620">
            <w:pPr>
              <w:pStyle w:val="Default"/>
              <w:rPr>
                <w:sz w:val="16"/>
                <w:szCs w:val="16"/>
              </w:rPr>
            </w:pPr>
            <w:r w:rsidRPr="009F2C6D">
              <w:rPr>
                <w:sz w:val="16"/>
                <w:szCs w:val="16"/>
              </w:rPr>
              <w:t>ДОМАР / МАЈСТОР ДОМАР</w:t>
            </w:r>
            <w:r>
              <w:rPr>
                <w:sz w:val="16"/>
                <w:szCs w:val="16"/>
              </w:rPr>
              <w:t xml:space="preserve"> /</w:t>
            </w:r>
            <w:r w:rsidRPr="009F2C6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молер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653E5" w:rsidRPr="00E1142A" w:rsidRDefault="002653E5" w:rsidP="007246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2653E5" w:rsidRPr="009F2C6D" w:rsidRDefault="002653E5" w:rsidP="009F2C6D">
            <w:pPr>
              <w:pStyle w:val="Default"/>
              <w:jc w:val="both"/>
              <w:rPr>
                <w:sz w:val="16"/>
                <w:szCs w:val="16"/>
              </w:rPr>
            </w:pPr>
            <w:r w:rsidRPr="009F2C6D">
              <w:rPr>
                <w:sz w:val="16"/>
                <w:szCs w:val="16"/>
              </w:rPr>
              <w:t xml:space="preserve">средње образовање </w:t>
            </w:r>
          </w:p>
          <w:p w:rsidR="002653E5" w:rsidRPr="009F2C6D" w:rsidRDefault="002653E5" w:rsidP="009F2C6D">
            <w:pPr>
              <w:pStyle w:val="Default"/>
              <w:jc w:val="both"/>
              <w:rPr>
                <w:sz w:val="16"/>
                <w:szCs w:val="16"/>
              </w:rPr>
            </w:pPr>
            <w:r w:rsidRPr="009F2C6D">
              <w:rPr>
                <w:sz w:val="16"/>
                <w:szCs w:val="16"/>
              </w:rPr>
              <w:t xml:space="preserve">изузетно: </w:t>
            </w:r>
          </w:p>
          <w:p w:rsidR="002653E5" w:rsidRPr="00435D8A" w:rsidRDefault="002653E5" w:rsidP="009F2C6D">
            <w:pPr>
              <w:pStyle w:val="Default"/>
              <w:jc w:val="both"/>
              <w:rPr>
                <w:sz w:val="20"/>
                <w:szCs w:val="20"/>
                <w:vertAlign w:val="superscript"/>
              </w:rPr>
            </w:pPr>
            <w:r w:rsidRPr="009F2C6D">
              <w:rPr>
                <w:sz w:val="16"/>
                <w:szCs w:val="16"/>
              </w:rPr>
              <w:t>– основно образовање и радно искуство на тим пословима стечено до дана ступања на снагу ове уредбе.</w:t>
            </w:r>
          </w:p>
        </w:tc>
        <w:tc>
          <w:tcPr>
            <w:tcW w:w="4331" w:type="dxa"/>
            <w:shd w:val="clear" w:color="auto" w:fill="auto"/>
            <w:noWrap/>
            <w:vAlign w:val="center"/>
            <w:hideMark/>
          </w:tcPr>
          <w:p w:rsidR="002653E5" w:rsidRDefault="002653E5" w:rsidP="00724620">
            <w:pPr>
              <w:pStyle w:val="Default"/>
              <w:rPr>
                <w:sz w:val="20"/>
                <w:szCs w:val="20"/>
              </w:rPr>
            </w:pPr>
          </w:p>
        </w:tc>
      </w:tr>
      <w:tr w:rsidR="002653E5" w:rsidRPr="00E1142A" w:rsidTr="00724620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2653E5" w:rsidRPr="00E1142A" w:rsidRDefault="002653E5" w:rsidP="00724620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24.</w:t>
            </w:r>
          </w:p>
        </w:tc>
        <w:tc>
          <w:tcPr>
            <w:tcW w:w="2426" w:type="dxa"/>
            <w:shd w:val="clear" w:color="auto" w:fill="auto"/>
            <w:noWrap/>
            <w:vAlign w:val="center"/>
            <w:hideMark/>
          </w:tcPr>
          <w:p w:rsidR="002653E5" w:rsidRPr="00172FAF" w:rsidRDefault="002653E5" w:rsidP="00172FAF">
            <w:pPr>
              <w:pStyle w:val="Default"/>
              <w:rPr>
                <w:sz w:val="16"/>
                <w:szCs w:val="16"/>
              </w:rPr>
            </w:pPr>
            <w:r w:rsidRPr="00172FAF">
              <w:rPr>
                <w:sz w:val="16"/>
                <w:szCs w:val="16"/>
              </w:rPr>
              <w:t xml:space="preserve">ОПЕРАТЕР У КОНТАКТ ЦЕНТРУ </w:t>
            </w:r>
          </w:p>
          <w:p w:rsidR="002653E5" w:rsidRPr="009F2C6D" w:rsidRDefault="002653E5" w:rsidP="009F2C6D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653E5" w:rsidRPr="00E1142A" w:rsidRDefault="002653E5" w:rsidP="007246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2653E5" w:rsidRPr="00172FAF" w:rsidRDefault="002653E5" w:rsidP="00172FAF">
            <w:pPr>
              <w:pStyle w:val="Default"/>
              <w:jc w:val="both"/>
              <w:rPr>
                <w:sz w:val="20"/>
                <w:szCs w:val="20"/>
              </w:rPr>
            </w:pPr>
            <w:r w:rsidRPr="00172FAF">
              <w:rPr>
                <w:sz w:val="20"/>
                <w:szCs w:val="20"/>
              </w:rPr>
              <w:t xml:space="preserve">средње образовање </w:t>
            </w:r>
          </w:p>
          <w:p w:rsidR="002653E5" w:rsidRPr="00172FAF" w:rsidRDefault="002653E5" w:rsidP="00172FAF">
            <w:pPr>
              <w:pStyle w:val="Default"/>
              <w:jc w:val="both"/>
              <w:rPr>
                <w:sz w:val="20"/>
                <w:szCs w:val="20"/>
              </w:rPr>
            </w:pPr>
            <w:r w:rsidRPr="00172FAF">
              <w:rPr>
                <w:sz w:val="20"/>
                <w:szCs w:val="20"/>
              </w:rPr>
              <w:t xml:space="preserve">изузетно: </w:t>
            </w:r>
          </w:p>
          <w:p w:rsidR="002653E5" w:rsidRPr="00172FAF" w:rsidRDefault="002653E5" w:rsidP="00172FAF">
            <w:pPr>
              <w:pStyle w:val="Default"/>
              <w:jc w:val="both"/>
              <w:rPr>
                <w:sz w:val="20"/>
                <w:szCs w:val="20"/>
              </w:rPr>
            </w:pPr>
            <w:r w:rsidRPr="00172FAF">
              <w:rPr>
                <w:sz w:val="20"/>
                <w:szCs w:val="20"/>
              </w:rPr>
              <w:t>– основно образовање и радно искуство на тим пословима стечено до дана ступања на снагу ове уредбе.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4331" w:type="dxa"/>
            <w:shd w:val="clear" w:color="auto" w:fill="auto"/>
            <w:noWrap/>
            <w:vAlign w:val="center"/>
            <w:hideMark/>
          </w:tcPr>
          <w:p w:rsidR="002653E5" w:rsidRDefault="002653E5" w:rsidP="00724620">
            <w:pPr>
              <w:pStyle w:val="Default"/>
              <w:rPr>
                <w:sz w:val="20"/>
                <w:szCs w:val="20"/>
              </w:rPr>
            </w:pPr>
          </w:p>
        </w:tc>
      </w:tr>
      <w:tr w:rsidR="002653E5" w:rsidRPr="00E1142A" w:rsidTr="00724620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2653E5" w:rsidRPr="00E1142A" w:rsidRDefault="002653E5" w:rsidP="0072462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25.</w:t>
            </w:r>
          </w:p>
        </w:tc>
        <w:tc>
          <w:tcPr>
            <w:tcW w:w="2426" w:type="dxa"/>
            <w:shd w:val="clear" w:color="auto" w:fill="auto"/>
            <w:noWrap/>
            <w:vAlign w:val="center"/>
            <w:hideMark/>
          </w:tcPr>
          <w:p w:rsidR="002653E5" w:rsidRPr="009F2C6D" w:rsidRDefault="002653E5" w:rsidP="009F2C6D">
            <w:pPr>
              <w:pStyle w:val="Default"/>
              <w:rPr>
                <w:sz w:val="16"/>
                <w:szCs w:val="16"/>
              </w:rPr>
            </w:pPr>
            <w:r w:rsidRPr="009F2C6D">
              <w:rPr>
                <w:sz w:val="16"/>
                <w:szCs w:val="16"/>
              </w:rPr>
              <w:t>ЧИСТАЧ</w:t>
            </w:r>
          </w:p>
          <w:p w:rsidR="002653E5" w:rsidRPr="004153A5" w:rsidRDefault="002653E5" w:rsidP="0072462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653E5" w:rsidRPr="00E1142A" w:rsidRDefault="002653E5" w:rsidP="007246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2653E5" w:rsidRPr="00172FAF" w:rsidRDefault="002653E5" w:rsidP="009F2C6D">
            <w:pPr>
              <w:pStyle w:val="Default"/>
              <w:jc w:val="both"/>
              <w:rPr>
                <w:sz w:val="20"/>
                <w:szCs w:val="20"/>
              </w:rPr>
            </w:pPr>
            <w:r w:rsidRPr="00172FAF">
              <w:rPr>
                <w:sz w:val="20"/>
                <w:szCs w:val="20"/>
              </w:rPr>
              <w:t xml:space="preserve">основно образовање. </w:t>
            </w:r>
          </w:p>
          <w:p w:rsidR="002653E5" w:rsidRPr="00172FAF" w:rsidRDefault="002653E5" w:rsidP="00724620">
            <w:pPr>
              <w:pStyle w:val="Default"/>
              <w:jc w:val="both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4331" w:type="dxa"/>
            <w:shd w:val="clear" w:color="auto" w:fill="auto"/>
            <w:noWrap/>
            <w:vAlign w:val="center"/>
            <w:hideMark/>
          </w:tcPr>
          <w:p w:rsidR="002653E5" w:rsidRDefault="002653E5" w:rsidP="00724620">
            <w:pPr>
              <w:pStyle w:val="Default"/>
              <w:rPr>
                <w:sz w:val="20"/>
                <w:szCs w:val="20"/>
              </w:rPr>
            </w:pPr>
          </w:p>
        </w:tc>
      </w:tr>
      <w:tr w:rsidR="002653E5" w:rsidRPr="00E1142A" w:rsidTr="00EA7EB5">
        <w:trPr>
          <w:trHeight w:val="250"/>
        </w:trPr>
        <w:tc>
          <w:tcPr>
            <w:tcW w:w="10973" w:type="dxa"/>
            <w:gridSpan w:val="5"/>
            <w:shd w:val="clear" w:color="auto" w:fill="auto"/>
            <w:noWrap/>
            <w:vAlign w:val="center"/>
            <w:hideMark/>
          </w:tcPr>
          <w:p w:rsidR="002653E5" w:rsidRPr="00172FAF" w:rsidRDefault="002653E5" w:rsidP="00724620">
            <w:pPr>
              <w:pStyle w:val="Default"/>
              <w:rPr>
                <w:sz w:val="20"/>
                <w:szCs w:val="20"/>
              </w:rPr>
            </w:pPr>
            <w:r w:rsidRPr="00172FAF">
              <w:rPr>
                <w:b/>
                <w:bCs/>
                <w:sz w:val="20"/>
                <w:szCs w:val="20"/>
                <w:highlight w:val="yellow"/>
              </w:rPr>
              <w:t>Одсек физичког обезбеђења и противпожарне заштите</w:t>
            </w:r>
          </w:p>
        </w:tc>
      </w:tr>
      <w:tr w:rsidR="002653E5" w:rsidRPr="00E1142A" w:rsidTr="00724620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2653E5" w:rsidRPr="00E1142A" w:rsidRDefault="002653E5" w:rsidP="0072462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26.</w:t>
            </w:r>
          </w:p>
        </w:tc>
        <w:tc>
          <w:tcPr>
            <w:tcW w:w="2426" w:type="dxa"/>
            <w:shd w:val="clear" w:color="auto" w:fill="auto"/>
            <w:noWrap/>
            <w:vAlign w:val="center"/>
            <w:hideMark/>
          </w:tcPr>
          <w:p w:rsidR="002653E5" w:rsidRPr="00172FAF" w:rsidRDefault="002653E5" w:rsidP="00172FAF">
            <w:pPr>
              <w:pStyle w:val="Default"/>
              <w:rPr>
                <w:sz w:val="16"/>
                <w:szCs w:val="16"/>
              </w:rPr>
            </w:pPr>
            <w:r w:rsidRPr="00172FAF">
              <w:rPr>
                <w:sz w:val="16"/>
                <w:szCs w:val="16"/>
              </w:rPr>
              <w:t>ВАТРОГАСАЦ –радник обезбеђења</w:t>
            </w:r>
            <w:r>
              <w:rPr>
                <w:sz w:val="16"/>
                <w:szCs w:val="16"/>
              </w:rPr>
              <w:t xml:space="preserve"> вођа групе</w:t>
            </w:r>
          </w:p>
          <w:p w:rsidR="002653E5" w:rsidRPr="00172FAF" w:rsidRDefault="002653E5" w:rsidP="0072462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653E5" w:rsidRPr="00E1142A" w:rsidRDefault="002653E5" w:rsidP="007246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2653E5" w:rsidRPr="00172FAF" w:rsidRDefault="002653E5" w:rsidP="00724620">
            <w:pPr>
              <w:pStyle w:val="Default"/>
              <w:jc w:val="both"/>
              <w:rPr>
                <w:sz w:val="20"/>
                <w:szCs w:val="20"/>
                <w:vertAlign w:val="superscript"/>
              </w:rPr>
            </w:pPr>
            <w:r w:rsidRPr="00172FAF">
              <w:rPr>
                <w:sz w:val="20"/>
                <w:szCs w:val="20"/>
                <w:vertAlign w:val="superscript"/>
              </w:rPr>
              <w:t>средње образовање</w:t>
            </w:r>
          </w:p>
        </w:tc>
        <w:tc>
          <w:tcPr>
            <w:tcW w:w="4331" w:type="dxa"/>
            <w:shd w:val="clear" w:color="auto" w:fill="auto"/>
            <w:noWrap/>
            <w:vAlign w:val="center"/>
            <w:hideMark/>
          </w:tcPr>
          <w:p w:rsidR="002653E5" w:rsidRPr="00172FAF" w:rsidRDefault="002653E5" w:rsidP="00172FAF">
            <w:pPr>
              <w:pStyle w:val="Default"/>
              <w:rPr>
                <w:sz w:val="16"/>
                <w:szCs w:val="16"/>
              </w:rPr>
            </w:pPr>
            <w:r w:rsidRPr="00172FAF">
              <w:rPr>
                <w:sz w:val="16"/>
                <w:szCs w:val="16"/>
              </w:rPr>
              <w:t xml:space="preserve">знање рада на рачунару; </w:t>
            </w:r>
          </w:p>
          <w:p w:rsidR="002653E5" w:rsidRPr="00172FAF" w:rsidRDefault="002653E5" w:rsidP="00172FAF">
            <w:pPr>
              <w:pStyle w:val="Default"/>
              <w:rPr>
                <w:sz w:val="16"/>
                <w:szCs w:val="16"/>
              </w:rPr>
            </w:pPr>
            <w:r w:rsidRPr="00172FAF">
              <w:rPr>
                <w:sz w:val="16"/>
                <w:szCs w:val="16"/>
              </w:rPr>
              <w:t xml:space="preserve">– положен стручни испит из противпожарне заштите </w:t>
            </w:r>
          </w:p>
        </w:tc>
      </w:tr>
      <w:tr w:rsidR="002653E5" w:rsidRPr="00E1142A" w:rsidTr="00724620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2653E5" w:rsidRPr="00E1142A" w:rsidRDefault="002653E5" w:rsidP="0072462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426" w:type="dxa"/>
            <w:shd w:val="clear" w:color="auto" w:fill="auto"/>
            <w:noWrap/>
            <w:vAlign w:val="center"/>
            <w:hideMark/>
          </w:tcPr>
          <w:p w:rsidR="002653E5" w:rsidRPr="00172FAF" w:rsidRDefault="002653E5" w:rsidP="00EA7EB5">
            <w:pPr>
              <w:pStyle w:val="Default"/>
              <w:rPr>
                <w:sz w:val="16"/>
                <w:szCs w:val="16"/>
              </w:rPr>
            </w:pPr>
            <w:r w:rsidRPr="00172FAF">
              <w:rPr>
                <w:sz w:val="16"/>
                <w:szCs w:val="16"/>
              </w:rPr>
              <w:t>ВАТРОГАСАЦ –радник обезбеђења</w:t>
            </w:r>
            <w:r>
              <w:rPr>
                <w:sz w:val="16"/>
                <w:szCs w:val="16"/>
              </w:rPr>
              <w:t xml:space="preserve"> </w:t>
            </w:r>
          </w:p>
          <w:p w:rsidR="002653E5" w:rsidRPr="00172FAF" w:rsidRDefault="002653E5" w:rsidP="00EA7EB5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653E5" w:rsidRPr="00E1142A" w:rsidRDefault="002653E5" w:rsidP="00EA7EB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2653E5" w:rsidRPr="00172FAF" w:rsidRDefault="002653E5" w:rsidP="00EA7EB5">
            <w:pPr>
              <w:pStyle w:val="Default"/>
              <w:jc w:val="both"/>
              <w:rPr>
                <w:sz w:val="20"/>
                <w:szCs w:val="20"/>
                <w:vertAlign w:val="superscript"/>
              </w:rPr>
            </w:pPr>
            <w:r w:rsidRPr="00172FAF">
              <w:rPr>
                <w:sz w:val="20"/>
                <w:szCs w:val="20"/>
                <w:vertAlign w:val="superscript"/>
              </w:rPr>
              <w:t>средње образовање</w:t>
            </w:r>
          </w:p>
        </w:tc>
        <w:tc>
          <w:tcPr>
            <w:tcW w:w="4331" w:type="dxa"/>
            <w:shd w:val="clear" w:color="auto" w:fill="auto"/>
            <w:noWrap/>
            <w:vAlign w:val="center"/>
            <w:hideMark/>
          </w:tcPr>
          <w:p w:rsidR="002653E5" w:rsidRPr="00172FAF" w:rsidRDefault="002653E5" w:rsidP="00EA7EB5">
            <w:pPr>
              <w:pStyle w:val="Default"/>
              <w:rPr>
                <w:sz w:val="16"/>
                <w:szCs w:val="16"/>
              </w:rPr>
            </w:pPr>
            <w:r w:rsidRPr="00172FAF">
              <w:rPr>
                <w:sz w:val="16"/>
                <w:szCs w:val="16"/>
              </w:rPr>
              <w:t xml:space="preserve">знање рада на рачунару; </w:t>
            </w:r>
          </w:p>
          <w:p w:rsidR="002653E5" w:rsidRPr="00172FAF" w:rsidRDefault="002653E5" w:rsidP="00EA7EB5">
            <w:pPr>
              <w:pStyle w:val="Default"/>
              <w:rPr>
                <w:sz w:val="16"/>
                <w:szCs w:val="16"/>
              </w:rPr>
            </w:pPr>
            <w:r w:rsidRPr="00172FAF">
              <w:rPr>
                <w:sz w:val="16"/>
                <w:szCs w:val="16"/>
              </w:rPr>
              <w:t xml:space="preserve">– положен стручни испит из противпожарне заштите </w:t>
            </w:r>
          </w:p>
        </w:tc>
      </w:tr>
      <w:tr w:rsidR="00A54D29" w:rsidRPr="00E1142A" w:rsidTr="00B34C33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A54D29" w:rsidRPr="00E1142A" w:rsidRDefault="00A54D29" w:rsidP="0072462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426" w:type="dxa"/>
            <w:shd w:val="clear" w:color="auto" w:fill="auto"/>
            <w:noWrap/>
            <w:hideMark/>
          </w:tcPr>
          <w:p w:rsidR="00A54D29" w:rsidRDefault="00A54D29">
            <w:pPr>
              <w:pStyle w:val="Default"/>
              <w:rPr>
                <w:sz w:val="20"/>
                <w:szCs w:val="20"/>
              </w:rPr>
            </w:pPr>
          </w:p>
          <w:p w:rsidR="00A54D29" w:rsidRDefault="00A54D29">
            <w:pPr>
              <w:pStyle w:val="Default"/>
              <w:rPr>
                <w:sz w:val="20"/>
                <w:szCs w:val="20"/>
              </w:rPr>
            </w:pPr>
          </w:p>
          <w:p w:rsidR="00A54D29" w:rsidRDefault="00A54D29">
            <w:pPr>
              <w:pStyle w:val="Default"/>
              <w:rPr>
                <w:sz w:val="20"/>
                <w:szCs w:val="20"/>
              </w:rPr>
            </w:pPr>
          </w:p>
          <w:p w:rsidR="00A54D29" w:rsidRPr="00A54D29" w:rsidRDefault="00A54D29">
            <w:pPr>
              <w:pStyle w:val="Default"/>
              <w:rPr>
                <w:sz w:val="20"/>
                <w:szCs w:val="20"/>
              </w:rPr>
            </w:pPr>
            <w:r w:rsidRPr="00A54D29">
              <w:rPr>
                <w:sz w:val="20"/>
                <w:szCs w:val="20"/>
              </w:rPr>
              <w:t>Сарадник за санитерну контролу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54D29" w:rsidRPr="00E1142A" w:rsidRDefault="00A54D29" w:rsidP="007246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A54D29" w:rsidRPr="00A54D29" w:rsidRDefault="00A54D29">
            <w:pPr>
              <w:pStyle w:val="Default"/>
              <w:rPr>
                <w:sz w:val="16"/>
                <w:szCs w:val="16"/>
              </w:rPr>
            </w:pPr>
            <w:r w:rsidRPr="00A54D29">
              <w:rPr>
                <w:sz w:val="16"/>
                <w:szCs w:val="16"/>
              </w:rPr>
              <w:t xml:space="preserve">Високо образовање: </w:t>
            </w:r>
          </w:p>
          <w:p w:rsidR="00A54D29" w:rsidRPr="00A54D29" w:rsidRDefault="00A54D29">
            <w:pPr>
              <w:pStyle w:val="Default"/>
              <w:rPr>
                <w:sz w:val="16"/>
                <w:szCs w:val="16"/>
              </w:rPr>
            </w:pPr>
            <w:r w:rsidRPr="00A54D29">
              <w:rPr>
                <w:sz w:val="16"/>
                <w:szCs w:val="16"/>
              </w:rPr>
              <w:t xml:space="preserve">– на основним студијама у обиму од 180 ЕСПБ бодова, по пропису који уређује високо образовање почев од 10. септембра 2005. године; </w:t>
            </w:r>
          </w:p>
          <w:p w:rsidR="00A54D29" w:rsidRPr="00A54D29" w:rsidRDefault="00A54D29">
            <w:pPr>
              <w:pStyle w:val="Default"/>
              <w:rPr>
                <w:sz w:val="23"/>
                <w:szCs w:val="23"/>
              </w:rPr>
            </w:pPr>
            <w:r w:rsidRPr="00A54D29">
              <w:rPr>
                <w:sz w:val="16"/>
                <w:szCs w:val="16"/>
              </w:rPr>
              <w:t>– на студијама у трајању до три године, по пропису који је уређивао високо образовање до 10. септембра 2005. године</w:t>
            </w:r>
            <w:r w:rsidRPr="00A54D29">
              <w:rPr>
                <w:sz w:val="23"/>
                <w:szCs w:val="23"/>
              </w:rPr>
              <w:t xml:space="preserve"> </w:t>
            </w:r>
          </w:p>
        </w:tc>
        <w:tc>
          <w:tcPr>
            <w:tcW w:w="4331" w:type="dxa"/>
            <w:shd w:val="clear" w:color="auto" w:fill="auto"/>
            <w:noWrap/>
            <w:vAlign w:val="center"/>
            <w:hideMark/>
          </w:tcPr>
          <w:p w:rsidR="00A54D29" w:rsidRPr="00A54D29" w:rsidRDefault="00A54D29" w:rsidP="002653E5">
            <w:pPr>
              <w:pStyle w:val="Default"/>
              <w:rPr>
                <w:sz w:val="16"/>
                <w:szCs w:val="16"/>
              </w:rPr>
            </w:pPr>
          </w:p>
        </w:tc>
      </w:tr>
      <w:tr w:rsidR="00A54D29" w:rsidRPr="00E1142A" w:rsidTr="00724620">
        <w:trPr>
          <w:trHeight w:val="250"/>
        </w:trPr>
        <w:tc>
          <w:tcPr>
            <w:tcW w:w="650" w:type="dxa"/>
            <w:shd w:val="clear" w:color="auto" w:fill="auto"/>
            <w:noWrap/>
            <w:vAlign w:val="center"/>
            <w:hideMark/>
          </w:tcPr>
          <w:p w:rsidR="00A54D29" w:rsidRPr="00E1142A" w:rsidRDefault="00A54D29" w:rsidP="0072462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426" w:type="dxa"/>
            <w:shd w:val="clear" w:color="auto" w:fill="auto"/>
            <w:noWrap/>
            <w:vAlign w:val="center"/>
            <w:hideMark/>
          </w:tcPr>
          <w:p w:rsidR="00A54D29" w:rsidRPr="00EA7EB5" w:rsidRDefault="00A54D29" w:rsidP="00724620">
            <w:pPr>
              <w:pStyle w:val="Default"/>
              <w:rPr>
                <w:sz w:val="16"/>
                <w:szCs w:val="16"/>
              </w:rPr>
            </w:pPr>
            <w:r w:rsidRPr="00EA7EB5">
              <w:rPr>
                <w:sz w:val="16"/>
                <w:szCs w:val="16"/>
              </w:rPr>
              <w:t>СЛУЖБЕНИК ЗА ПОСЛОВЕ ОДБРАНЕ, ЗАШТИТЕ И БЕЗБЕДНОСТИ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54D29" w:rsidRPr="00E1142A" w:rsidRDefault="00A54D29" w:rsidP="007246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A54D29" w:rsidRPr="00EA7EB5" w:rsidRDefault="00A54D29" w:rsidP="00EA7EB5">
            <w:pPr>
              <w:pStyle w:val="Default"/>
              <w:rPr>
                <w:sz w:val="16"/>
                <w:szCs w:val="16"/>
              </w:rPr>
            </w:pPr>
            <w:r w:rsidRPr="00EA7EB5">
              <w:rPr>
                <w:sz w:val="16"/>
                <w:szCs w:val="16"/>
              </w:rPr>
              <w:t xml:space="preserve">Високо образовање: </w:t>
            </w:r>
          </w:p>
          <w:p w:rsidR="00A54D29" w:rsidRPr="00EA7EB5" w:rsidRDefault="00A54D29" w:rsidP="00EA7EB5">
            <w:pPr>
              <w:pStyle w:val="Default"/>
              <w:rPr>
                <w:sz w:val="16"/>
                <w:szCs w:val="16"/>
              </w:rPr>
            </w:pPr>
            <w:r w:rsidRPr="00EA7EB5">
              <w:rPr>
                <w:sz w:val="16"/>
                <w:szCs w:val="16"/>
              </w:rPr>
              <w:t xml:space="preserve">- на основним академским студијама у обиму од најмање 240 ЕСПБ бодова, односно специјалистичким струковним студијама, по пропису који уређује високо образовање почев од 10. септембра 2005. године; </w:t>
            </w:r>
          </w:p>
          <w:p w:rsidR="00A54D29" w:rsidRPr="00EA7EB5" w:rsidRDefault="00A54D29" w:rsidP="00EA7EB5">
            <w:pPr>
              <w:pStyle w:val="Default"/>
              <w:rPr>
                <w:sz w:val="16"/>
                <w:szCs w:val="16"/>
              </w:rPr>
            </w:pPr>
            <w:r w:rsidRPr="00EA7EB5">
              <w:rPr>
                <w:sz w:val="16"/>
                <w:szCs w:val="16"/>
              </w:rPr>
              <w:t xml:space="preserve">- на основним студијама у трајању од најмање четири године, по пропису који је уређивао високо образовање до 10. септембра 2005. године; </w:t>
            </w:r>
          </w:p>
          <w:p w:rsidR="00A54D29" w:rsidRPr="00EA7EB5" w:rsidRDefault="00A54D29" w:rsidP="00EA7EB5">
            <w:pPr>
              <w:pStyle w:val="Default"/>
              <w:rPr>
                <w:sz w:val="16"/>
                <w:szCs w:val="16"/>
              </w:rPr>
            </w:pPr>
            <w:r w:rsidRPr="00EA7EB5">
              <w:rPr>
                <w:sz w:val="16"/>
                <w:szCs w:val="16"/>
              </w:rPr>
              <w:t xml:space="preserve">или </w:t>
            </w:r>
          </w:p>
          <w:p w:rsidR="00A54D29" w:rsidRPr="00EA7EB5" w:rsidRDefault="00A54D29" w:rsidP="00EA7EB5">
            <w:pPr>
              <w:pStyle w:val="Default"/>
              <w:rPr>
                <w:sz w:val="16"/>
                <w:szCs w:val="16"/>
              </w:rPr>
            </w:pPr>
            <w:r w:rsidRPr="00EA7EB5">
              <w:rPr>
                <w:sz w:val="16"/>
                <w:szCs w:val="16"/>
              </w:rPr>
              <w:t xml:space="preserve">- на основним студијама у обиму од 180 ЕСПБ бодова, по пропису који уређује високо образовање почев од 10. септембра 2005. године; </w:t>
            </w:r>
          </w:p>
          <w:p w:rsidR="00A54D29" w:rsidRPr="00EA7EB5" w:rsidRDefault="00A54D29" w:rsidP="00EA7EB5">
            <w:pPr>
              <w:pStyle w:val="Default"/>
              <w:rPr>
                <w:sz w:val="16"/>
                <w:szCs w:val="16"/>
              </w:rPr>
            </w:pPr>
            <w:r w:rsidRPr="00EA7EB5">
              <w:rPr>
                <w:sz w:val="16"/>
                <w:szCs w:val="16"/>
              </w:rPr>
              <w:t xml:space="preserve">- на студијама у трајању до три године, по пропису који је уређивао високо образовање до 10. септембра 2005. године. </w:t>
            </w:r>
          </w:p>
          <w:p w:rsidR="00A54D29" w:rsidRPr="00435D8A" w:rsidRDefault="00A54D29" w:rsidP="00724620">
            <w:pPr>
              <w:pStyle w:val="Default"/>
              <w:jc w:val="both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4331" w:type="dxa"/>
            <w:shd w:val="clear" w:color="auto" w:fill="auto"/>
            <w:noWrap/>
            <w:vAlign w:val="center"/>
            <w:hideMark/>
          </w:tcPr>
          <w:p w:rsidR="00A54D29" w:rsidRPr="00EA7EB5" w:rsidRDefault="00A54D29" w:rsidP="00EA7EB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Pr="00EA7EB5">
              <w:rPr>
                <w:sz w:val="16"/>
                <w:szCs w:val="16"/>
              </w:rPr>
              <w:t xml:space="preserve">знање рада на рачунару; </w:t>
            </w:r>
          </w:p>
          <w:p w:rsidR="00A54D29" w:rsidRPr="00EA7EB5" w:rsidRDefault="00A54D29" w:rsidP="00724620">
            <w:pPr>
              <w:pStyle w:val="Default"/>
              <w:rPr>
                <w:sz w:val="16"/>
                <w:szCs w:val="16"/>
              </w:rPr>
            </w:pPr>
          </w:p>
        </w:tc>
      </w:tr>
    </w:tbl>
    <w:p w:rsidR="00CD4345" w:rsidRPr="0002229D" w:rsidRDefault="00CD4345" w:rsidP="005D43C4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872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554"/>
      </w:tblGrid>
      <w:tr w:rsidR="005C0666" w:rsidRPr="00E1142A" w:rsidTr="00E1142A">
        <w:trPr>
          <w:trHeight w:val="526"/>
        </w:trPr>
        <w:tc>
          <w:tcPr>
            <w:tcW w:w="2318" w:type="dxa"/>
          </w:tcPr>
          <w:p w:rsidR="005C0666" w:rsidRPr="00E1142A" w:rsidRDefault="005C066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5C0666" w:rsidRPr="00E1142A" w:rsidRDefault="005C066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54" w:type="dxa"/>
            <w:vAlign w:val="center"/>
          </w:tcPr>
          <w:p w:rsidR="005C0666" w:rsidRPr="00E1142A" w:rsidRDefault="005C0666" w:rsidP="00D273CA">
            <w:pPr>
              <w:pStyle w:val="Default"/>
              <w:rPr>
                <w:sz w:val="16"/>
                <w:szCs w:val="16"/>
              </w:rPr>
            </w:pPr>
            <w:r w:rsidRPr="00E1142A">
              <w:rPr>
                <w:sz w:val="16"/>
                <w:szCs w:val="16"/>
              </w:rPr>
              <w:t xml:space="preserve">              </w:t>
            </w:r>
            <w:r w:rsidRPr="008833BA">
              <w:t xml:space="preserve">                   </w:t>
            </w:r>
          </w:p>
          <w:p w:rsidR="005C0666" w:rsidRPr="00E1142A" w:rsidRDefault="005C0666" w:rsidP="00E1142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>ИНЖЕЊЕР ИНВЕСТИЦИОНОГ И ТЕХНИЧКОГ ОДРЖАВАЊА И ОДРЖАВАЊА УРЕЂАЈА И ОПРЕМЕ</w:t>
            </w:r>
          </w:p>
          <w:p w:rsidR="005C0666" w:rsidRPr="00E1142A" w:rsidRDefault="005C0666" w:rsidP="00E1142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>Начелник Службе за  Техничке,помоћне и друге сличне послове</w:t>
            </w:r>
          </w:p>
        </w:tc>
      </w:tr>
      <w:tr w:rsidR="005C0666" w:rsidRPr="00E1142A" w:rsidTr="00E1142A">
        <w:trPr>
          <w:trHeight w:val="526"/>
        </w:trPr>
        <w:tc>
          <w:tcPr>
            <w:tcW w:w="2318" w:type="dxa"/>
          </w:tcPr>
          <w:p w:rsidR="005C0666" w:rsidRPr="00E1142A" w:rsidRDefault="005C066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554" w:type="dxa"/>
          </w:tcPr>
          <w:p w:rsidR="005C0666" w:rsidRPr="00E1142A" w:rsidRDefault="005C0666" w:rsidP="00D273CA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sz w:val="20"/>
                <w:szCs w:val="20"/>
                <w:shd w:val="clear" w:color="auto" w:fill="E5E5E3"/>
              </w:rPr>
              <w:t>G050201</w:t>
            </w:r>
          </w:p>
        </w:tc>
      </w:tr>
      <w:tr w:rsidR="005C0666" w:rsidRPr="00E1142A" w:rsidTr="00E1142A">
        <w:trPr>
          <w:trHeight w:val="488"/>
        </w:trPr>
        <w:tc>
          <w:tcPr>
            <w:tcW w:w="2318" w:type="dxa"/>
          </w:tcPr>
          <w:p w:rsidR="005C0666" w:rsidRPr="00E1142A" w:rsidRDefault="005C066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C0666" w:rsidRPr="00E1142A" w:rsidRDefault="005C066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C0666" w:rsidRPr="00E1142A" w:rsidRDefault="005C066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C0666" w:rsidRPr="00E1142A" w:rsidRDefault="005C066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C0666" w:rsidRPr="00E1142A" w:rsidRDefault="005C066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C0666" w:rsidRPr="00E1142A" w:rsidRDefault="005C066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C0666" w:rsidRPr="00E1142A" w:rsidRDefault="005C066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C0666" w:rsidRPr="00E1142A" w:rsidRDefault="005C066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C0666" w:rsidRPr="00E1142A" w:rsidRDefault="005C066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C0666" w:rsidRPr="00E1142A" w:rsidRDefault="005C066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C0666" w:rsidRPr="00E1142A" w:rsidRDefault="005C066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554" w:type="dxa"/>
          </w:tcPr>
          <w:p w:rsidR="005C0666" w:rsidRPr="00E1142A" w:rsidRDefault="005C0666" w:rsidP="00D273CA">
            <w:pPr>
              <w:pStyle w:val="Default"/>
              <w:rPr>
                <w:sz w:val="20"/>
                <w:szCs w:val="20"/>
              </w:rPr>
            </w:pPr>
          </w:p>
          <w:p w:rsidR="005C0666" w:rsidRPr="00E1142A" w:rsidRDefault="005C0666" w:rsidP="00D273C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-Организује, руководи Службом за техничке,помоћне и друге сличне послове;</w:t>
            </w:r>
          </w:p>
          <w:p w:rsidR="005C0666" w:rsidRPr="00E1142A" w:rsidRDefault="005C0666" w:rsidP="00D273C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-врши обилазак, снима и евидентира стање постојећих објеката и инсталација техничких система и припрема предлог радова; </w:t>
            </w:r>
          </w:p>
          <w:p w:rsidR="005C0666" w:rsidRPr="00E1142A" w:rsidRDefault="005C0666" w:rsidP="00D273C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 организује и усмерава израду техничке документације;</w:t>
            </w:r>
          </w:p>
          <w:p w:rsidR="005C0666" w:rsidRPr="00E1142A" w:rsidRDefault="005C0666" w:rsidP="00D273C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- организује и прати извођење радова и поправки на текућем одржавању објекта; </w:t>
            </w:r>
          </w:p>
          <w:p w:rsidR="005C0666" w:rsidRPr="00E1142A" w:rsidRDefault="005C0666" w:rsidP="00D273C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- припрема предлоге планова инвестиционог одржавања; </w:t>
            </w:r>
          </w:p>
          <w:p w:rsidR="005C0666" w:rsidRPr="00E1142A" w:rsidRDefault="005C0666" w:rsidP="005C0666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- припрема техничку документацију за редован рад и одржавање објекта, опреме и инсталације; </w:t>
            </w:r>
          </w:p>
          <w:p w:rsidR="005C0666" w:rsidRPr="00E1142A" w:rsidRDefault="005C0666" w:rsidP="005C0666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 припрема техничке спецификације за набавке;</w:t>
            </w:r>
          </w:p>
          <w:p w:rsidR="005C0666" w:rsidRPr="00E1142A" w:rsidRDefault="005C0666" w:rsidP="005C0666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- анализира захтеве, дефинише пројектне задатке и пројектује или припрема мере у вези са инвестиционим одржавањем; </w:t>
            </w:r>
          </w:p>
          <w:p w:rsidR="005C0666" w:rsidRPr="00E1142A" w:rsidRDefault="005C0666" w:rsidP="005C0666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- спроводи стручне анализе и предлаже мере за развој делатности; </w:t>
            </w:r>
          </w:p>
          <w:p w:rsidR="005C0666" w:rsidRPr="00E1142A" w:rsidRDefault="005C0666" w:rsidP="005C0666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 обавља стручну анализу и израђује извештаје;</w:t>
            </w:r>
          </w:p>
          <w:p w:rsidR="005C0666" w:rsidRPr="00E1142A" w:rsidRDefault="005C0666" w:rsidP="005C0666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- предлаже процедуре за превентивно и редовно одржавање, као и за отклањање комплексних кварова</w:t>
            </w:r>
          </w:p>
          <w:p w:rsidR="005C0666" w:rsidRPr="00E1142A" w:rsidRDefault="005C0666" w:rsidP="005C0666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-ради и остале послове по налогу Директора Здравственог центра и Руководиоца немедицинских служби</w:t>
            </w:r>
          </w:p>
        </w:tc>
      </w:tr>
      <w:tr w:rsidR="005C0666" w:rsidRPr="00E1142A" w:rsidTr="00E1142A">
        <w:tc>
          <w:tcPr>
            <w:tcW w:w="2318" w:type="dxa"/>
          </w:tcPr>
          <w:p w:rsidR="005C0666" w:rsidRPr="00E1142A" w:rsidRDefault="005C066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554" w:type="dxa"/>
          </w:tcPr>
          <w:p w:rsidR="005C0666" w:rsidRPr="00E1142A" w:rsidRDefault="005C0666" w:rsidP="00D273CA">
            <w:pPr>
              <w:pStyle w:val="Default"/>
              <w:rPr>
                <w:sz w:val="20"/>
                <w:szCs w:val="20"/>
              </w:rPr>
            </w:pPr>
          </w:p>
          <w:p w:rsidR="005C0666" w:rsidRPr="00E1142A" w:rsidRDefault="005C0666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Високо образовање: - на основним академским студијама у обиму од најмање 240 ЕСПБ бодова, односно специјалистичким струковним студијама, по пропису који уређује високо образовање почев од 10. септембра 2005. године; </w:t>
            </w:r>
          </w:p>
          <w:p w:rsidR="005C0666" w:rsidRPr="00E1142A" w:rsidRDefault="005C0666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- на основним студијама у трајању од најмање четири године, по пропису који је уређивао високо образовање до 10. септембра 2005. године; или </w:t>
            </w:r>
          </w:p>
          <w:p w:rsidR="005C0666" w:rsidRPr="00E1142A" w:rsidRDefault="005C066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 на основним студијама у обиму од 180 ЕСПБ бодова, по пропису који уређује високо образовање почев од 10. септембра 2005. године; - на студијама у трајању до три године, по пропису који је уређивао високо образовање до 10. септембра 2005. године.</w:t>
            </w:r>
          </w:p>
        </w:tc>
      </w:tr>
      <w:tr w:rsidR="005C0666" w:rsidRPr="00E1142A" w:rsidTr="00E1142A">
        <w:tc>
          <w:tcPr>
            <w:tcW w:w="2318" w:type="dxa"/>
          </w:tcPr>
          <w:p w:rsidR="005C0666" w:rsidRPr="00E1142A" w:rsidRDefault="005C066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554" w:type="dxa"/>
          </w:tcPr>
          <w:p w:rsidR="005C0666" w:rsidRPr="00E1142A" w:rsidRDefault="005C0666" w:rsidP="00D273C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знање рада на рачунару; - положен одговарајући стручни испит из области рада, у складу са законом.</w:t>
            </w:r>
          </w:p>
        </w:tc>
      </w:tr>
      <w:tr w:rsidR="005C0666" w:rsidRPr="00E1142A" w:rsidTr="00E1142A">
        <w:tc>
          <w:tcPr>
            <w:tcW w:w="2318" w:type="dxa"/>
          </w:tcPr>
          <w:p w:rsidR="005C0666" w:rsidRPr="00E1142A" w:rsidRDefault="005C066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Број  извршилаца</w:t>
            </w:r>
          </w:p>
        </w:tc>
        <w:tc>
          <w:tcPr>
            <w:tcW w:w="8554" w:type="dxa"/>
          </w:tcPr>
          <w:p w:rsidR="005C0666" w:rsidRPr="00E1142A" w:rsidRDefault="005C066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7607C8" w:rsidRPr="007607C8" w:rsidRDefault="007607C8" w:rsidP="005D43C4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872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554"/>
      </w:tblGrid>
      <w:tr w:rsidR="00D273CA" w:rsidRPr="00E1142A" w:rsidTr="00E1142A">
        <w:trPr>
          <w:trHeight w:val="526"/>
        </w:trPr>
        <w:tc>
          <w:tcPr>
            <w:tcW w:w="2318" w:type="dxa"/>
          </w:tcPr>
          <w:p w:rsidR="00D273CA" w:rsidRPr="00E1142A" w:rsidRDefault="00D273C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D273CA" w:rsidRPr="00E1142A" w:rsidRDefault="00D273C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54" w:type="dxa"/>
            <w:vAlign w:val="center"/>
          </w:tcPr>
          <w:p w:rsidR="00D273CA" w:rsidRPr="00E1142A" w:rsidRDefault="00D273CA" w:rsidP="00D273C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                                САРАДНИК ЗА САНИТАРНУ КОНТРОЛУ</w:t>
            </w:r>
          </w:p>
          <w:p w:rsidR="00D273CA" w:rsidRPr="00E1142A" w:rsidRDefault="00B02F06" w:rsidP="000B6398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                                -Шеф одељења за одржавање хигијене-</w:t>
            </w:r>
          </w:p>
        </w:tc>
      </w:tr>
      <w:tr w:rsidR="00D273CA" w:rsidRPr="00E1142A" w:rsidTr="00E1142A">
        <w:trPr>
          <w:trHeight w:val="526"/>
        </w:trPr>
        <w:tc>
          <w:tcPr>
            <w:tcW w:w="2318" w:type="dxa"/>
          </w:tcPr>
          <w:p w:rsidR="00D273CA" w:rsidRPr="00E1142A" w:rsidRDefault="00D273C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554" w:type="dxa"/>
          </w:tcPr>
          <w:p w:rsidR="00D273CA" w:rsidRPr="00E1142A" w:rsidRDefault="00D273CA" w:rsidP="00D273CA">
            <w:pPr>
              <w:pStyle w:val="Default"/>
              <w:rPr>
                <w:b/>
                <w:sz w:val="18"/>
                <w:szCs w:val="18"/>
              </w:rPr>
            </w:pPr>
            <w:r w:rsidRPr="00E1142A">
              <w:rPr>
                <w:b/>
                <w:sz w:val="18"/>
                <w:szCs w:val="18"/>
                <w:shd w:val="clear" w:color="auto" w:fill="E5E5E3"/>
              </w:rPr>
              <w:t>G050600</w:t>
            </w:r>
          </w:p>
        </w:tc>
      </w:tr>
      <w:tr w:rsidR="00D273CA" w:rsidRPr="00E1142A" w:rsidTr="00E1142A">
        <w:trPr>
          <w:trHeight w:val="488"/>
        </w:trPr>
        <w:tc>
          <w:tcPr>
            <w:tcW w:w="2318" w:type="dxa"/>
          </w:tcPr>
          <w:p w:rsidR="00D273CA" w:rsidRPr="00E1142A" w:rsidRDefault="00D273C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273CA" w:rsidRPr="00E1142A" w:rsidRDefault="00D273CA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554" w:type="dxa"/>
          </w:tcPr>
          <w:p w:rsidR="00B02F06" w:rsidRPr="00E1142A" w:rsidRDefault="00D273CA" w:rsidP="00D273C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 врши контролу хигијенског, санитарног и техничког стања објеката, опреме и инвентара;</w:t>
            </w:r>
          </w:p>
          <w:p w:rsidR="00B02F06" w:rsidRPr="00E1142A" w:rsidRDefault="00D273CA" w:rsidP="00D273C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- врши контролу хигијене запослених, пословних просторија, уређаја, опреме и инвентара; </w:t>
            </w:r>
          </w:p>
          <w:p w:rsidR="00B02F06" w:rsidRPr="00E1142A" w:rsidRDefault="00D273CA" w:rsidP="00D273C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 води евиденцију и записнике по извршеној санитарној контроли;</w:t>
            </w:r>
          </w:p>
          <w:p w:rsidR="00B02F06" w:rsidRPr="00E1142A" w:rsidRDefault="00B02F06" w:rsidP="00D273C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-врши распоред рада у оквиру одељења;</w:t>
            </w:r>
          </w:p>
          <w:p w:rsidR="00B02F06" w:rsidRPr="00E1142A" w:rsidRDefault="00B02F06" w:rsidP="00D273C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-требује потрошни материјал потребан за рад одељења;</w:t>
            </w:r>
          </w:p>
          <w:p w:rsidR="00D273CA" w:rsidRPr="00E1142A" w:rsidRDefault="00D273CA" w:rsidP="00D273C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- предлаже мере и посебна упозорења у вези са резултатима санитарне контроле</w:t>
            </w:r>
          </w:p>
          <w:p w:rsidR="00B02F06" w:rsidRPr="00E1142A" w:rsidRDefault="00B02F06" w:rsidP="00D273CA">
            <w:pPr>
              <w:pStyle w:val="Default"/>
              <w:rPr>
                <w:sz w:val="20"/>
                <w:szCs w:val="20"/>
              </w:rPr>
            </w:pPr>
          </w:p>
          <w:p w:rsidR="00B02F06" w:rsidRPr="00E1142A" w:rsidRDefault="00B02F06" w:rsidP="00D273C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     За свој рад одговоран је Начелнику Службе, Руководиоцу немедицинске службе</w:t>
            </w:r>
          </w:p>
        </w:tc>
      </w:tr>
      <w:tr w:rsidR="00D273CA" w:rsidRPr="00E1142A" w:rsidTr="00E1142A">
        <w:tc>
          <w:tcPr>
            <w:tcW w:w="2318" w:type="dxa"/>
          </w:tcPr>
          <w:p w:rsidR="00D273CA" w:rsidRPr="00E1142A" w:rsidRDefault="00D273CA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554" w:type="dxa"/>
          </w:tcPr>
          <w:p w:rsidR="00B02F06" w:rsidRPr="00E1142A" w:rsidRDefault="00B02F06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образовање: - на основним студијама у обиму од 180 ЕСПБ бодова, по пропису који уређује високо образовање почев од 10. септембра 2005. године;</w:t>
            </w:r>
          </w:p>
          <w:p w:rsidR="00D273CA" w:rsidRPr="00E1142A" w:rsidRDefault="00B02F0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- на студијама у трајању до три године, по пропису који је уређивао високо образовање до 10. септембра 2005. године.</w:t>
            </w:r>
          </w:p>
        </w:tc>
      </w:tr>
      <w:tr w:rsidR="00D273CA" w:rsidRPr="00E1142A" w:rsidTr="00E1142A">
        <w:tc>
          <w:tcPr>
            <w:tcW w:w="2318" w:type="dxa"/>
          </w:tcPr>
          <w:p w:rsidR="00D273CA" w:rsidRPr="00E1142A" w:rsidRDefault="00D273C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554" w:type="dxa"/>
          </w:tcPr>
          <w:p w:rsidR="00D273CA" w:rsidRPr="00E1142A" w:rsidRDefault="00B02F06" w:rsidP="00D273CA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</w:t>
            </w:r>
          </w:p>
        </w:tc>
      </w:tr>
      <w:tr w:rsidR="00D273CA" w:rsidRPr="00E1142A" w:rsidTr="00E1142A">
        <w:tc>
          <w:tcPr>
            <w:tcW w:w="2318" w:type="dxa"/>
          </w:tcPr>
          <w:p w:rsidR="00D273CA" w:rsidRPr="00E1142A" w:rsidRDefault="00D273C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Број  извршилаца</w:t>
            </w:r>
          </w:p>
        </w:tc>
        <w:tc>
          <w:tcPr>
            <w:tcW w:w="8554" w:type="dxa"/>
          </w:tcPr>
          <w:p w:rsidR="00D273CA" w:rsidRPr="00E1142A" w:rsidRDefault="00D273CA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5C0666" w:rsidRPr="0002229D" w:rsidRDefault="005C0666" w:rsidP="005D43C4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872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554"/>
      </w:tblGrid>
      <w:tr w:rsidR="00B02F06" w:rsidRPr="00E1142A" w:rsidTr="00E1142A">
        <w:trPr>
          <w:trHeight w:val="526"/>
        </w:trPr>
        <w:tc>
          <w:tcPr>
            <w:tcW w:w="2318" w:type="dxa"/>
          </w:tcPr>
          <w:p w:rsidR="00B02F06" w:rsidRPr="00E1142A" w:rsidRDefault="00B02F0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B02F06" w:rsidRPr="00E1142A" w:rsidRDefault="00B02F0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54" w:type="dxa"/>
            <w:vAlign w:val="center"/>
          </w:tcPr>
          <w:p w:rsidR="00B02F06" w:rsidRPr="00E1142A" w:rsidRDefault="00735931" w:rsidP="00E1142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>СПРЕМАЧ / СПРЕМАЧИЦА ПРОСТОРИЈА У КОЈИМА СЕ ПРУЖАЈУ ЗДРАВСТВЕНЕ УСЛУГЕ</w:t>
            </w:r>
          </w:p>
        </w:tc>
      </w:tr>
      <w:tr w:rsidR="00B02F06" w:rsidRPr="00E1142A" w:rsidTr="00E1142A">
        <w:trPr>
          <w:trHeight w:val="526"/>
        </w:trPr>
        <w:tc>
          <w:tcPr>
            <w:tcW w:w="2318" w:type="dxa"/>
          </w:tcPr>
          <w:p w:rsidR="00B02F06" w:rsidRPr="00E1142A" w:rsidRDefault="00B02F0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554" w:type="dxa"/>
          </w:tcPr>
          <w:p w:rsidR="00B02F06" w:rsidRPr="00E1142A" w:rsidRDefault="00735931" w:rsidP="007607C8">
            <w:pPr>
              <w:pStyle w:val="Default"/>
              <w:rPr>
                <w:b/>
                <w:sz w:val="18"/>
                <w:szCs w:val="18"/>
              </w:rPr>
            </w:pPr>
            <w:r w:rsidRPr="00E1142A">
              <w:rPr>
                <w:sz w:val="18"/>
                <w:szCs w:val="18"/>
                <w:shd w:val="clear" w:color="auto" w:fill="E5E5E3"/>
              </w:rPr>
              <w:t>Z037001</w:t>
            </w:r>
          </w:p>
        </w:tc>
      </w:tr>
      <w:tr w:rsidR="00B02F06" w:rsidRPr="00E1142A" w:rsidTr="00E1142A">
        <w:trPr>
          <w:trHeight w:val="488"/>
        </w:trPr>
        <w:tc>
          <w:tcPr>
            <w:tcW w:w="2318" w:type="dxa"/>
          </w:tcPr>
          <w:p w:rsidR="00B02F06" w:rsidRPr="00E1142A" w:rsidRDefault="00B02F0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B02F06" w:rsidRPr="00E1142A" w:rsidRDefault="00B02F06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554" w:type="dxa"/>
          </w:tcPr>
          <w:p w:rsidR="00735931" w:rsidRPr="00E1142A" w:rsidRDefault="00735931" w:rsidP="007607C8">
            <w:pPr>
              <w:pStyle w:val="Default"/>
              <w:rPr>
                <w:sz w:val="20"/>
                <w:szCs w:val="20"/>
              </w:rPr>
            </w:pPr>
            <w:r>
              <w:t>-</w:t>
            </w:r>
            <w:r w:rsidRPr="00E1142A">
              <w:rPr>
                <w:sz w:val="20"/>
                <w:szCs w:val="20"/>
              </w:rPr>
              <w:t xml:space="preserve">одржава хигијену просторија и опреме у коме се обавља здравствена делатност; - одржава хигијену у административним просторијама; </w:t>
            </w:r>
          </w:p>
          <w:p w:rsidR="00735931" w:rsidRPr="00E1142A" w:rsidRDefault="00735931" w:rsidP="007607C8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- одржава хигијену у заједничким просторијама здравствене установе и околине здравствене установе; </w:t>
            </w:r>
          </w:p>
          <w:p w:rsidR="00B02F06" w:rsidRPr="00E1142A" w:rsidRDefault="00735931" w:rsidP="007607C8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 обавља послове прања, пеглања и одржавања одеће, веша и друге робе за</w:t>
            </w:r>
            <w:r>
              <w:t xml:space="preserve"> потребе </w:t>
            </w:r>
            <w:r w:rsidRPr="00E1142A">
              <w:rPr>
                <w:sz w:val="20"/>
                <w:szCs w:val="20"/>
              </w:rPr>
              <w:t>здравствене установе</w:t>
            </w:r>
          </w:p>
        </w:tc>
      </w:tr>
      <w:tr w:rsidR="00B02F06" w:rsidRPr="00E1142A" w:rsidTr="00E1142A">
        <w:tc>
          <w:tcPr>
            <w:tcW w:w="2318" w:type="dxa"/>
          </w:tcPr>
          <w:p w:rsidR="00B02F06" w:rsidRPr="00E1142A" w:rsidRDefault="00B02F06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554" w:type="dxa"/>
          </w:tcPr>
          <w:p w:rsidR="00B02F06" w:rsidRPr="00E1142A" w:rsidRDefault="00735931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основно образовање.</w:t>
            </w:r>
          </w:p>
        </w:tc>
      </w:tr>
      <w:tr w:rsidR="00B02F06" w:rsidRPr="00E1142A" w:rsidTr="00E1142A">
        <w:tc>
          <w:tcPr>
            <w:tcW w:w="2318" w:type="dxa"/>
          </w:tcPr>
          <w:p w:rsidR="00B02F06" w:rsidRPr="00E1142A" w:rsidRDefault="00B02F0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554" w:type="dxa"/>
          </w:tcPr>
          <w:p w:rsidR="00B02F06" w:rsidRPr="00E1142A" w:rsidRDefault="00072F2C" w:rsidP="007607C8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</w:t>
            </w:r>
          </w:p>
        </w:tc>
      </w:tr>
      <w:tr w:rsidR="00B02F06" w:rsidRPr="00E1142A" w:rsidTr="00E1142A">
        <w:tc>
          <w:tcPr>
            <w:tcW w:w="2318" w:type="dxa"/>
          </w:tcPr>
          <w:p w:rsidR="00B02F06" w:rsidRPr="00E1142A" w:rsidRDefault="00B02F06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Број  извршилаца</w:t>
            </w:r>
          </w:p>
        </w:tc>
        <w:tc>
          <w:tcPr>
            <w:tcW w:w="8554" w:type="dxa"/>
          </w:tcPr>
          <w:p w:rsidR="00B02F06" w:rsidRPr="00E1142A" w:rsidRDefault="00072F2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32</w:t>
            </w:r>
          </w:p>
        </w:tc>
      </w:tr>
    </w:tbl>
    <w:p w:rsidR="005C0666" w:rsidRPr="0002229D" w:rsidRDefault="005C0666" w:rsidP="005D43C4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872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554"/>
      </w:tblGrid>
      <w:tr w:rsidR="00EE60A5" w:rsidRPr="00E1142A" w:rsidTr="00E1142A">
        <w:trPr>
          <w:trHeight w:val="526"/>
        </w:trPr>
        <w:tc>
          <w:tcPr>
            <w:tcW w:w="2318" w:type="dxa"/>
          </w:tcPr>
          <w:p w:rsidR="00EE60A5" w:rsidRPr="00E1142A" w:rsidRDefault="00EE60A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EE60A5" w:rsidRPr="00E1142A" w:rsidRDefault="00EE60A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54" w:type="dxa"/>
            <w:vAlign w:val="center"/>
          </w:tcPr>
          <w:p w:rsidR="00EE60A5" w:rsidRPr="00E1142A" w:rsidRDefault="00EE60A5" w:rsidP="00E1142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E1142A">
              <w:rPr>
                <w:b/>
                <w:color w:val="333333"/>
                <w:sz w:val="20"/>
                <w:szCs w:val="20"/>
                <w:shd w:val="clear" w:color="auto" w:fill="FFFFFF"/>
              </w:rPr>
              <w:t>ТЕХНИЧАР ЗА ПРАЊЕ И ХЕМИЈСКО ЧИШЋЕЊЕ</w:t>
            </w:r>
          </w:p>
        </w:tc>
      </w:tr>
      <w:tr w:rsidR="00EE60A5" w:rsidRPr="00E1142A" w:rsidTr="00E1142A">
        <w:trPr>
          <w:trHeight w:val="526"/>
        </w:trPr>
        <w:tc>
          <w:tcPr>
            <w:tcW w:w="2318" w:type="dxa"/>
          </w:tcPr>
          <w:p w:rsidR="00EE60A5" w:rsidRPr="00E1142A" w:rsidRDefault="00EE60A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554" w:type="dxa"/>
          </w:tcPr>
          <w:p w:rsidR="00EE60A5" w:rsidRPr="00E1142A" w:rsidRDefault="00EE60A5" w:rsidP="001F617B">
            <w:pPr>
              <w:pStyle w:val="Default"/>
              <w:rPr>
                <w:b/>
                <w:sz w:val="18"/>
                <w:szCs w:val="18"/>
              </w:rPr>
            </w:pPr>
            <w:r w:rsidRPr="00E1142A">
              <w:rPr>
                <w:b/>
                <w:sz w:val="18"/>
                <w:szCs w:val="18"/>
                <w:shd w:val="clear" w:color="auto" w:fill="E5E5E3"/>
              </w:rPr>
              <w:t>G091700</w:t>
            </w:r>
          </w:p>
        </w:tc>
      </w:tr>
      <w:tr w:rsidR="00EE60A5" w:rsidRPr="00E1142A" w:rsidTr="00E1142A">
        <w:trPr>
          <w:trHeight w:val="488"/>
        </w:trPr>
        <w:tc>
          <w:tcPr>
            <w:tcW w:w="2318" w:type="dxa"/>
          </w:tcPr>
          <w:p w:rsidR="00EE60A5" w:rsidRPr="00E1142A" w:rsidRDefault="00EE60A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E60A5" w:rsidRPr="00E1142A" w:rsidRDefault="00EE60A5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554" w:type="dxa"/>
          </w:tcPr>
          <w:p w:rsidR="00EE60A5" w:rsidRPr="00E1142A" w:rsidRDefault="00EE60A5" w:rsidP="001F617B">
            <w:pPr>
              <w:pStyle w:val="Default"/>
              <w:rPr>
                <w:sz w:val="20"/>
                <w:szCs w:val="20"/>
              </w:rPr>
            </w:pPr>
            <w:r>
              <w:t>-</w:t>
            </w:r>
            <w:r w:rsidRPr="00E1142A">
              <w:rPr>
                <w:sz w:val="20"/>
                <w:szCs w:val="20"/>
              </w:rPr>
              <w:t xml:space="preserve">одржава хигијену просторија и опреме у коме се обавља здравствена делатност; - одржава хигијену у административним просторијама; </w:t>
            </w:r>
          </w:p>
          <w:p w:rsidR="00EE60A5" w:rsidRPr="00E1142A" w:rsidRDefault="00EE60A5" w:rsidP="001F617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- одржава хигијену у заједничким просторијама здравствене установе и околине здравствене установе; </w:t>
            </w:r>
          </w:p>
          <w:p w:rsidR="00EE60A5" w:rsidRPr="00E1142A" w:rsidRDefault="00EE60A5" w:rsidP="001F617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 обавља послове прања, пеглања и одржавања одеће, веша и друге робе за</w:t>
            </w:r>
            <w:r>
              <w:t xml:space="preserve"> потребе </w:t>
            </w:r>
            <w:r w:rsidRPr="00E1142A">
              <w:rPr>
                <w:sz w:val="20"/>
                <w:szCs w:val="20"/>
              </w:rPr>
              <w:t>здравствене установе</w:t>
            </w:r>
          </w:p>
        </w:tc>
      </w:tr>
      <w:tr w:rsidR="00EE60A5" w:rsidRPr="00E1142A" w:rsidTr="00E1142A">
        <w:tc>
          <w:tcPr>
            <w:tcW w:w="2318" w:type="dxa"/>
          </w:tcPr>
          <w:p w:rsidR="00EE60A5" w:rsidRPr="00E1142A" w:rsidRDefault="00EE60A5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554" w:type="dxa"/>
          </w:tcPr>
          <w:p w:rsidR="00EE60A5" w:rsidRPr="00E1142A" w:rsidRDefault="00EE60A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основно образовање.</w:t>
            </w:r>
          </w:p>
        </w:tc>
      </w:tr>
      <w:tr w:rsidR="00EE60A5" w:rsidRPr="00E1142A" w:rsidTr="00E1142A">
        <w:tc>
          <w:tcPr>
            <w:tcW w:w="2318" w:type="dxa"/>
          </w:tcPr>
          <w:p w:rsidR="00EE60A5" w:rsidRPr="00E1142A" w:rsidRDefault="00EE60A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554" w:type="dxa"/>
          </w:tcPr>
          <w:p w:rsidR="00EE60A5" w:rsidRPr="00E1142A" w:rsidRDefault="00EE60A5" w:rsidP="001F617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</w:t>
            </w:r>
          </w:p>
        </w:tc>
      </w:tr>
      <w:tr w:rsidR="00EE60A5" w:rsidRPr="00E1142A" w:rsidTr="00E1142A">
        <w:tc>
          <w:tcPr>
            <w:tcW w:w="2318" w:type="dxa"/>
          </w:tcPr>
          <w:p w:rsidR="00EE60A5" w:rsidRPr="00E1142A" w:rsidRDefault="00EE60A5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Број  извршилаца</w:t>
            </w:r>
          </w:p>
        </w:tc>
        <w:tc>
          <w:tcPr>
            <w:tcW w:w="8554" w:type="dxa"/>
          </w:tcPr>
          <w:p w:rsidR="00EE60A5" w:rsidRPr="00E1142A" w:rsidRDefault="0002229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EE60A5" w:rsidRPr="00337E69" w:rsidRDefault="00EE60A5" w:rsidP="00EE60A5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872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554"/>
      </w:tblGrid>
      <w:tr w:rsidR="00C05C2E" w:rsidRPr="00E1142A" w:rsidTr="00E1142A">
        <w:trPr>
          <w:trHeight w:val="526"/>
        </w:trPr>
        <w:tc>
          <w:tcPr>
            <w:tcW w:w="2318" w:type="dxa"/>
          </w:tcPr>
          <w:p w:rsidR="00C05C2E" w:rsidRPr="00E1142A" w:rsidRDefault="00C05C2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C05C2E" w:rsidRPr="00E1142A" w:rsidRDefault="00C05C2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54" w:type="dxa"/>
            <w:vAlign w:val="center"/>
          </w:tcPr>
          <w:p w:rsidR="00C05C2E" w:rsidRPr="00E1142A" w:rsidRDefault="00C05C2E" w:rsidP="00C05C2E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 xml:space="preserve">                                            РЕФЕРЕНТ САНИТАРНЕ КОНТРОЛЕ</w:t>
            </w:r>
          </w:p>
        </w:tc>
      </w:tr>
      <w:tr w:rsidR="00C05C2E" w:rsidRPr="00E1142A" w:rsidTr="00E1142A">
        <w:trPr>
          <w:trHeight w:val="526"/>
        </w:trPr>
        <w:tc>
          <w:tcPr>
            <w:tcW w:w="2318" w:type="dxa"/>
          </w:tcPr>
          <w:p w:rsidR="00C05C2E" w:rsidRPr="00E1142A" w:rsidRDefault="00C05C2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554" w:type="dxa"/>
          </w:tcPr>
          <w:p w:rsidR="00C05C2E" w:rsidRPr="00E1142A" w:rsidRDefault="00C05C2E" w:rsidP="001F617B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  <w:shd w:val="clear" w:color="auto" w:fill="E5E5E3"/>
              </w:rPr>
              <w:t>G050600</w:t>
            </w:r>
          </w:p>
        </w:tc>
      </w:tr>
      <w:tr w:rsidR="00C05C2E" w:rsidRPr="00E1142A" w:rsidTr="00E1142A">
        <w:trPr>
          <w:trHeight w:val="488"/>
        </w:trPr>
        <w:tc>
          <w:tcPr>
            <w:tcW w:w="2318" w:type="dxa"/>
          </w:tcPr>
          <w:p w:rsidR="00C05C2E" w:rsidRPr="00E1142A" w:rsidRDefault="00C05C2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C05C2E" w:rsidRPr="00E1142A" w:rsidRDefault="00C05C2E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554" w:type="dxa"/>
          </w:tcPr>
          <w:p w:rsidR="00C05C2E" w:rsidRPr="00E1142A" w:rsidRDefault="00C05C2E" w:rsidP="001F617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прати хигијенско, санитарно и техничко стања објеката, опреме и инвентара; </w:t>
            </w:r>
          </w:p>
          <w:p w:rsidR="00C05C2E" w:rsidRPr="00E1142A" w:rsidRDefault="00C05C2E" w:rsidP="001F617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прати хигијену запослених, пословних просторија, уређаја, опреме и инвентара; </w:t>
            </w:r>
          </w:p>
          <w:p w:rsidR="00C05C2E" w:rsidRPr="00E1142A" w:rsidRDefault="00C05C2E" w:rsidP="001F617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води евиденцију и записнике по извршеној санитарној контроли;</w:t>
            </w:r>
          </w:p>
          <w:p w:rsidR="00C05C2E" w:rsidRPr="00E1142A" w:rsidRDefault="00C05C2E" w:rsidP="001F617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– припрема делове предлога мера и упозорења у вези са резултатима санитарне контроле; </w:t>
            </w:r>
          </w:p>
          <w:p w:rsidR="00C05C2E" w:rsidRPr="00E1142A" w:rsidRDefault="00C05C2E" w:rsidP="001F617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реализује план заштите животне средине и план управљања отпадом; </w:t>
            </w:r>
          </w:p>
          <w:p w:rsidR="00C05C2E" w:rsidRPr="00E1142A" w:rsidRDefault="00C05C2E" w:rsidP="001F617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организује сакупљање и транспорт отпада; </w:t>
            </w:r>
          </w:p>
          <w:p w:rsidR="00C05C2E" w:rsidRPr="00E1142A" w:rsidRDefault="00C05C2E" w:rsidP="001F617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рукује уређајима и опремом за третирање отпада; </w:t>
            </w:r>
          </w:p>
          <w:p w:rsidR="00C05C2E" w:rsidRPr="00E1142A" w:rsidRDefault="00C05C2E" w:rsidP="001F617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води евиденцију о количинама и токовима отпада;</w:t>
            </w:r>
          </w:p>
          <w:p w:rsidR="00C05C2E" w:rsidRPr="00E1142A" w:rsidRDefault="00C05C2E" w:rsidP="001F617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– спроводи мере за смањење отпада и заштите животне средине;</w:t>
            </w:r>
          </w:p>
          <w:p w:rsidR="00C05C2E" w:rsidRPr="00E1142A" w:rsidRDefault="00C05C2E" w:rsidP="001F617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– припрема делове извештаја о заштити животне средине и управљања отпадом</w:t>
            </w:r>
            <w:r>
              <w:t>.</w:t>
            </w:r>
          </w:p>
        </w:tc>
      </w:tr>
      <w:tr w:rsidR="00C05C2E" w:rsidRPr="00E1142A" w:rsidTr="00E1142A">
        <w:tc>
          <w:tcPr>
            <w:tcW w:w="2318" w:type="dxa"/>
          </w:tcPr>
          <w:p w:rsidR="00C05C2E" w:rsidRPr="00E1142A" w:rsidRDefault="00C05C2E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554" w:type="dxa"/>
          </w:tcPr>
          <w:p w:rsidR="00C05C2E" w:rsidRPr="00E1142A" w:rsidRDefault="00C05C2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средње образовање</w:t>
            </w:r>
            <w:r>
              <w:t>.</w:t>
            </w:r>
          </w:p>
        </w:tc>
      </w:tr>
      <w:tr w:rsidR="00C05C2E" w:rsidRPr="00E1142A" w:rsidTr="00E1142A">
        <w:tc>
          <w:tcPr>
            <w:tcW w:w="2318" w:type="dxa"/>
          </w:tcPr>
          <w:p w:rsidR="00C05C2E" w:rsidRPr="00E1142A" w:rsidRDefault="00C05C2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554" w:type="dxa"/>
          </w:tcPr>
          <w:p w:rsidR="00C05C2E" w:rsidRPr="00E1142A" w:rsidRDefault="00C05C2E" w:rsidP="001F617B">
            <w:pPr>
              <w:pStyle w:val="Default"/>
              <w:rPr>
                <w:sz w:val="20"/>
                <w:szCs w:val="20"/>
              </w:rPr>
            </w:pPr>
          </w:p>
        </w:tc>
      </w:tr>
      <w:tr w:rsidR="00C05C2E" w:rsidRPr="00E1142A" w:rsidTr="00E1142A">
        <w:tc>
          <w:tcPr>
            <w:tcW w:w="2318" w:type="dxa"/>
          </w:tcPr>
          <w:p w:rsidR="00C05C2E" w:rsidRPr="00E1142A" w:rsidRDefault="00C05C2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Број  извршилаца</w:t>
            </w:r>
          </w:p>
        </w:tc>
        <w:tc>
          <w:tcPr>
            <w:tcW w:w="8554" w:type="dxa"/>
          </w:tcPr>
          <w:p w:rsidR="00C05C2E" w:rsidRPr="00E1142A" w:rsidRDefault="00C05C2E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</w:tbl>
    <w:p w:rsidR="00EE60A5" w:rsidRPr="002D2347" w:rsidRDefault="00EE60A5" w:rsidP="00EE60A5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872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554"/>
      </w:tblGrid>
      <w:tr w:rsidR="004F608C" w:rsidRPr="00E1142A" w:rsidTr="00E1142A">
        <w:trPr>
          <w:trHeight w:val="526"/>
        </w:trPr>
        <w:tc>
          <w:tcPr>
            <w:tcW w:w="2318" w:type="dxa"/>
          </w:tcPr>
          <w:p w:rsidR="004F608C" w:rsidRPr="00E1142A" w:rsidRDefault="004F608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4F608C" w:rsidRPr="00E1142A" w:rsidRDefault="004F608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54" w:type="dxa"/>
            <w:vAlign w:val="center"/>
          </w:tcPr>
          <w:p w:rsidR="004F608C" w:rsidRPr="00E1142A" w:rsidRDefault="004F608C" w:rsidP="00E1142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E1142A">
              <w:rPr>
                <w:b/>
                <w:color w:val="333333"/>
                <w:sz w:val="20"/>
                <w:szCs w:val="20"/>
                <w:shd w:val="clear" w:color="auto" w:fill="FFFFFF"/>
              </w:rPr>
              <w:t>ТЕХНИЧАР ЗА ОДРЖАВАЊЕОДЕЋЕ</w:t>
            </w:r>
          </w:p>
        </w:tc>
      </w:tr>
      <w:tr w:rsidR="004F608C" w:rsidRPr="00E1142A" w:rsidTr="00E1142A">
        <w:trPr>
          <w:trHeight w:val="526"/>
        </w:trPr>
        <w:tc>
          <w:tcPr>
            <w:tcW w:w="2318" w:type="dxa"/>
          </w:tcPr>
          <w:p w:rsidR="004F608C" w:rsidRPr="00E1142A" w:rsidRDefault="004F608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554" w:type="dxa"/>
          </w:tcPr>
          <w:p w:rsidR="004F608C" w:rsidRPr="00E1142A" w:rsidRDefault="004F608C" w:rsidP="001F617B">
            <w:pPr>
              <w:pStyle w:val="Default"/>
              <w:rPr>
                <w:b/>
                <w:sz w:val="18"/>
                <w:szCs w:val="18"/>
              </w:rPr>
            </w:pPr>
            <w:r w:rsidRPr="00E1142A">
              <w:rPr>
                <w:b/>
                <w:sz w:val="18"/>
                <w:szCs w:val="18"/>
                <w:shd w:val="clear" w:color="auto" w:fill="E5E5E3"/>
              </w:rPr>
              <w:t>G091801</w:t>
            </w:r>
          </w:p>
        </w:tc>
      </w:tr>
      <w:tr w:rsidR="004F608C" w:rsidRPr="00E1142A" w:rsidTr="00E1142A">
        <w:trPr>
          <w:trHeight w:val="488"/>
        </w:trPr>
        <w:tc>
          <w:tcPr>
            <w:tcW w:w="2318" w:type="dxa"/>
          </w:tcPr>
          <w:p w:rsidR="004F608C" w:rsidRPr="00E1142A" w:rsidRDefault="004F608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F608C" w:rsidRPr="00E1142A" w:rsidRDefault="004F608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554" w:type="dxa"/>
          </w:tcPr>
          <w:p w:rsidR="002D2347" w:rsidRPr="00E1142A" w:rsidRDefault="002D2347" w:rsidP="001F617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пере веш, гардеробу, постељину, радну одећу и остало рубље; </w:t>
            </w:r>
          </w:p>
          <w:p w:rsidR="002D2347" w:rsidRPr="00E1142A" w:rsidRDefault="002D2347" w:rsidP="001F617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суши и пегла веш и одећу; </w:t>
            </w:r>
          </w:p>
          <w:p w:rsidR="002D2347" w:rsidRPr="00E1142A" w:rsidRDefault="002D2347" w:rsidP="001F617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врши обележавање рубља и његово крпљење; </w:t>
            </w:r>
          </w:p>
          <w:p w:rsidR="002D2347" w:rsidRPr="00E1142A" w:rsidRDefault="002D2347" w:rsidP="001F617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чисти и дезинфикује машине за сушење и пеглање рубља, као и радне просторије перионице; </w:t>
            </w:r>
          </w:p>
          <w:p w:rsidR="004F608C" w:rsidRPr="00E1142A" w:rsidRDefault="002D2347" w:rsidP="001F617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требује и преузима материјал за потребе одржавања одеће</w:t>
            </w:r>
          </w:p>
        </w:tc>
      </w:tr>
      <w:tr w:rsidR="004F608C" w:rsidRPr="00E1142A" w:rsidTr="00E1142A">
        <w:tc>
          <w:tcPr>
            <w:tcW w:w="2318" w:type="dxa"/>
          </w:tcPr>
          <w:p w:rsidR="004F608C" w:rsidRPr="00E1142A" w:rsidRDefault="004F608C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554" w:type="dxa"/>
          </w:tcPr>
          <w:p w:rsidR="004F608C" w:rsidRPr="00E1142A" w:rsidRDefault="002D234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основно образовање</w:t>
            </w:r>
            <w:r>
              <w:t>.</w:t>
            </w:r>
          </w:p>
        </w:tc>
      </w:tr>
      <w:tr w:rsidR="004F608C" w:rsidRPr="00E1142A" w:rsidTr="00E1142A">
        <w:tc>
          <w:tcPr>
            <w:tcW w:w="2318" w:type="dxa"/>
          </w:tcPr>
          <w:p w:rsidR="004F608C" w:rsidRPr="00E1142A" w:rsidRDefault="004F608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554" w:type="dxa"/>
          </w:tcPr>
          <w:p w:rsidR="004F608C" w:rsidRPr="00E1142A" w:rsidRDefault="002D2347" w:rsidP="001F617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</w:t>
            </w:r>
          </w:p>
        </w:tc>
      </w:tr>
      <w:tr w:rsidR="004F608C" w:rsidRPr="00E1142A" w:rsidTr="00E1142A">
        <w:tc>
          <w:tcPr>
            <w:tcW w:w="2318" w:type="dxa"/>
          </w:tcPr>
          <w:p w:rsidR="004F608C" w:rsidRPr="00E1142A" w:rsidRDefault="004F608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Број  извршилаца</w:t>
            </w:r>
          </w:p>
        </w:tc>
        <w:tc>
          <w:tcPr>
            <w:tcW w:w="8554" w:type="dxa"/>
          </w:tcPr>
          <w:p w:rsidR="004F608C" w:rsidRPr="00E1142A" w:rsidRDefault="004F608C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</w:tbl>
    <w:p w:rsidR="00EE60A5" w:rsidRPr="002D2347" w:rsidRDefault="00EE60A5" w:rsidP="00EE60A5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872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554"/>
      </w:tblGrid>
      <w:tr w:rsidR="002D2347" w:rsidRPr="00E1142A" w:rsidTr="00E1142A">
        <w:trPr>
          <w:trHeight w:val="526"/>
        </w:trPr>
        <w:tc>
          <w:tcPr>
            <w:tcW w:w="2318" w:type="dxa"/>
          </w:tcPr>
          <w:p w:rsidR="002D2347" w:rsidRPr="00E1142A" w:rsidRDefault="002D234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2D2347" w:rsidRPr="00E1142A" w:rsidRDefault="002D234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54" w:type="dxa"/>
            <w:vAlign w:val="center"/>
          </w:tcPr>
          <w:p w:rsidR="002D2347" w:rsidRPr="00E1142A" w:rsidRDefault="002D2347" w:rsidP="00E1142A">
            <w:pPr>
              <w:pStyle w:val="Default"/>
              <w:jc w:val="center"/>
              <w:rPr>
                <w:b/>
              </w:rPr>
            </w:pPr>
            <w:r w:rsidRPr="00E1142A">
              <w:rPr>
                <w:b/>
                <w:color w:val="333333"/>
                <w:shd w:val="clear" w:color="auto" w:fill="FFFFFF"/>
              </w:rPr>
              <w:t>Возач возила „Б“ категорије</w:t>
            </w:r>
            <w:r w:rsidR="00695F0D" w:rsidRPr="00E1142A">
              <w:rPr>
                <w:b/>
                <w:color w:val="333333"/>
                <w:shd w:val="clear" w:color="auto" w:fill="FFFFFF"/>
              </w:rPr>
              <w:t>/возач инфективног отпада</w:t>
            </w:r>
          </w:p>
        </w:tc>
      </w:tr>
      <w:tr w:rsidR="002D2347" w:rsidRPr="00E1142A" w:rsidTr="00E1142A">
        <w:trPr>
          <w:trHeight w:val="526"/>
        </w:trPr>
        <w:tc>
          <w:tcPr>
            <w:tcW w:w="2318" w:type="dxa"/>
          </w:tcPr>
          <w:p w:rsidR="002D2347" w:rsidRPr="00E1142A" w:rsidRDefault="002D234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554" w:type="dxa"/>
          </w:tcPr>
          <w:p w:rsidR="002D2347" w:rsidRPr="00E1142A" w:rsidRDefault="002D2347" w:rsidP="001F617B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  <w:shd w:val="clear" w:color="auto" w:fill="E5E5E3"/>
              </w:rPr>
              <w:t>G060302</w:t>
            </w:r>
          </w:p>
        </w:tc>
      </w:tr>
      <w:tr w:rsidR="002D2347" w:rsidRPr="00E1142A" w:rsidTr="00E1142A">
        <w:trPr>
          <w:trHeight w:val="488"/>
        </w:trPr>
        <w:tc>
          <w:tcPr>
            <w:tcW w:w="2318" w:type="dxa"/>
          </w:tcPr>
          <w:p w:rsidR="002D2347" w:rsidRPr="00E1142A" w:rsidRDefault="002D234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D2347" w:rsidRPr="00E1142A" w:rsidRDefault="002D2347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554" w:type="dxa"/>
          </w:tcPr>
          <w:p w:rsidR="002D2347" w:rsidRPr="00E1142A" w:rsidRDefault="002D2347" w:rsidP="002D2347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-превоз корисника по налогу непосредног руководиоца;</w:t>
            </w:r>
          </w:p>
          <w:p w:rsidR="002D2347" w:rsidRPr="00E1142A" w:rsidRDefault="002D2347" w:rsidP="002D2347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– управља моторним возилом по налогу руководиоца; </w:t>
            </w:r>
          </w:p>
          <w:p w:rsidR="002D2347" w:rsidRPr="00E1142A" w:rsidRDefault="002D2347" w:rsidP="002D2347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води евиденцију о употреби моторног возила, пређеној километражи, потрошњи горива и мазива; </w:t>
            </w:r>
          </w:p>
          <w:p w:rsidR="002D2347" w:rsidRPr="00E1142A" w:rsidRDefault="002D2347" w:rsidP="002D2347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припрема путни налог за коришћење возила; </w:t>
            </w:r>
          </w:p>
          <w:p w:rsidR="002D2347" w:rsidRPr="00E1142A" w:rsidRDefault="002D2347" w:rsidP="002D2347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одржава возила у уредном и исправном стању; </w:t>
            </w:r>
          </w:p>
          <w:p w:rsidR="002D2347" w:rsidRPr="00E1142A" w:rsidRDefault="002D2347" w:rsidP="002D2347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контролише исправност возила и уговара поправке возила у сервисним радионицама.</w:t>
            </w:r>
          </w:p>
        </w:tc>
      </w:tr>
      <w:tr w:rsidR="002D2347" w:rsidRPr="00E1142A" w:rsidTr="00E1142A">
        <w:tc>
          <w:tcPr>
            <w:tcW w:w="2318" w:type="dxa"/>
          </w:tcPr>
          <w:p w:rsidR="002D2347" w:rsidRPr="00E1142A" w:rsidRDefault="002D2347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554" w:type="dxa"/>
          </w:tcPr>
          <w:p w:rsidR="002D2347" w:rsidRPr="00E1142A" w:rsidRDefault="002D234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основно образовање</w:t>
            </w:r>
            <w:r>
              <w:t>.</w:t>
            </w:r>
          </w:p>
        </w:tc>
      </w:tr>
      <w:tr w:rsidR="002D2347" w:rsidRPr="00E1142A" w:rsidTr="00E1142A">
        <w:tc>
          <w:tcPr>
            <w:tcW w:w="2318" w:type="dxa"/>
          </w:tcPr>
          <w:p w:rsidR="002D2347" w:rsidRPr="00E1142A" w:rsidRDefault="002D234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554" w:type="dxa"/>
          </w:tcPr>
          <w:p w:rsidR="002D2347" w:rsidRPr="00E1142A" w:rsidRDefault="002D2347" w:rsidP="001F617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</w:t>
            </w:r>
          </w:p>
        </w:tc>
      </w:tr>
      <w:tr w:rsidR="002D2347" w:rsidRPr="00E1142A" w:rsidTr="00E1142A">
        <w:tc>
          <w:tcPr>
            <w:tcW w:w="2318" w:type="dxa"/>
          </w:tcPr>
          <w:p w:rsidR="002D2347" w:rsidRPr="00E1142A" w:rsidRDefault="002D234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Број  извршилаца</w:t>
            </w:r>
          </w:p>
        </w:tc>
        <w:tc>
          <w:tcPr>
            <w:tcW w:w="8554" w:type="dxa"/>
          </w:tcPr>
          <w:p w:rsidR="002D2347" w:rsidRPr="00E1142A" w:rsidRDefault="00695F0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5C0666" w:rsidRDefault="005C0666" w:rsidP="005D43C4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872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554"/>
      </w:tblGrid>
      <w:tr w:rsidR="00695F0D" w:rsidRPr="00E1142A" w:rsidTr="00E1142A">
        <w:trPr>
          <w:trHeight w:val="526"/>
        </w:trPr>
        <w:tc>
          <w:tcPr>
            <w:tcW w:w="2318" w:type="dxa"/>
          </w:tcPr>
          <w:p w:rsidR="00695F0D" w:rsidRPr="00E1142A" w:rsidRDefault="00695F0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695F0D" w:rsidRPr="00E1142A" w:rsidRDefault="00695F0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54" w:type="dxa"/>
            <w:vAlign w:val="center"/>
          </w:tcPr>
          <w:p w:rsidR="00695F0D" w:rsidRPr="00E1142A" w:rsidRDefault="00695F0D" w:rsidP="00E1142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E1142A">
              <w:rPr>
                <w:b/>
                <w:color w:val="333333"/>
                <w:sz w:val="20"/>
                <w:szCs w:val="20"/>
                <w:shd w:val="clear" w:color="auto" w:fill="FFFFFF"/>
              </w:rPr>
              <w:t>КРОЈАЧ</w:t>
            </w:r>
          </w:p>
        </w:tc>
      </w:tr>
      <w:tr w:rsidR="00695F0D" w:rsidRPr="00E1142A" w:rsidTr="00E1142A">
        <w:trPr>
          <w:trHeight w:val="526"/>
        </w:trPr>
        <w:tc>
          <w:tcPr>
            <w:tcW w:w="2318" w:type="dxa"/>
          </w:tcPr>
          <w:p w:rsidR="00695F0D" w:rsidRPr="00E1142A" w:rsidRDefault="00695F0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554" w:type="dxa"/>
          </w:tcPr>
          <w:p w:rsidR="00695F0D" w:rsidRPr="00E1142A" w:rsidRDefault="00695F0D" w:rsidP="001F617B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  <w:shd w:val="clear" w:color="auto" w:fill="E5E5E3"/>
              </w:rPr>
              <w:t>G091400</w:t>
            </w:r>
          </w:p>
        </w:tc>
      </w:tr>
      <w:tr w:rsidR="00695F0D" w:rsidRPr="00E1142A" w:rsidTr="00E1142A">
        <w:trPr>
          <w:trHeight w:val="488"/>
        </w:trPr>
        <w:tc>
          <w:tcPr>
            <w:tcW w:w="2318" w:type="dxa"/>
          </w:tcPr>
          <w:p w:rsidR="00695F0D" w:rsidRPr="00E1142A" w:rsidRDefault="00695F0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95F0D" w:rsidRPr="00E1142A" w:rsidRDefault="00695F0D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554" w:type="dxa"/>
          </w:tcPr>
          <w:p w:rsidR="00695F0D" w:rsidRPr="00E1142A" w:rsidRDefault="00695F0D" w:rsidP="001F617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израђује све врсте одевних предмета применом разноврсних кројачких радњи – шивење, крпљење, опшивање итд.;</w:t>
            </w:r>
          </w:p>
          <w:p w:rsidR="00695F0D" w:rsidRPr="00E1142A" w:rsidRDefault="00695F0D" w:rsidP="001F617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– израђује крој према задатим мерама или моделима; </w:t>
            </w:r>
          </w:p>
          <w:p w:rsidR="00695F0D" w:rsidRPr="00E1142A" w:rsidRDefault="00695F0D" w:rsidP="001F617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спроводи одабир основних текстилних материјала (тканине, плетива, влакнастог материјала итд.) и помоћних текстилних материјала (улошци, конци итд.);</w:t>
            </w:r>
          </w:p>
          <w:p w:rsidR="00695F0D" w:rsidRPr="00E1142A" w:rsidRDefault="00695F0D" w:rsidP="001F617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– припрема и сортира материјале; </w:t>
            </w:r>
          </w:p>
          <w:p w:rsidR="00695F0D" w:rsidRPr="00E1142A" w:rsidRDefault="00695F0D" w:rsidP="001F617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израђује шаблоне за шивење;</w:t>
            </w:r>
          </w:p>
          <w:p w:rsidR="00695F0D" w:rsidRPr="00E1142A" w:rsidRDefault="00695F0D" w:rsidP="001F617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– прати стање залиха потрошног материјала и ситног инвентара.</w:t>
            </w:r>
          </w:p>
        </w:tc>
      </w:tr>
      <w:tr w:rsidR="00695F0D" w:rsidRPr="00E1142A" w:rsidTr="00E1142A">
        <w:tc>
          <w:tcPr>
            <w:tcW w:w="2318" w:type="dxa"/>
          </w:tcPr>
          <w:p w:rsidR="00695F0D" w:rsidRPr="00E1142A" w:rsidRDefault="00695F0D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554" w:type="dxa"/>
          </w:tcPr>
          <w:p w:rsidR="00695F0D" w:rsidRPr="00E1142A" w:rsidRDefault="00695F0D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средње образовање; </w:t>
            </w:r>
          </w:p>
          <w:p w:rsidR="00695F0D" w:rsidRPr="00E1142A" w:rsidRDefault="00695F0D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изузетно: </w:t>
            </w:r>
          </w:p>
          <w:p w:rsidR="00695F0D" w:rsidRPr="00E1142A" w:rsidRDefault="00695F0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основно образовање и радно искуство на тим пословима стечено до дана ступања на снагу ове уредбе.</w:t>
            </w:r>
          </w:p>
        </w:tc>
      </w:tr>
      <w:tr w:rsidR="00695F0D" w:rsidRPr="00E1142A" w:rsidTr="00E1142A">
        <w:tc>
          <w:tcPr>
            <w:tcW w:w="2318" w:type="dxa"/>
          </w:tcPr>
          <w:p w:rsidR="00695F0D" w:rsidRPr="00E1142A" w:rsidRDefault="00695F0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554" w:type="dxa"/>
          </w:tcPr>
          <w:p w:rsidR="00695F0D" w:rsidRPr="00E1142A" w:rsidRDefault="00695F0D" w:rsidP="001F617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</w:t>
            </w:r>
          </w:p>
        </w:tc>
      </w:tr>
      <w:tr w:rsidR="00695F0D" w:rsidRPr="00E1142A" w:rsidTr="00E1142A">
        <w:tc>
          <w:tcPr>
            <w:tcW w:w="2318" w:type="dxa"/>
          </w:tcPr>
          <w:p w:rsidR="00695F0D" w:rsidRPr="00E1142A" w:rsidRDefault="00695F0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Број  извршилаца</w:t>
            </w:r>
          </w:p>
        </w:tc>
        <w:tc>
          <w:tcPr>
            <w:tcW w:w="8554" w:type="dxa"/>
          </w:tcPr>
          <w:p w:rsidR="00695F0D" w:rsidRPr="00E1142A" w:rsidRDefault="00695F0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5C0666" w:rsidRDefault="005C0666" w:rsidP="005D43C4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872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554"/>
      </w:tblGrid>
      <w:tr w:rsidR="00695F0D" w:rsidRPr="00E1142A" w:rsidTr="00E1142A">
        <w:trPr>
          <w:trHeight w:val="526"/>
        </w:trPr>
        <w:tc>
          <w:tcPr>
            <w:tcW w:w="2318" w:type="dxa"/>
          </w:tcPr>
          <w:p w:rsidR="00695F0D" w:rsidRPr="00E1142A" w:rsidRDefault="00695F0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695F0D" w:rsidRPr="00E1142A" w:rsidRDefault="00695F0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54" w:type="dxa"/>
            <w:vAlign w:val="center"/>
          </w:tcPr>
          <w:p w:rsidR="00695F0D" w:rsidRPr="00E1142A" w:rsidRDefault="00695F0D" w:rsidP="00E1142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E1142A">
              <w:rPr>
                <w:b/>
                <w:color w:val="333333"/>
                <w:sz w:val="20"/>
                <w:szCs w:val="20"/>
                <w:shd w:val="clear" w:color="auto" w:fill="FFFFFF"/>
              </w:rPr>
              <w:t>ФРИЗЕР/БЕРБЕРИН</w:t>
            </w:r>
          </w:p>
        </w:tc>
      </w:tr>
      <w:tr w:rsidR="00695F0D" w:rsidRPr="00E1142A" w:rsidTr="00E1142A">
        <w:trPr>
          <w:trHeight w:val="251"/>
        </w:trPr>
        <w:tc>
          <w:tcPr>
            <w:tcW w:w="2318" w:type="dxa"/>
          </w:tcPr>
          <w:p w:rsidR="00695F0D" w:rsidRPr="00E1142A" w:rsidRDefault="00695F0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554" w:type="dxa"/>
          </w:tcPr>
          <w:p w:rsidR="00695F0D" w:rsidRPr="00E1142A" w:rsidRDefault="00695F0D" w:rsidP="001F617B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  <w:shd w:val="clear" w:color="auto" w:fill="E5E5E3"/>
              </w:rPr>
              <w:t>G092101</w:t>
            </w:r>
          </w:p>
        </w:tc>
      </w:tr>
      <w:tr w:rsidR="00695F0D" w:rsidRPr="00E1142A" w:rsidTr="00E1142A">
        <w:trPr>
          <w:trHeight w:val="488"/>
        </w:trPr>
        <w:tc>
          <w:tcPr>
            <w:tcW w:w="2318" w:type="dxa"/>
          </w:tcPr>
          <w:p w:rsidR="00695F0D" w:rsidRPr="00E1142A" w:rsidRDefault="00695F0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95F0D" w:rsidRPr="00E1142A" w:rsidRDefault="00695F0D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554" w:type="dxa"/>
          </w:tcPr>
          <w:p w:rsidR="00695F0D" w:rsidRPr="00E1142A" w:rsidRDefault="00695F0D" w:rsidP="001F617B">
            <w:pPr>
              <w:pStyle w:val="Default"/>
              <w:rPr>
                <w:sz w:val="20"/>
                <w:szCs w:val="20"/>
              </w:rPr>
            </w:pPr>
            <w:r>
              <w:t xml:space="preserve">– </w:t>
            </w:r>
            <w:r w:rsidRPr="00E1142A">
              <w:rPr>
                <w:sz w:val="20"/>
                <w:szCs w:val="20"/>
              </w:rPr>
              <w:t xml:space="preserve">обавља прање, сушење, шишање и естетско обликовање косе; </w:t>
            </w:r>
          </w:p>
          <w:p w:rsidR="00695F0D" w:rsidRPr="00E1142A" w:rsidRDefault="00695F0D" w:rsidP="001F617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обавља бријање и избријавање браде и бркова; </w:t>
            </w:r>
          </w:p>
          <w:p w:rsidR="00695F0D" w:rsidRPr="00E1142A" w:rsidRDefault="00695F0D" w:rsidP="00695F0D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одржава хигијену радног простора и средстава за рад;</w:t>
            </w:r>
          </w:p>
          <w:p w:rsidR="00695F0D" w:rsidRPr="00E1142A" w:rsidRDefault="00695F0D" w:rsidP="00695F0D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требује материјал, прибор и опрему и води евиденцију о утрошку материјала; – води евиденцију о пруженим услугама.</w:t>
            </w:r>
          </w:p>
        </w:tc>
      </w:tr>
      <w:tr w:rsidR="00695F0D" w:rsidRPr="00E1142A" w:rsidTr="00E1142A">
        <w:tc>
          <w:tcPr>
            <w:tcW w:w="2318" w:type="dxa"/>
          </w:tcPr>
          <w:p w:rsidR="00695F0D" w:rsidRPr="00E1142A" w:rsidRDefault="00695F0D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554" w:type="dxa"/>
          </w:tcPr>
          <w:p w:rsidR="00695F0D" w:rsidRPr="00E1142A" w:rsidRDefault="00695F0D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средње образовање; </w:t>
            </w:r>
          </w:p>
          <w:p w:rsidR="00695F0D" w:rsidRPr="00E1142A" w:rsidRDefault="00695F0D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Изузетно:</w:t>
            </w:r>
          </w:p>
          <w:p w:rsidR="00695F0D" w:rsidRPr="00E1142A" w:rsidRDefault="00695F0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– основно образовање и радно искуство на тим пословима стечено до дана ступања на снагу ове уредбе.”</w:t>
            </w:r>
          </w:p>
        </w:tc>
      </w:tr>
      <w:tr w:rsidR="00695F0D" w:rsidRPr="00E1142A" w:rsidTr="00E1142A">
        <w:tc>
          <w:tcPr>
            <w:tcW w:w="2318" w:type="dxa"/>
          </w:tcPr>
          <w:p w:rsidR="00695F0D" w:rsidRPr="00E1142A" w:rsidRDefault="00695F0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</w:t>
            </w:r>
          </w:p>
        </w:tc>
        <w:tc>
          <w:tcPr>
            <w:tcW w:w="8554" w:type="dxa"/>
          </w:tcPr>
          <w:p w:rsidR="00695F0D" w:rsidRPr="00E1142A" w:rsidRDefault="00695F0D" w:rsidP="001F617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</w:t>
            </w:r>
          </w:p>
        </w:tc>
      </w:tr>
      <w:tr w:rsidR="00695F0D" w:rsidRPr="00E1142A" w:rsidTr="00E1142A">
        <w:tc>
          <w:tcPr>
            <w:tcW w:w="2318" w:type="dxa"/>
          </w:tcPr>
          <w:p w:rsidR="00695F0D" w:rsidRPr="00E1142A" w:rsidRDefault="00695F0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Број  извршилаца</w:t>
            </w:r>
          </w:p>
        </w:tc>
        <w:tc>
          <w:tcPr>
            <w:tcW w:w="8554" w:type="dxa"/>
          </w:tcPr>
          <w:p w:rsidR="00695F0D" w:rsidRPr="00E1142A" w:rsidRDefault="00695F0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DB2A47" w:rsidRDefault="00DB2A47" w:rsidP="005D43C4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890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572"/>
      </w:tblGrid>
      <w:tr w:rsidR="00DB2A47" w:rsidRPr="00E1142A" w:rsidTr="00E1142A">
        <w:trPr>
          <w:trHeight w:val="456"/>
        </w:trPr>
        <w:tc>
          <w:tcPr>
            <w:tcW w:w="2318" w:type="dxa"/>
          </w:tcPr>
          <w:p w:rsidR="00DB2A47" w:rsidRPr="00E1142A" w:rsidRDefault="00DB2A4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DB2A47" w:rsidRPr="00E1142A" w:rsidRDefault="00DB2A4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72" w:type="dxa"/>
            <w:vAlign w:val="center"/>
          </w:tcPr>
          <w:p w:rsidR="00DB2A47" w:rsidRPr="00E1142A" w:rsidRDefault="00DB2A47" w:rsidP="00E1142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>ВИШИ НУТРИЦИОНИСТА/ДИЈЕТЕТИЧАР-</w:t>
            </w:r>
          </w:p>
          <w:p w:rsidR="00177A82" w:rsidRPr="00E1142A" w:rsidRDefault="00177A82" w:rsidP="00E1142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E1142A">
              <w:rPr>
                <w:rFonts w:ascii="Times New Roman" w:hAnsi="Times New Roman"/>
                <w:sz w:val="16"/>
                <w:szCs w:val="16"/>
              </w:rPr>
              <w:t xml:space="preserve">                           </w:t>
            </w:r>
            <w:r w:rsidRPr="00E1142A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Шеф</w:t>
            </w:r>
            <w:r w:rsidRPr="00E1142A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E1142A">
              <w:rPr>
                <w:b/>
                <w:bCs/>
                <w:sz w:val="20"/>
                <w:szCs w:val="20"/>
              </w:rPr>
              <w:t xml:space="preserve"> </w:t>
            </w:r>
            <w:r w:rsidRPr="00E1142A">
              <w:rPr>
                <w:rFonts w:ascii="Times New Roman" w:hAnsi="Times New Roman"/>
                <w:b/>
                <w:bCs/>
                <w:sz w:val="20"/>
                <w:szCs w:val="20"/>
              </w:rPr>
              <w:t>Одељења  за дијететику припремање,сервирање и расподелу хране</w:t>
            </w:r>
          </w:p>
          <w:p w:rsidR="00DB2A47" w:rsidRPr="00E1142A" w:rsidRDefault="00DB2A47" w:rsidP="00E1142A">
            <w:pPr>
              <w:pStyle w:val="Default"/>
              <w:jc w:val="center"/>
              <w:rPr>
                <w:b/>
                <w:sz w:val="20"/>
                <w:szCs w:val="20"/>
              </w:rPr>
            </w:pPr>
          </w:p>
        </w:tc>
      </w:tr>
      <w:tr w:rsidR="00DB2A47" w:rsidRPr="00E1142A" w:rsidTr="00E1142A">
        <w:trPr>
          <w:trHeight w:val="260"/>
        </w:trPr>
        <w:tc>
          <w:tcPr>
            <w:tcW w:w="2318" w:type="dxa"/>
          </w:tcPr>
          <w:p w:rsidR="00DB2A47" w:rsidRPr="00E1142A" w:rsidRDefault="00DB2A4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572" w:type="dxa"/>
          </w:tcPr>
          <w:p w:rsidR="00DB2A47" w:rsidRPr="00E1142A" w:rsidRDefault="00DB2A47" w:rsidP="00836D54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  <w:shd w:val="clear" w:color="auto" w:fill="E5E5E3"/>
              </w:rPr>
              <w:t>Z021500</w:t>
            </w:r>
          </w:p>
        </w:tc>
      </w:tr>
      <w:tr w:rsidR="00DB2A47" w:rsidRPr="00E1142A" w:rsidTr="00E1142A">
        <w:trPr>
          <w:trHeight w:val="488"/>
        </w:trPr>
        <w:tc>
          <w:tcPr>
            <w:tcW w:w="2318" w:type="dxa"/>
          </w:tcPr>
          <w:p w:rsidR="00DB2A47" w:rsidRPr="00E1142A" w:rsidRDefault="00DB2A4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B2A47" w:rsidRPr="00E1142A" w:rsidRDefault="00DB2A47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572" w:type="dxa"/>
          </w:tcPr>
          <w:p w:rsidR="00DB2A47" w:rsidRPr="00E1142A" w:rsidRDefault="00DB2A47" w:rsidP="00836D54">
            <w:pPr>
              <w:pStyle w:val="Default"/>
              <w:rPr>
                <w:sz w:val="20"/>
                <w:szCs w:val="20"/>
              </w:rPr>
            </w:pPr>
            <w:r>
              <w:t>–</w:t>
            </w:r>
            <w:r w:rsidRPr="00E1142A">
              <w:rPr>
                <w:sz w:val="20"/>
                <w:szCs w:val="20"/>
              </w:rPr>
              <w:t>сачињава јеловник за исхрану корисника;</w:t>
            </w:r>
          </w:p>
          <w:p w:rsidR="00DB2A47" w:rsidRPr="00E1142A" w:rsidRDefault="00DB2A47" w:rsidP="00836D54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-контролише квалитет и хигијенску исправност намирница и даје дозволу за употребу;</w:t>
            </w:r>
          </w:p>
          <w:p w:rsidR="00DB2A47" w:rsidRPr="00E1142A" w:rsidRDefault="00DB2A47" w:rsidP="00836D54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-врши контролу правилног чувања намирница и поштовање рокова употребе;</w:t>
            </w:r>
          </w:p>
          <w:p w:rsidR="00DB2A47" w:rsidRPr="00E1142A" w:rsidRDefault="00DB2A47" w:rsidP="00836D54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-контролише редовно чување узорака хране у кухињама у року од 24 часа;</w:t>
            </w:r>
          </w:p>
          <w:p w:rsidR="00DB2A47" w:rsidRPr="00E1142A" w:rsidRDefault="00DB2A47" w:rsidP="00836D54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-упозорава одговорна лица на поштовање обавеза и рокова који се налажу решењем надлежног инспектора</w:t>
            </w:r>
          </w:p>
        </w:tc>
      </w:tr>
      <w:tr w:rsidR="00DB2A47" w:rsidRPr="00E1142A" w:rsidTr="00E1142A">
        <w:tc>
          <w:tcPr>
            <w:tcW w:w="2318" w:type="dxa"/>
          </w:tcPr>
          <w:p w:rsidR="00DB2A47" w:rsidRPr="00E1142A" w:rsidRDefault="00DB2A47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572" w:type="dxa"/>
          </w:tcPr>
          <w:p w:rsidR="00DB2A47" w:rsidRPr="00E1142A" w:rsidRDefault="00DB2A47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Високо образовање: - на основним академским студијама у обиму од најмање 240 ЕСПБ бодова, односно специјалистичким струковним студијама, по пропису који уређује високо образовање почев од 10. септембра 2005. године; </w:t>
            </w:r>
          </w:p>
          <w:p w:rsidR="00DB2A47" w:rsidRPr="00E1142A" w:rsidRDefault="00DB2A47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- на основним студијама у трајању од најмање четири године, по пропису који је уређивао високо образовање до 10. септембра 2005. године; или </w:t>
            </w:r>
          </w:p>
          <w:p w:rsidR="00DB2A47" w:rsidRPr="00E1142A" w:rsidRDefault="00DB2A4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 на основним студијама у обиму од 180 ЕСПБ бодова, по пропису који уређује високо образовање почев од 10. септембра 2005. године; - на студијама у трајању до три године, по пропису који је уређивао високо образовање до 10. септембра 2005. године.</w:t>
            </w:r>
          </w:p>
        </w:tc>
      </w:tr>
      <w:tr w:rsidR="00DB2A47" w:rsidRPr="00E1142A" w:rsidTr="00E1142A">
        <w:tc>
          <w:tcPr>
            <w:tcW w:w="2318" w:type="dxa"/>
          </w:tcPr>
          <w:p w:rsidR="00DB2A47" w:rsidRPr="00E1142A" w:rsidRDefault="00DB2A4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572" w:type="dxa"/>
          </w:tcPr>
          <w:p w:rsidR="00DB2A47" w:rsidRPr="00E1142A" w:rsidRDefault="00DB2A47" w:rsidP="00836D54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-положен стручни испит;</w:t>
            </w:r>
          </w:p>
          <w:p w:rsidR="00DB2A47" w:rsidRPr="00E1142A" w:rsidRDefault="00DB2A47" w:rsidP="00836D54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-познавање рада на рачунару</w:t>
            </w:r>
          </w:p>
        </w:tc>
      </w:tr>
      <w:tr w:rsidR="00DB2A47" w:rsidRPr="00E1142A" w:rsidTr="00E1142A">
        <w:tc>
          <w:tcPr>
            <w:tcW w:w="2318" w:type="dxa"/>
          </w:tcPr>
          <w:p w:rsidR="00DB2A47" w:rsidRPr="00E1142A" w:rsidRDefault="00DB2A4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Број  извршилаца</w:t>
            </w:r>
          </w:p>
        </w:tc>
        <w:tc>
          <w:tcPr>
            <w:tcW w:w="8572" w:type="dxa"/>
          </w:tcPr>
          <w:p w:rsidR="00DB2A47" w:rsidRPr="00E1142A" w:rsidRDefault="00DB2A4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5C0666" w:rsidRPr="00DB2A47" w:rsidRDefault="005C0666" w:rsidP="005D43C4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890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572"/>
      </w:tblGrid>
      <w:tr w:rsidR="006931CD" w:rsidRPr="00E1142A" w:rsidTr="00E1142A">
        <w:trPr>
          <w:trHeight w:val="526"/>
        </w:trPr>
        <w:tc>
          <w:tcPr>
            <w:tcW w:w="2318" w:type="dxa"/>
          </w:tcPr>
          <w:p w:rsidR="006931CD" w:rsidRPr="00E1142A" w:rsidRDefault="006931C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6931CD" w:rsidRPr="00E1142A" w:rsidRDefault="006931C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72" w:type="dxa"/>
            <w:vAlign w:val="center"/>
          </w:tcPr>
          <w:p w:rsidR="001F617B" w:rsidRPr="00E1142A" w:rsidRDefault="006931CD" w:rsidP="001F617B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 xml:space="preserve">                                                           СЕРВИРКА</w:t>
            </w:r>
            <w:r w:rsidR="001F617B" w:rsidRPr="00E1142A">
              <w:rPr>
                <w:b/>
                <w:sz w:val="20"/>
                <w:szCs w:val="20"/>
              </w:rPr>
              <w:t>-</w:t>
            </w:r>
          </w:p>
          <w:p w:rsidR="006931CD" w:rsidRPr="00E1142A" w:rsidRDefault="001F617B" w:rsidP="001F617B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 xml:space="preserve">                           у одељењу за дијететику, сервирање и расподелу хране</w:t>
            </w:r>
          </w:p>
        </w:tc>
      </w:tr>
      <w:tr w:rsidR="006931CD" w:rsidRPr="00E1142A" w:rsidTr="00E1142A">
        <w:trPr>
          <w:trHeight w:val="287"/>
        </w:trPr>
        <w:tc>
          <w:tcPr>
            <w:tcW w:w="2318" w:type="dxa"/>
          </w:tcPr>
          <w:p w:rsidR="006931CD" w:rsidRPr="00E1142A" w:rsidRDefault="006931C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572" w:type="dxa"/>
          </w:tcPr>
          <w:p w:rsidR="006931CD" w:rsidRPr="00E1142A" w:rsidRDefault="006931CD" w:rsidP="001F617B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  <w:shd w:val="clear" w:color="auto" w:fill="E5E5E3"/>
              </w:rPr>
              <w:t>G071302</w:t>
            </w:r>
          </w:p>
        </w:tc>
      </w:tr>
      <w:tr w:rsidR="006931CD" w:rsidRPr="00E1142A" w:rsidTr="00E1142A">
        <w:trPr>
          <w:trHeight w:val="488"/>
        </w:trPr>
        <w:tc>
          <w:tcPr>
            <w:tcW w:w="2318" w:type="dxa"/>
          </w:tcPr>
          <w:p w:rsidR="006931CD" w:rsidRPr="00E1142A" w:rsidRDefault="006931C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931CD" w:rsidRPr="00E1142A" w:rsidRDefault="006931CD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572" w:type="dxa"/>
          </w:tcPr>
          <w:p w:rsidR="006931CD" w:rsidRPr="00E1142A" w:rsidRDefault="006931CD" w:rsidP="001F617B">
            <w:pPr>
              <w:pStyle w:val="Default"/>
              <w:rPr>
                <w:sz w:val="20"/>
                <w:szCs w:val="20"/>
              </w:rPr>
            </w:pPr>
            <w:r>
              <w:t>-</w:t>
            </w:r>
            <w:r w:rsidRPr="00E1142A">
              <w:rPr>
                <w:sz w:val="20"/>
                <w:szCs w:val="20"/>
              </w:rPr>
              <w:t xml:space="preserve">припрема, сервира и послужује топле и хладне безалкохолне напитке/храну; </w:t>
            </w:r>
          </w:p>
          <w:p w:rsidR="006931CD" w:rsidRPr="00E1142A" w:rsidRDefault="006931CD" w:rsidP="001F617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одржава хигијену посуђа, прибора и уређаја; </w:t>
            </w:r>
          </w:p>
          <w:p w:rsidR="006931CD" w:rsidRPr="00E1142A" w:rsidRDefault="006931CD" w:rsidP="001F617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преузима робу и води књиге задужења и раздужења робе; </w:t>
            </w:r>
          </w:p>
          <w:p w:rsidR="006931CD" w:rsidRPr="00E1142A" w:rsidRDefault="006931CD" w:rsidP="001F617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води евиденције о требовању и утрошку робе.</w:t>
            </w:r>
          </w:p>
        </w:tc>
      </w:tr>
      <w:tr w:rsidR="006931CD" w:rsidRPr="00E1142A" w:rsidTr="00E1142A">
        <w:tc>
          <w:tcPr>
            <w:tcW w:w="2318" w:type="dxa"/>
          </w:tcPr>
          <w:p w:rsidR="006931CD" w:rsidRPr="00E1142A" w:rsidRDefault="006931CD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572" w:type="dxa"/>
          </w:tcPr>
          <w:p w:rsidR="006931CD" w:rsidRPr="00E1142A" w:rsidRDefault="006931CD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средње образовање; </w:t>
            </w:r>
          </w:p>
          <w:p w:rsidR="006931CD" w:rsidRPr="00E1142A" w:rsidRDefault="006931CD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изузетно: </w:t>
            </w:r>
          </w:p>
          <w:p w:rsidR="006931CD" w:rsidRPr="00E1142A" w:rsidRDefault="006931C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осн</w:t>
            </w:r>
            <w:r w:rsidR="0002229D" w:rsidRPr="00E1142A">
              <w:rPr>
                <w:rFonts w:ascii="Times New Roman" w:hAnsi="Times New Roman"/>
                <w:sz w:val="20"/>
                <w:szCs w:val="20"/>
              </w:rPr>
              <w:t>овно образовање и радно иск.</w:t>
            </w: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на тим пословима стечено до дана ступања на снагу ове уредбе.</w:t>
            </w:r>
          </w:p>
        </w:tc>
      </w:tr>
      <w:tr w:rsidR="006931CD" w:rsidRPr="00E1142A" w:rsidTr="00E1142A">
        <w:tc>
          <w:tcPr>
            <w:tcW w:w="2318" w:type="dxa"/>
          </w:tcPr>
          <w:p w:rsidR="006931CD" w:rsidRPr="00E1142A" w:rsidRDefault="006931C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Додатна знања и </w:t>
            </w:r>
          </w:p>
        </w:tc>
        <w:tc>
          <w:tcPr>
            <w:tcW w:w="8572" w:type="dxa"/>
          </w:tcPr>
          <w:p w:rsidR="006931CD" w:rsidRPr="00E1142A" w:rsidRDefault="006931CD" w:rsidP="001F617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</w:t>
            </w:r>
          </w:p>
        </w:tc>
      </w:tr>
      <w:tr w:rsidR="006931CD" w:rsidRPr="00E1142A" w:rsidTr="00E1142A">
        <w:tc>
          <w:tcPr>
            <w:tcW w:w="2318" w:type="dxa"/>
          </w:tcPr>
          <w:p w:rsidR="006931CD" w:rsidRPr="00E1142A" w:rsidRDefault="006931C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Број  извршилаца</w:t>
            </w:r>
          </w:p>
        </w:tc>
        <w:tc>
          <w:tcPr>
            <w:tcW w:w="8572" w:type="dxa"/>
          </w:tcPr>
          <w:p w:rsidR="006931CD" w:rsidRPr="00E1142A" w:rsidRDefault="006931C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19</w:t>
            </w:r>
          </w:p>
        </w:tc>
      </w:tr>
    </w:tbl>
    <w:p w:rsidR="006931CD" w:rsidRDefault="00466487" w:rsidP="00466487">
      <w:pPr>
        <w:pStyle w:val="NoSpacing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ab/>
        <w:t xml:space="preserve"> </w:t>
      </w:r>
    </w:p>
    <w:tbl>
      <w:tblPr>
        <w:tblW w:w="11250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932"/>
      </w:tblGrid>
      <w:tr w:rsidR="006931CD" w:rsidRPr="00E1142A" w:rsidTr="00E1142A">
        <w:trPr>
          <w:trHeight w:val="526"/>
        </w:trPr>
        <w:tc>
          <w:tcPr>
            <w:tcW w:w="2318" w:type="dxa"/>
          </w:tcPr>
          <w:p w:rsidR="006931CD" w:rsidRPr="00E1142A" w:rsidRDefault="006931C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6931CD" w:rsidRPr="00E1142A" w:rsidRDefault="006931C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32" w:type="dxa"/>
            <w:vAlign w:val="center"/>
          </w:tcPr>
          <w:p w:rsidR="006931CD" w:rsidRPr="00E1142A" w:rsidRDefault="006931CD" w:rsidP="001F617B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 xml:space="preserve">                                                           КУВАР</w:t>
            </w:r>
          </w:p>
          <w:p w:rsidR="001F617B" w:rsidRPr="00E1142A" w:rsidRDefault="001F617B" w:rsidP="001F617B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 xml:space="preserve">                         у одељењу за дијететику, сервирање и расподелу хране</w:t>
            </w:r>
          </w:p>
        </w:tc>
      </w:tr>
      <w:tr w:rsidR="006931CD" w:rsidRPr="00E1142A" w:rsidTr="00E1142A">
        <w:trPr>
          <w:trHeight w:val="526"/>
        </w:trPr>
        <w:tc>
          <w:tcPr>
            <w:tcW w:w="2318" w:type="dxa"/>
          </w:tcPr>
          <w:p w:rsidR="006931CD" w:rsidRPr="00E1142A" w:rsidRDefault="006931C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932" w:type="dxa"/>
          </w:tcPr>
          <w:p w:rsidR="006931CD" w:rsidRPr="00E1142A" w:rsidRDefault="006931CD" w:rsidP="001F617B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sz w:val="20"/>
                <w:szCs w:val="20"/>
                <w:shd w:val="clear" w:color="auto" w:fill="E5E5E3"/>
              </w:rPr>
              <w:t>G070800</w:t>
            </w:r>
          </w:p>
        </w:tc>
      </w:tr>
      <w:tr w:rsidR="006931CD" w:rsidRPr="00E1142A" w:rsidTr="00E1142A">
        <w:trPr>
          <w:trHeight w:val="488"/>
        </w:trPr>
        <w:tc>
          <w:tcPr>
            <w:tcW w:w="2318" w:type="dxa"/>
          </w:tcPr>
          <w:p w:rsidR="006931CD" w:rsidRPr="00E1142A" w:rsidRDefault="006931C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931CD" w:rsidRPr="00E1142A" w:rsidRDefault="006931CD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932" w:type="dxa"/>
          </w:tcPr>
          <w:p w:rsidR="006931CD" w:rsidRPr="00E1142A" w:rsidRDefault="006931CD" w:rsidP="001F617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припрема све врсте јела по јеловнику и нормативима исхране;</w:t>
            </w:r>
          </w:p>
          <w:p w:rsidR="006931CD" w:rsidRPr="00E1142A" w:rsidRDefault="006931CD" w:rsidP="001F617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– припрема и обликује све врсте посластица; </w:t>
            </w:r>
          </w:p>
          <w:p w:rsidR="006931CD" w:rsidRPr="00E1142A" w:rsidRDefault="006931CD" w:rsidP="001F617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контролише исправност намирница;</w:t>
            </w:r>
          </w:p>
          <w:p w:rsidR="006931CD" w:rsidRPr="00E1142A" w:rsidRDefault="006931CD" w:rsidP="001F617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– утврђује потребне количине намирница на основу норматива и резервација и саставља листу за набавку намирница; </w:t>
            </w:r>
          </w:p>
          <w:p w:rsidR="006931CD" w:rsidRPr="00E1142A" w:rsidRDefault="006931CD" w:rsidP="001F617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контролише квалитет припремљеног јела;</w:t>
            </w:r>
          </w:p>
          <w:p w:rsidR="006931CD" w:rsidRPr="00E1142A" w:rsidRDefault="006931CD" w:rsidP="001F617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– сервира јела; </w:t>
            </w:r>
          </w:p>
          <w:p w:rsidR="006931CD" w:rsidRPr="00E1142A" w:rsidRDefault="006931CD" w:rsidP="001F617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припрема јеловник</w:t>
            </w:r>
          </w:p>
        </w:tc>
      </w:tr>
      <w:tr w:rsidR="006931CD" w:rsidRPr="00E1142A" w:rsidTr="00E1142A">
        <w:tc>
          <w:tcPr>
            <w:tcW w:w="2318" w:type="dxa"/>
          </w:tcPr>
          <w:p w:rsidR="006931CD" w:rsidRPr="00E1142A" w:rsidRDefault="006931CD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932" w:type="dxa"/>
          </w:tcPr>
          <w:p w:rsidR="006931CD" w:rsidRPr="00E1142A" w:rsidRDefault="006931C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средње образовање.</w:t>
            </w:r>
          </w:p>
        </w:tc>
      </w:tr>
      <w:tr w:rsidR="006931CD" w:rsidRPr="00E1142A" w:rsidTr="00E1142A">
        <w:tc>
          <w:tcPr>
            <w:tcW w:w="2318" w:type="dxa"/>
          </w:tcPr>
          <w:p w:rsidR="006931CD" w:rsidRPr="00E1142A" w:rsidRDefault="006931C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932" w:type="dxa"/>
          </w:tcPr>
          <w:p w:rsidR="006931CD" w:rsidRPr="00E1142A" w:rsidRDefault="006931CD" w:rsidP="001F617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</w:t>
            </w:r>
          </w:p>
        </w:tc>
      </w:tr>
      <w:tr w:rsidR="006931CD" w:rsidRPr="00E1142A" w:rsidTr="00E1142A">
        <w:tc>
          <w:tcPr>
            <w:tcW w:w="2318" w:type="dxa"/>
          </w:tcPr>
          <w:p w:rsidR="006931CD" w:rsidRPr="00E1142A" w:rsidRDefault="006931C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Број  извршилаца</w:t>
            </w:r>
          </w:p>
        </w:tc>
        <w:tc>
          <w:tcPr>
            <w:tcW w:w="8932" w:type="dxa"/>
          </w:tcPr>
          <w:p w:rsidR="006931CD" w:rsidRPr="00E1142A" w:rsidRDefault="006931C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</w:tbl>
    <w:p w:rsidR="006931CD" w:rsidRDefault="006931CD" w:rsidP="00466487">
      <w:pPr>
        <w:pStyle w:val="NoSpacing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1250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932"/>
      </w:tblGrid>
      <w:tr w:rsidR="006931CD" w:rsidRPr="00E1142A" w:rsidTr="00E1142A">
        <w:trPr>
          <w:trHeight w:val="526"/>
        </w:trPr>
        <w:tc>
          <w:tcPr>
            <w:tcW w:w="2318" w:type="dxa"/>
          </w:tcPr>
          <w:p w:rsidR="006931CD" w:rsidRPr="00E1142A" w:rsidRDefault="006931C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6931CD" w:rsidRPr="00E1142A" w:rsidRDefault="006931C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32" w:type="dxa"/>
            <w:vAlign w:val="center"/>
          </w:tcPr>
          <w:p w:rsidR="006931CD" w:rsidRPr="00E1142A" w:rsidRDefault="006931CD" w:rsidP="001F617B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 xml:space="preserve">                                                            ПОМОЋНИ КУВАР</w:t>
            </w:r>
          </w:p>
          <w:p w:rsidR="001F617B" w:rsidRPr="00E1142A" w:rsidRDefault="001F617B" w:rsidP="001F617B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 xml:space="preserve">                           у одељењу за дијететику, сервирање и расподелу хране</w:t>
            </w:r>
          </w:p>
        </w:tc>
      </w:tr>
      <w:tr w:rsidR="006931CD" w:rsidRPr="00E1142A" w:rsidTr="00E1142A">
        <w:trPr>
          <w:trHeight w:val="526"/>
        </w:trPr>
        <w:tc>
          <w:tcPr>
            <w:tcW w:w="2318" w:type="dxa"/>
          </w:tcPr>
          <w:p w:rsidR="006931CD" w:rsidRPr="00E1142A" w:rsidRDefault="006931C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932" w:type="dxa"/>
          </w:tcPr>
          <w:p w:rsidR="006931CD" w:rsidRPr="00E1142A" w:rsidRDefault="006931CD" w:rsidP="001F617B">
            <w:pPr>
              <w:pStyle w:val="Default"/>
              <w:rPr>
                <w:b/>
                <w:sz w:val="18"/>
                <w:szCs w:val="18"/>
              </w:rPr>
            </w:pPr>
            <w:r w:rsidRPr="00E1142A">
              <w:rPr>
                <w:b/>
                <w:sz w:val="18"/>
                <w:szCs w:val="18"/>
                <w:shd w:val="clear" w:color="auto" w:fill="E5E5E3"/>
              </w:rPr>
              <w:t>G070900</w:t>
            </w:r>
          </w:p>
        </w:tc>
      </w:tr>
      <w:tr w:rsidR="006931CD" w:rsidRPr="00E1142A" w:rsidTr="00E1142A">
        <w:trPr>
          <w:trHeight w:val="488"/>
        </w:trPr>
        <w:tc>
          <w:tcPr>
            <w:tcW w:w="2318" w:type="dxa"/>
          </w:tcPr>
          <w:p w:rsidR="006931CD" w:rsidRPr="00E1142A" w:rsidRDefault="006931C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6931CD" w:rsidRPr="00E1142A" w:rsidRDefault="006931CD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932" w:type="dxa"/>
          </w:tcPr>
          <w:p w:rsidR="006931CD" w:rsidRPr="00E1142A" w:rsidRDefault="006931CD" w:rsidP="001F617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припрема и обрађује намирнице код припремања и издавања оброка;</w:t>
            </w:r>
          </w:p>
          <w:p w:rsidR="006931CD" w:rsidRPr="00E1142A" w:rsidRDefault="006931CD" w:rsidP="001F617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– припрема и сервира храну;</w:t>
            </w:r>
          </w:p>
          <w:p w:rsidR="006931CD" w:rsidRPr="00E1142A" w:rsidRDefault="006931CD" w:rsidP="001F617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– одржава хигијену у кухињи; </w:t>
            </w:r>
          </w:p>
          <w:p w:rsidR="006931CD" w:rsidRPr="00E1142A" w:rsidRDefault="006931CD" w:rsidP="001F617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одржава хигијену средстава за обраду и припрему намирница;</w:t>
            </w:r>
          </w:p>
          <w:p w:rsidR="006931CD" w:rsidRPr="00E1142A" w:rsidRDefault="006931CD" w:rsidP="001F617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– уређује угоститељски објекат за услуживање корисника.</w:t>
            </w:r>
          </w:p>
        </w:tc>
      </w:tr>
      <w:tr w:rsidR="006931CD" w:rsidRPr="00E1142A" w:rsidTr="00E1142A">
        <w:tc>
          <w:tcPr>
            <w:tcW w:w="2318" w:type="dxa"/>
          </w:tcPr>
          <w:p w:rsidR="006931CD" w:rsidRPr="00E1142A" w:rsidRDefault="006931CD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932" w:type="dxa"/>
          </w:tcPr>
          <w:p w:rsidR="006931CD" w:rsidRPr="00E1142A" w:rsidRDefault="006931C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средње образовање</w:t>
            </w:r>
          </w:p>
        </w:tc>
      </w:tr>
      <w:tr w:rsidR="006931CD" w:rsidRPr="00E1142A" w:rsidTr="00E1142A">
        <w:tc>
          <w:tcPr>
            <w:tcW w:w="2318" w:type="dxa"/>
          </w:tcPr>
          <w:p w:rsidR="006931CD" w:rsidRPr="00E1142A" w:rsidRDefault="006931C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932" w:type="dxa"/>
          </w:tcPr>
          <w:p w:rsidR="006931CD" w:rsidRPr="00E1142A" w:rsidRDefault="006931CD" w:rsidP="001F617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</w:t>
            </w:r>
          </w:p>
        </w:tc>
      </w:tr>
      <w:tr w:rsidR="006931CD" w:rsidRPr="00E1142A" w:rsidTr="00E1142A">
        <w:tc>
          <w:tcPr>
            <w:tcW w:w="2318" w:type="dxa"/>
          </w:tcPr>
          <w:p w:rsidR="006931CD" w:rsidRPr="00E1142A" w:rsidRDefault="006931C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Број  извршилаца</w:t>
            </w:r>
          </w:p>
        </w:tc>
        <w:tc>
          <w:tcPr>
            <w:tcW w:w="8932" w:type="dxa"/>
          </w:tcPr>
          <w:p w:rsidR="006931CD" w:rsidRPr="00E1142A" w:rsidRDefault="006931CD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</w:tbl>
    <w:p w:rsidR="006931CD" w:rsidRDefault="006931CD" w:rsidP="00466487">
      <w:pPr>
        <w:pStyle w:val="NoSpacing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1250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932"/>
      </w:tblGrid>
      <w:tr w:rsidR="001F617B" w:rsidRPr="00E1142A" w:rsidTr="00E1142A">
        <w:trPr>
          <w:trHeight w:val="526"/>
        </w:trPr>
        <w:tc>
          <w:tcPr>
            <w:tcW w:w="2318" w:type="dxa"/>
          </w:tcPr>
          <w:p w:rsidR="001F617B" w:rsidRPr="00E1142A" w:rsidRDefault="001F617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1F617B" w:rsidRPr="00E1142A" w:rsidRDefault="001F617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32" w:type="dxa"/>
            <w:vAlign w:val="center"/>
          </w:tcPr>
          <w:p w:rsidR="001F617B" w:rsidRPr="00E1142A" w:rsidRDefault="001F617B" w:rsidP="001F617B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 xml:space="preserve">                                                            КАФЕ КУВАРИЦА</w:t>
            </w:r>
          </w:p>
          <w:p w:rsidR="001F617B" w:rsidRPr="00E1142A" w:rsidRDefault="001F617B" w:rsidP="001F617B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 xml:space="preserve">                           у одељењу за дијететику, сервирање и расподелу хране</w:t>
            </w:r>
          </w:p>
        </w:tc>
      </w:tr>
      <w:tr w:rsidR="001F617B" w:rsidRPr="00E1142A" w:rsidTr="00E1142A">
        <w:trPr>
          <w:trHeight w:val="526"/>
        </w:trPr>
        <w:tc>
          <w:tcPr>
            <w:tcW w:w="2318" w:type="dxa"/>
          </w:tcPr>
          <w:p w:rsidR="001F617B" w:rsidRPr="00E1142A" w:rsidRDefault="001F617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932" w:type="dxa"/>
          </w:tcPr>
          <w:p w:rsidR="001F617B" w:rsidRPr="00E1142A" w:rsidRDefault="001F617B" w:rsidP="001F617B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  <w:shd w:val="clear" w:color="auto" w:fill="E5E5E3"/>
              </w:rPr>
              <w:t>G071301</w:t>
            </w:r>
          </w:p>
        </w:tc>
      </w:tr>
      <w:tr w:rsidR="001F617B" w:rsidRPr="00E1142A" w:rsidTr="00E1142A">
        <w:trPr>
          <w:trHeight w:val="488"/>
        </w:trPr>
        <w:tc>
          <w:tcPr>
            <w:tcW w:w="2318" w:type="dxa"/>
          </w:tcPr>
          <w:p w:rsidR="001F617B" w:rsidRPr="00E1142A" w:rsidRDefault="001F617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F617B" w:rsidRPr="00E1142A" w:rsidRDefault="001F617B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932" w:type="dxa"/>
          </w:tcPr>
          <w:p w:rsidR="001F617B" w:rsidRPr="00E1142A" w:rsidRDefault="001F617B" w:rsidP="001F617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-припрема, сервира и послужује топле и хладне безалкохолне напитке/храну;</w:t>
            </w:r>
          </w:p>
          <w:p w:rsidR="001F617B" w:rsidRPr="00E1142A" w:rsidRDefault="001F617B" w:rsidP="001F617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– одржава хигијену посуђа, прибора и уређаја; </w:t>
            </w:r>
          </w:p>
          <w:p w:rsidR="001F617B" w:rsidRPr="00E1142A" w:rsidRDefault="001F617B" w:rsidP="001F617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преузима робу и води књиге задужења и раздужења робе; </w:t>
            </w:r>
          </w:p>
          <w:p w:rsidR="001F617B" w:rsidRPr="00E1142A" w:rsidRDefault="001F617B" w:rsidP="001F617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води евиденције о требовању и утрошку робе.</w:t>
            </w:r>
          </w:p>
        </w:tc>
      </w:tr>
      <w:tr w:rsidR="001F617B" w:rsidRPr="00E1142A" w:rsidTr="00E1142A">
        <w:tc>
          <w:tcPr>
            <w:tcW w:w="2318" w:type="dxa"/>
          </w:tcPr>
          <w:p w:rsidR="001F617B" w:rsidRPr="00E1142A" w:rsidRDefault="001F617B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932" w:type="dxa"/>
          </w:tcPr>
          <w:p w:rsidR="001F617B" w:rsidRPr="00E1142A" w:rsidRDefault="001F617B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средње образовање; </w:t>
            </w:r>
          </w:p>
          <w:p w:rsidR="001F617B" w:rsidRPr="00E1142A" w:rsidRDefault="001F617B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изузетно: </w:t>
            </w:r>
          </w:p>
          <w:p w:rsidR="001F617B" w:rsidRPr="00E1142A" w:rsidRDefault="001F617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основно образовање и радно искуство на тим пословима стечено до дана ступања на снагу ове уредбе.</w:t>
            </w:r>
          </w:p>
        </w:tc>
      </w:tr>
      <w:tr w:rsidR="001F617B" w:rsidRPr="00E1142A" w:rsidTr="00E1142A">
        <w:tc>
          <w:tcPr>
            <w:tcW w:w="2318" w:type="dxa"/>
          </w:tcPr>
          <w:p w:rsidR="001F617B" w:rsidRPr="00E1142A" w:rsidRDefault="001F617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932" w:type="dxa"/>
          </w:tcPr>
          <w:p w:rsidR="001F617B" w:rsidRPr="00E1142A" w:rsidRDefault="001F617B" w:rsidP="001F617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</w:t>
            </w:r>
          </w:p>
        </w:tc>
      </w:tr>
      <w:tr w:rsidR="001F617B" w:rsidRPr="00E1142A" w:rsidTr="00E1142A">
        <w:tc>
          <w:tcPr>
            <w:tcW w:w="2318" w:type="dxa"/>
          </w:tcPr>
          <w:p w:rsidR="001F617B" w:rsidRPr="00E1142A" w:rsidRDefault="001F617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Број  извршилаца</w:t>
            </w:r>
          </w:p>
        </w:tc>
        <w:tc>
          <w:tcPr>
            <w:tcW w:w="8932" w:type="dxa"/>
          </w:tcPr>
          <w:p w:rsidR="001F617B" w:rsidRPr="00E1142A" w:rsidRDefault="001F617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02229D" w:rsidRDefault="0002229D" w:rsidP="00466487">
      <w:pPr>
        <w:pStyle w:val="NoSpacing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1250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932"/>
      </w:tblGrid>
      <w:tr w:rsidR="001F617B" w:rsidRPr="00E1142A" w:rsidTr="00E1142A">
        <w:trPr>
          <w:trHeight w:val="573"/>
        </w:trPr>
        <w:tc>
          <w:tcPr>
            <w:tcW w:w="2318" w:type="dxa"/>
          </w:tcPr>
          <w:p w:rsidR="001F617B" w:rsidRPr="00E1142A" w:rsidRDefault="001F617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1F617B" w:rsidRPr="00E1142A" w:rsidRDefault="001F617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32" w:type="dxa"/>
            <w:vAlign w:val="center"/>
          </w:tcPr>
          <w:p w:rsidR="001F617B" w:rsidRPr="00E1142A" w:rsidRDefault="001F617B" w:rsidP="001F617B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 xml:space="preserve">                                                            СПРЕМАЧ</w:t>
            </w:r>
          </w:p>
          <w:p w:rsidR="001F617B" w:rsidRPr="00E1142A" w:rsidRDefault="001F617B" w:rsidP="001F617B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 xml:space="preserve">                           у одељењу за дијететику, сервирање и расподелу хране</w:t>
            </w:r>
          </w:p>
        </w:tc>
      </w:tr>
      <w:tr w:rsidR="001F617B" w:rsidRPr="00E1142A" w:rsidTr="00E1142A">
        <w:trPr>
          <w:trHeight w:val="526"/>
        </w:trPr>
        <w:tc>
          <w:tcPr>
            <w:tcW w:w="2318" w:type="dxa"/>
          </w:tcPr>
          <w:p w:rsidR="001F617B" w:rsidRPr="00E1142A" w:rsidRDefault="001F617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932" w:type="dxa"/>
          </w:tcPr>
          <w:p w:rsidR="001F617B" w:rsidRPr="00E1142A" w:rsidRDefault="001F617B" w:rsidP="001F617B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  <w:shd w:val="clear" w:color="auto" w:fill="E5E5E3"/>
              </w:rPr>
              <w:t>G091901</w:t>
            </w:r>
          </w:p>
        </w:tc>
      </w:tr>
      <w:tr w:rsidR="001F617B" w:rsidRPr="00E1142A" w:rsidTr="00E1142A">
        <w:trPr>
          <w:trHeight w:val="488"/>
        </w:trPr>
        <w:tc>
          <w:tcPr>
            <w:tcW w:w="2318" w:type="dxa"/>
          </w:tcPr>
          <w:p w:rsidR="001F617B" w:rsidRPr="00E1142A" w:rsidRDefault="001F617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F617B" w:rsidRPr="00E1142A" w:rsidRDefault="001F617B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932" w:type="dxa"/>
          </w:tcPr>
          <w:p w:rsidR="001F617B" w:rsidRPr="00E1142A" w:rsidRDefault="001F617B" w:rsidP="001F617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обавља послове одржавања хигијене и спровођења опис посла мера санитарно хигијенског режима</w:t>
            </w:r>
          </w:p>
          <w:p w:rsidR="001F617B" w:rsidRPr="00E1142A" w:rsidRDefault="001F617B" w:rsidP="001F617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приjављуjе сва оштећења и кварове на инсталациjама, инвентару и опреми; </w:t>
            </w:r>
          </w:p>
          <w:p w:rsidR="001F617B" w:rsidRPr="00E1142A" w:rsidRDefault="001F617B" w:rsidP="001F617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прати стање залиха потрошног материјала и ситног инвентара за потребе одржавања чистоће</w:t>
            </w:r>
          </w:p>
        </w:tc>
      </w:tr>
      <w:tr w:rsidR="001F617B" w:rsidRPr="00E1142A" w:rsidTr="00E1142A">
        <w:tc>
          <w:tcPr>
            <w:tcW w:w="2318" w:type="dxa"/>
          </w:tcPr>
          <w:p w:rsidR="001F617B" w:rsidRPr="00E1142A" w:rsidRDefault="001F617B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932" w:type="dxa"/>
          </w:tcPr>
          <w:p w:rsidR="001F617B" w:rsidRPr="00E1142A" w:rsidRDefault="001F617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основно образовање.</w:t>
            </w:r>
          </w:p>
        </w:tc>
      </w:tr>
      <w:tr w:rsidR="001F617B" w:rsidRPr="00E1142A" w:rsidTr="00E1142A">
        <w:tc>
          <w:tcPr>
            <w:tcW w:w="2318" w:type="dxa"/>
          </w:tcPr>
          <w:p w:rsidR="001F617B" w:rsidRPr="00E1142A" w:rsidRDefault="001F617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932" w:type="dxa"/>
          </w:tcPr>
          <w:p w:rsidR="001F617B" w:rsidRPr="00E1142A" w:rsidRDefault="001F617B" w:rsidP="001F617B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</w:t>
            </w:r>
          </w:p>
        </w:tc>
      </w:tr>
      <w:tr w:rsidR="001F617B" w:rsidRPr="00E1142A" w:rsidTr="00E1142A">
        <w:tc>
          <w:tcPr>
            <w:tcW w:w="2318" w:type="dxa"/>
          </w:tcPr>
          <w:p w:rsidR="001F617B" w:rsidRPr="00E1142A" w:rsidRDefault="001F617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Број  извршилаца</w:t>
            </w:r>
          </w:p>
        </w:tc>
        <w:tc>
          <w:tcPr>
            <w:tcW w:w="8932" w:type="dxa"/>
          </w:tcPr>
          <w:p w:rsidR="001F617B" w:rsidRPr="00E1142A" w:rsidRDefault="001F617B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6931CD" w:rsidRDefault="006931CD" w:rsidP="00466487">
      <w:pPr>
        <w:pStyle w:val="NoSpacing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1250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932"/>
      </w:tblGrid>
      <w:tr w:rsidR="00021657" w:rsidRPr="00E1142A" w:rsidTr="00E1142A">
        <w:trPr>
          <w:trHeight w:val="573"/>
        </w:trPr>
        <w:tc>
          <w:tcPr>
            <w:tcW w:w="2318" w:type="dxa"/>
          </w:tcPr>
          <w:p w:rsidR="00021657" w:rsidRPr="00E1142A" w:rsidRDefault="0002165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021657" w:rsidRPr="00E1142A" w:rsidRDefault="0002165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32" w:type="dxa"/>
            <w:vAlign w:val="center"/>
          </w:tcPr>
          <w:p w:rsidR="00021657" w:rsidRPr="00E1142A" w:rsidRDefault="00021657" w:rsidP="009A45A9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 xml:space="preserve">                                                            ДОМАР/МАЈСТОР ОДРЖАВАЊА</w:t>
            </w:r>
          </w:p>
          <w:p w:rsidR="00021657" w:rsidRPr="00E1142A" w:rsidRDefault="00021657" w:rsidP="009A45A9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 xml:space="preserve">                                                Шеф одсека за одржавање опреме и уређаја</w:t>
            </w:r>
          </w:p>
        </w:tc>
      </w:tr>
      <w:tr w:rsidR="00021657" w:rsidRPr="00E1142A" w:rsidTr="00E1142A">
        <w:trPr>
          <w:trHeight w:val="526"/>
        </w:trPr>
        <w:tc>
          <w:tcPr>
            <w:tcW w:w="2318" w:type="dxa"/>
          </w:tcPr>
          <w:p w:rsidR="00021657" w:rsidRPr="00E1142A" w:rsidRDefault="0002165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932" w:type="dxa"/>
          </w:tcPr>
          <w:p w:rsidR="00021657" w:rsidRPr="00E1142A" w:rsidRDefault="00021657" w:rsidP="009A45A9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  <w:shd w:val="clear" w:color="auto" w:fill="E5E5E3"/>
              </w:rPr>
              <w:t>G091901</w:t>
            </w:r>
          </w:p>
        </w:tc>
      </w:tr>
      <w:tr w:rsidR="00021657" w:rsidRPr="00E1142A" w:rsidTr="00E1142A">
        <w:trPr>
          <w:trHeight w:val="488"/>
        </w:trPr>
        <w:tc>
          <w:tcPr>
            <w:tcW w:w="2318" w:type="dxa"/>
          </w:tcPr>
          <w:p w:rsidR="00021657" w:rsidRPr="00E1142A" w:rsidRDefault="0002165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21657" w:rsidRPr="00E1142A" w:rsidRDefault="0002165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21657" w:rsidRPr="00E1142A" w:rsidRDefault="0002165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21657" w:rsidRPr="00E1142A" w:rsidRDefault="0002165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21657" w:rsidRPr="00E1142A" w:rsidRDefault="0002165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21657" w:rsidRPr="00E1142A" w:rsidRDefault="00021657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932" w:type="dxa"/>
          </w:tcPr>
          <w:p w:rsidR="00021657" w:rsidRPr="00E1142A" w:rsidRDefault="00021657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-контролише и организује рад у оквиру одсека;</w:t>
            </w:r>
          </w:p>
          <w:p w:rsidR="00021657" w:rsidRPr="00E1142A" w:rsidRDefault="00021657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-требује потрошни материјал;</w:t>
            </w:r>
          </w:p>
          <w:p w:rsidR="00021657" w:rsidRPr="00E1142A" w:rsidRDefault="00021657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-стара се о радној дисциплини;</w:t>
            </w:r>
          </w:p>
          <w:p w:rsidR="00021657" w:rsidRPr="00E1142A" w:rsidRDefault="00021657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-обавља прегледе објекта, врши контролу исправности инсталација, противпожарних система, уређаја, опреме, апарата и средстава према плану одржавања;</w:t>
            </w:r>
          </w:p>
          <w:p w:rsidR="00021657" w:rsidRPr="00E1142A" w:rsidRDefault="00021657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– обавља механичарске / електричарске / водоинсталатерске / браварске / столарске / лимарске / молерске / аутомеханичарске и сл. послове, послове ложача, као и друге радове одржавања и поправки; </w:t>
            </w:r>
          </w:p>
          <w:p w:rsidR="00021657" w:rsidRPr="00E1142A" w:rsidRDefault="00021657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припрема објекте, опрему и инсталације за рад;</w:t>
            </w:r>
          </w:p>
          <w:p w:rsidR="00021657" w:rsidRPr="00E1142A" w:rsidRDefault="00021657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– обавештава надлежне службе о уоченим неправилностима у објекту или већим кваровима на системима и инсталацијама;</w:t>
            </w:r>
          </w:p>
          <w:p w:rsidR="00021657" w:rsidRPr="00E1142A" w:rsidRDefault="00021657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– пушта опрему или постројења у оперативни рад и зауставља на крају оперативног рада или у случају поремећаја или квара; </w:t>
            </w:r>
          </w:p>
          <w:p w:rsidR="00021657" w:rsidRPr="00E1142A" w:rsidRDefault="00021657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прати параметре рада и подешава опрему и постројење;</w:t>
            </w:r>
          </w:p>
          <w:p w:rsidR="00021657" w:rsidRPr="00E1142A" w:rsidRDefault="00021657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– рукује постројењима у котларници; – води евиденцију о кваровима и извршеним поправкама.</w:t>
            </w:r>
          </w:p>
        </w:tc>
      </w:tr>
      <w:tr w:rsidR="00021657" w:rsidRPr="00E1142A" w:rsidTr="00E1142A">
        <w:tc>
          <w:tcPr>
            <w:tcW w:w="2318" w:type="dxa"/>
          </w:tcPr>
          <w:p w:rsidR="00021657" w:rsidRPr="00E1142A" w:rsidRDefault="00021657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932" w:type="dxa"/>
          </w:tcPr>
          <w:p w:rsidR="00021657" w:rsidRPr="00E1142A" w:rsidRDefault="00021657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средње образовање </w:t>
            </w:r>
          </w:p>
          <w:p w:rsidR="00021657" w:rsidRPr="00E1142A" w:rsidRDefault="00021657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изузетно: </w:t>
            </w:r>
          </w:p>
          <w:p w:rsidR="00021657" w:rsidRPr="00E1142A" w:rsidRDefault="0002165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основно образовање и радно искуство на тим пословима стечено до дана ступања на снагу ове уредбе.</w:t>
            </w:r>
          </w:p>
        </w:tc>
      </w:tr>
      <w:tr w:rsidR="00021657" w:rsidRPr="00E1142A" w:rsidTr="00E1142A">
        <w:tc>
          <w:tcPr>
            <w:tcW w:w="2318" w:type="dxa"/>
          </w:tcPr>
          <w:p w:rsidR="00021657" w:rsidRPr="00E1142A" w:rsidRDefault="0002165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932" w:type="dxa"/>
          </w:tcPr>
          <w:p w:rsidR="00021657" w:rsidRPr="00E1142A" w:rsidRDefault="00021657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</w:t>
            </w:r>
          </w:p>
        </w:tc>
      </w:tr>
      <w:tr w:rsidR="00021657" w:rsidRPr="00E1142A" w:rsidTr="00E1142A">
        <w:tc>
          <w:tcPr>
            <w:tcW w:w="2318" w:type="dxa"/>
          </w:tcPr>
          <w:p w:rsidR="00021657" w:rsidRPr="00E1142A" w:rsidRDefault="0002165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Број  извршилаца</w:t>
            </w:r>
          </w:p>
        </w:tc>
        <w:tc>
          <w:tcPr>
            <w:tcW w:w="8932" w:type="dxa"/>
          </w:tcPr>
          <w:p w:rsidR="00021657" w:rsidRPr="00E1142A" w:rsidRDefault="0002165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021657" w:rsidRDefault="00021657" w:rsidP="00466487">
      <w:pPr>
        <w:pStyle w:val="NoSpacing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1250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932"/>
      </w:tblGrid>
      <w:tr w:rsidR="00021657" w:rsidRPr="00E1142A" w:rsidTr="00E1142A">
        <w:trPr>
          <w:trHeight w:val="573"/>
        </w:trPr>
        <w:tc>
          <w:tcPr>
            <w:tcW w:w="2318" w:type="dxa"/>
          </w:tcPr>
          <w:p w:rsidR="00021657" w:rsidRPr="00E1142A" w:rsidRDefault="0002165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021657" w:rsidRPr="00E1142A" w:rsidRDefault="0002165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32" w:type="dxa"/>
            <w:vAlign w:val="center"/>
          </w:tcPr>
          <w:p w:rsidR="00021657" w:rsidRPr="00E1142A" w:rsidRDefault="00021657" w:rsidP="009A45A9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 xml:space="preserve">                                                    ИНЖЕЊЕР ЗА РАЧУНАРСКЕ МРЕЖЕ</w:t>
            </w:r>
          </w:p>
          <w:p w:rsidR="00021657" w:rsidRPr="00E1142A" w:rsidRDefault="00021657" w:rsidP="009A45A9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 xml:space="preserve">                                                       у одсеку  за одржавање опреме и уређаја</w:t>
            </w:r>
          </w:p>
        </w:tc>
      </w:tr>
      <w:tr w:rsidR="00021657" w:rsidRPr="00E1142A" w:rsidTr="00E1142A">
        <w:trPr>
          <w:trHeight w:val="526"/>
        </w:trPr>
        <w:tc>
          <w:tcPr>
            <w:tcW w:w="2318" w:type="dxa"/>
          </w:tcPr>
          <w:p w:rsidR="00021657" w:rsidRPr="00E1142A" w:rsidRDefault="0002165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932" w:type="dxa"/>
          </w:tcPr>
          <w:p w:rsidR="00021657" w:rsidRPr="00E1142A" w:rsidRDefault="00021657" w:rsidP="009A45A9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  <w:shd w:val="clear" w:color="auto" w:fill="E5E5E3"/>
              </w:rPr>
              <w:t>G040700</w:t>
            </w:r>
          </w:p>
        </w:tc>
      </w:tr>
      <w:tr w:rsidR="00021657" w:rsidRPr="00E1142A" w:rsidTr="00E1142A">
        <w:trPr>
          <w:trHeight w:val="488"/>
        </w:trPr>
        <w:tc>
          <w:tcPr>
            <w:tcW w:w="2318" w:type="dxa"/>
          </w:tcPr>
          <w:p w:rsidR="00021657" w:rsidRPr="00E1142A" w:rsidRDefault="0002165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21657" w:rsidRPr="00E1142A" w:rsidRDefault="0002165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21657" w:rsidRPr="00E1142A" w:rsidRDefault="0002165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21657" w:rsidRPr="00E1142A" w:rsidRDefault="0002165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21657" w:rsidRPr="00E1142A" w:rsidRDefault="0002165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21657" w:rsidRPr="00E1142A" w:rsidRDefault="00021657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932" w:type="dxa"/>
          </w:tcPr>
          <w:p w:rsidR="00021657" w:rsidRPr="00E1142A" w:rsidRDefault="00021657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примењује мрежна решења (switching, routing, интернет рутирање, NextGeneration Networks, broadband интернет приступ, контрола мрежног саобраћаја и др.); </w:t>
            </w:r>
          </w:p>
          <w:p w:rsidR="00021657" w:rsidRPr="00E1142A" w:rsidRDefault="00021657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пружа техничку подршку корисницима информационих система и сарађује са техничком подршком; </w:t>
            </w:r>
          </w:p>
          <w:p w:rsidR="00021657" w:rsidRPr="00E1142A" w:rsidRDefault="00021657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дефинише, презентује и реализује корисничка решења везана за рачунарске мреже и израђује техничке спецификације;</w:t>
            </w:r>
          </w:p>
          <w:p w:rsidR="00021657" w:rsidRPr="00E1142A" w:rsidRDefault="00021657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– израђује писану документацију за пројекте и корисничка решења; </w:t>
            </w:r>
          </w:p>
          <w:p w:rsidR="00021657" w:rsidRPr="00E1142A" w:rsidRDefault="00021657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врши оптимизацију параметара у зависности од оптерећења и апликативних захтева; </w:t>
            </w:r>
          </w:p>
          <w:p w:rsidR="00021657" w:rsidRPr="00E1142A" w:rsidRDefault="00021657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прати потребе корисника и захтеве система, на основу којих предлаже измену или надградњу мрежних сервиса.</w:t>
            </w:r>
          </w:p>
        </w:tc>
      </w:tr>
      <w:tr w:rsidR="00021657" w:rsidRPr="00E1142A" w:rsidTr="00E1142A">
        <w:tc>
          <w:tcPr>
            <w:tcW w:w="2318" w:type="dxa"/>
          </w:tcPr>
          <w:p w:rsidR="00021657" w:rsidRPr="00E1142A" w:rsidRDefault="00021657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932" w:type="dxa"/>
          </w:tcPr>
          <w:p w:rsidR="00021657" w:rsidRPr="00E1142A" w:rsidRDefault="00021657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образовање: – на основним академским студијама у обиму од најмање 240 ЕСПБ бодова, односно специјалистичким струковним студијама, по пропису који уређује високо образовање почев од 10. септембра 2005. године;</w:t>
            </w:r>
          </w:p>
          <w:p w:rsidR="00021657" w:rsidRPr="00E1142A" w:rsidRDefault="0002165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– на основним студијама у трајању од најмање четири године, по пропису који је уређивао високо образовање до 10. септембра 2005. године.</w:t>
            </w:r>
          </w:p>
        </w:tc>
      </w:tr>
      <w:tr w:rsidR="00021657" w:rsidRPr="00E1142A" w:rsidTr="00E1142A">
        <w:tc>
          <w:tcPr>
            <w:tcW w:w="2318" w:type="dxa"/>
          </w:tcPr>
          <w:p w:rsidR="00021657" w:rsidRPr="00E1142A" w:rsidRDefault="0002165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932" w:type="dxa"/>
          </w:tcPr>
          <w:p w:rsidR="00021657" w:rsidRPr="00E1142A" w:rsidRDefault="00021657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најмање једна година раднoг искуства.</w:t>
            </w:r>
          </w:p>
        </w:tc>
      </w:tr>
      <w:tr w:rsidR="00021657" w:rsidRPr="00E1142A" w:rsidTr="00E1142A">
        <w:tc>
          <w:tcPr>
            <w:tcW w:w="2318" w:type="dxa"/>
          </w:tcPr>
          <w:p w:rsidR="00021657" w:rsidRPr="00E1142A" w:rsidRDefault="0002165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Број  извршилаца</w:t>
            </w:r>
          </w:p>
        </w:tc>
        <w:tc>
          <w:tcPr>
            <w:tcW w:w="8932" w:type="dxa"/>
          </w:tcPr>
          <w:p w:rsidR="00021657" w:rsidRPr="00E1142A" w:rsidRDefault="0002165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021657" w:rsidRDefault="00021657" w:rsidP="00466487">
      <w:pPr>
        <w:pStyle w:val="NoSpacing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1250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932"/>
      </w:tblGrid>
      <w:tr w:rsidR="00021657" w:rsidRPr="00E1142A" w:rsidTr="00E1142A">
        <w:trPr>
          <w:trHeight w:val="573"/>
        </w:trPr>
        <w:tc>
          <w:tcPr>
            <w:tcW w:w="2318" w:type="dxa"/>
          </w:tcPr>
          <w:p w:rsidR="00021657" w:rsidRPr="00E1142A" w:rsidRDefault="0002165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021657" w:rsidRPr="00E1142A" w:rsidRDefault="0002165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32" w:type="dxa"/>
            <w:vAlign w:val="center"/>
          </w:tcPr>
          <w:p w:rsidR="00021657" w:rsidRPr="00E1142A" w:rsidRDefault="00021657" w:rsidP="009A45A9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 xml:space="preserve">                     АДМИНИСТРАТОР ИНФОРМАЦИОНИХ СИСТЕМА И ТЕХНОЛОГИЈА</w:t>
            </w:r>
          </w:p>
          <w:p w:rsidR="00021657" w:rsidRPr="00E1142A" w:rsidRDefault="00021657" w:rsidP="009A45A9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 xml:space="preserve">                                                       у одсеку  за одржавање опреме и уређаја</w:t>
            </w:r>
          </w:p>
        </w:tc>
      </w:tr>
      <w:tr w:rsidR="00021657" w:rsidRPr="00E1142A" w:rsidTr="00E1142A">
        <w:trPr>
          <w:trHeight w:val="526"/>
        </w:trPr>
        <w:tc>
          <w:tcPr>
            <w:tcW w:w="2318" w:type="dxa"/>
          </w:tcPr>
          <w:p w:rsidR="00021657" w:rsidRPr="00E1142A" w:rsidRDefault="0002165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932" w:type="dxa"/>
          </w:tcPr>
          <w:p w:rsidR="00021657" w:rsidRPr="00E1142A" w:rsidRDefault="00021657" w:rsidP="009A45A9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  <w:shd w:val="clear" w:color="auto" w:fill="E5E5E3"/>
              </w:rPr>
              <w:t>G041100</w:t>
            </w:r>
          </w:p>
        </w:tc>
      </w:tr>
      <w:tr w:rsidR="00021657" w:rsidRPr="00E1142A" w:rsidTr="00E1142A">
        <w:trPr>
          <w:trHeight w:val="488"/>
        </w:trPr>
        <w:tc>
          <w:tcPr>
            <w:tcW w:w="2318" w:type="dxa"/>
          </w:tcPr>
          <w:p w:rsidR="00021657" w:rsidRPr="00E1142A" w:rsidRDefault="0002165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21657" w:rsidRPr="00E1142A" w:rsidRDefault="0002165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21657" w:rsidRPr="00E1142A" w:rsidRDefault="0002165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21657" w:rsidRPr="00E1142A" w:rsidRDefault="0002165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21657" w:rsidRPr="00E1142A" w:rsidRDefault="0002165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21657" w:rsidRPr="00E1142A" w:rsidRDefault="00021657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932" w:type="dxa"/>
          </w:tcPr>
          <w:p w:rsidR="00021657" w:rsidRPr="00E1142A" w:rsidRDefault="00021657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-поставља и одржава интегрисани система рачунарске и мрежне опреме – сервера, рачунарских радних станица, мрежне опреме, кабловских и радио веза; – поставља и одржава интегрисани систем системског софтвера и сервиса – оперативних система, система за обезбеђивање информационо комуникационих сервиса – електронске поште, интранета, интернета и других; </w:t>
            </w:r>
          </w:p>
          <w:p w:rsidR="00021657" w:rsidRPr="00E1142A" w:rsidRDefault="00021657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поставља и одржава интегрисани систем заштите и контроле приступа и коришћења информатичких ресурса и сервиса, као и модела израда резервних копија података;</w:t>
            </w:r>
          </w:p>
          <w:p w:rsidR="00021657" w:rsidRPr="00E1142A" w:rsidRDefault="00021657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подешава и прати параметре рада, утврђује и отклања узроке поремећаја у раду рачунарске и мрежне опреме – сервера, рачунарских радних станица, мрежне опреме, кабловских и радио веза;</w:t>
            </w:r>
          </w:p>
          <w:p w:rsidR="00021657" w:rsidRPr="00E1142A" w:rsidRDefault="00021657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– инсталира, подешава, прати параметре рада, утврђује и отклања узроке поремећаја у раду системског софтвера и сервиса – оперативних система, корисничких апликација, система за обезбеђивање информационо комуникационих сервиса – електронске поште, интранета, интернета, система заштите и контроле приступа и коришћења информатичких ресурса и сервиса и израда резервних копија података</w:t>
            </w:r>
          </w:p>
        </w:tc>
      </w:tr>
      <w:tr w:rsidR="00021657" w:rsidRPr="00E1142A" w:rsidTr="00E1142A">
        <w:tc>
          <w:tcPr>
            <w:tcW w:w="2318" w:type="dxa"/>
          </w:tcPr>
          <w:p w:rsidR="00021657" w:rsidRPr="00E1142A" w:rsidRDefault="00021657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932" w:type="dxa"/>
          </w:tcPr>
          <w:p w:rsidR="00021657" w:rsidRPr="00E1142A" w:rsidRDefault="00021657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Високо образовање: – на основним студијама у обиму од 180 ЕСПБ бодова, по пропису који уређује високо образовање почев од 10. септембра 2005. године; </w:t>
            </w:r>
          </w:p>
          <w:p w:rsidR="00021657" w:rsidRPr="00E1142A" w:rsidRDefault="00021657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на студијама у трајању до три године, по пропису који је уређивао високо образовање до 10. септембра 2005. године;</w:t>
            </w:r>
          </w:p>
          <w:p w:rsidR="00021657" w:rsidRPr="00E1142A" w:rsidRDefault="00021657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изузетно: </w:t>
            </w:r>
          </w:p>
          <w:p w:rsidR="00021657" w:rsidRPr="00E1142A" w:rsidRDefault="0002165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средње образовање и радно искуство на тим пословима стечено до дана ступања на снагу ове уредбе.</w:t>
            </w:r>
          </w:p>
        </w:tc>
      </w:tr>
      <w:tr w:rsidR="00021657" w:rsidRPr="00E1142A" w:rsidTr="00E1142A">
        <w:tc>
          <w:tcPr>
            <w:tcW w:w="2318" w:type="dxa"/>
          </w:tcPr>
          <w:p w:rsidR="00021657" w:rsidRPr="00E1142A" w:rsidRDefault="0002165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932" w:type="dxa"/>
          </w:tcPr>
          <w:p w:rsidR="00021657" w:rsidRPr="00E1142A" w:rsidRDefault="00021657" w:rsidP="009A45A9">
            <w:pPr>
              <w:pStyle w:val="Default"/>
              <w:rPr>
                <w:sz w:val="20"/>
                <w:szCs w:val="20"/>
              </w:rPr>
            </w:pPr>
          </w:p>
        </w:tc>
      </w:tr>
      <w:tr w:rsidR="00021657" w:rsidRPr="00E1142A" w:rsidTr="00E1142A">
        <w:tc>
          <w:tcPr>
            <w:tcW w:w="2318" w:type="dxa"/>
          </w:tcPr>
          <w:p w:rsidR="00021657" w:rsidRPr="00E1142A" w:rsidRDefault="0002165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Број  извршилаца</w:t>
            </w:r>
          </w:p>
        </w:tc>
        <w:tc>
          <w:tcPr>
            <w:tcW w:w="8932" w:type="dxa"/>
          </w:tcPr>
          <w:p w:rsidR="00021657" w:rsidRPr="00E1142A" w:rsidRDefault="00021657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021657" w:rsidRDefault="00021657" w:rsidP="00466487">
      <w:pPr>
        <w:pStyle w:val="NoSpacing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1250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932"/>
      </w:tblGrid>
      <w:tr w:rsidR="00CF6CEF" w:rsidRPr="00E1142A" w:rsidTr="00E1142A">
        <w:trPr>
          <w:trHeight w:val="573"/>
        </w:trPr>
        <w:tc>
          <w:tcPr>
            <w:tcW w:w="2318" w:type="dxa"/>
          </w:tcPr>
          <w:p w:rsidR="00CF6CEF" w:rsidRPr="00E1142A" w:rsidRDefault="00CF6CE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CF6CEF" w:rsidRPr="00E1142A" w:rsidRDefault="00CF6CE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32" w:type="dxa"/>
            <w:vAlign w:val="center"/>
          </w:tcPr>
          <w:p w:rsidR="00CF6CEF" w:rsidRPr="00E1142A" w:rsidRDefault="00CF6CEF" w:rsidP="009A45A9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 xml:space="preserve">                                          </w:t>
            </w:r>
            <w:r w:rsidR="00D97209" w:rsidRPr="00E1142A">
              <w:rPr>
                <w:b/>
                <w:sz w:val="20"/>
                <w:szCs w:val="20"/>
              </w:rPr>
              <w:t xml:space="preserve">        </w:t>
            </w:r>
            <w:r w:rsidRPr="00E1142A">
              <w:rPr>
                <w:b/>
                <w:sz w:val="20"/>
                <w:szCs w:val="20"/>
              </w:rPr>
              <w:t>ДОМАР/МАЈСТОР ОДРЖАВАЊА  БРАВАР</w:t>
            </w:r>
          </w:p>
          <w:p w:rsidR="00CF6CEF" w:rsidRPr="00E1142A" w:rsidRDefault="00CF6CEF" w:rsidP="009A45A9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 xml:space="preserve">                                               </w:t>
            </w:r>
            <w:r w:rsidR="00A3325F" w:rsidRPr="00E1142A">
              <w:rPr>
                <w:b/>
                <w:sz w:val="20"/>
                <w:szCs w:val="20"/>
              </w:rPr>
              <w:t xml:space="preserve">     </w:t>
            </w:r>
            <w:r w:rsidR="00D97209" w:rsidRPr="00E1142A">
              <w:rPr>
                <w:b/>
                <w:sz w:val="20"/>
                <w:szCs w:val="20"/>
              </w:rPr>
              <w:t xml:space="preserve"> у </w:t>
            </w:r>
            <w:r w:rsidRPr="00E1142A">
              <w:rPr>
                <w:b/>
                <w:sz w:val="20"/>
                <w:szCs w:val="20"/>
              </w:rPr>
              <w:t xml:space="preserve"> одсек</w:t>
            </w:r>
            <w:r w:rsidR="00D97209" w:rsidRPr="00E1142A">
              <w:rPr>
                <w:b/>
                <w:sz w:val="20"/>
                <w:szCs w:val="20"/>
              </w:rPr>
              <w:t>у</w:t>
            </w:r>
            <w:r w:rsidRPr="00E1142A">
              <w:rPr>
                <w:b/>
                <w:sz w:val="20"/>
                <w:szCs w:val="20"/>
              </w:rPr>
              <w:t xml:space="preserve"> за одржавање опреме и уређаја</w:t>
            </w:r>
          </w:p>
        </w:tc>
      </w:tr>
      <w:tr w:rsidR="00CF6CEF" w:rsidRPr="00E1142A" w:rsidTr="00E1142A">
        <w:trPr>
          <w:trHeight w:val="526"/>
        </w:trPr>
        <w:tc>
          <w:tcPr>
            <w:tcW w:w="2318" w:type="dxa"/>
          </w:tcPr>
          <w:p w:rsidR="00CF6CEF" w:rsidRPr="00E1142A" w:rsidRDefault="00CF6CE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932" w:type="dxa"/>
          </w:tcPr>
          <w:p w:rsidR="00CF6CEF" w:rsidRPr="00E1142A" w:rsidRDefault="00A3325F" w:rsidP="009A45A9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  <w:shd w:val="clear" w:color="auto" w:fill="E5E5E3"/>
              </w:rPr>
              <w:t>G050401</w:t>
            </w:r>
          </w:p>
        </w:tc>
      </w:tr>
      <w:tr w:rsidR="00CF6CEF" w:rsidRPr="00E1142A" w:rsidTr="00E1142A">
        <w:trPr>
          <w:trHeight w:val="488"/>
        </w:trPr>
        <w:tc>
          <w:tcPr>
            <w:tcW w:w="2318" w:type="dxa"/>
          </w:tcPr>
          <w:p w:rsidR="00CF6CEF" w:rsidRPr="00E1142A" w:rsidRDefault="00CF6CE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CF6CEF" w:rsidRPr="00E1142A" w:rsidRDefault="00CF6CE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CF6CEF" w:rsidRPr="00E1142A" w:rsidRDefault="00CF6CE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CF6CEF" w:rsidRPr="00E1142A" w:rsidRDefault="00CF6CE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CF6CEF" w:rsidRPr="00E1142A" w:rsidRDefault="00CF6CE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CF6CEF" w:rsidRPr="00E1142A" w:rsidRDefault="00CF6CEF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932" w:type="dxa"/>
          </w:tcPr>
          <w:p w:rsidR="00CF6CEF" w:rsidRPr="00E1142A" w:rsidRDefault="00CF6CEF" w:rsidP="00CF6CEF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</w:t>
            </w:r>
          </w:p>
          <w:p w:rsidR="00CF6CEF" w:rsidRPr="00E1142A" w:rsidRDefault="00CF6CEF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-обавља прегледе објекта, врши контролу исправности инсталација, противпожарних система, уређаја, опреме, апарата и средстава према плану одржавања;</w:t>
            </w:r>
          </w:p>
          <w:p w:rsidR="00CF6CEF" w:rsidRPr="00E1142A" w:rsidRDefault="00CF6CEF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– обавља </w:t>
            </w:r>
            <w:r w:rsidR="00D97209" w:rsidRPr="00E1142A">
              <w:rPr>
                <w:sz w:val="20"/>
                <w:szCs w:val="20"/>
              </w:rPr>
              <w:t xml:space="preserve"> браварске / </w:t>
            </w:r>
            <w:r w:rsidRPr="00E1142A">
              <w:rPr>
                <w:sz w:val="20"/>
                <w:szCs w:val="20"/>
              </w:rPr>
              <w:t xml:space="preserve"> као и друге радове одржавања и поправки; </w:t>
            </w:r>
          </w:p>
          <w:p w:rsidR="00CF6CEF" w:rsidRPr="00E1142A" w:rsidRDefault="00CF6CEF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припрема објекте, опрему и инсталације за рад;</w:t>
            </w:r>
          </w:p>
          <w:p w:rsidR="00CF6CEF" w:rsidRPr="00E1142A" w:rsidRDefault="00CF6CEF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– обавештава надлежне службе о уоченим неправилностима у објекту или већим кваровима на системима и инсталацијама;</w:t>
            </w:r>
          </w:p>
          <w:p w:rsidR="00CF6CEF" w:rsidRPr="00E1142A" w:rsidRDefault="00CF6CEF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– пушта опрему или постројења у оперативни рад и зауставља на крају оперативног рада или у случају поремећаја или квара; </w:t>
            </w:r>
          </w:p>
          <w:p w:rsidR="00CF6CEF" w:rsidRPr="00E1142A" w:rsidRDefault="00CF6CEF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– рукује постројењима у котларници; – води евиденцију о кваровима и извршеним поправкама.</w:t>
            </w:r>
          </w:p>
        </w:tc>
      </w:tr>
      <w:tr w:rsidR="00CF6CEF" w:rsidRPr="00E1142A" w:rsidTr="00E1142A">
        <w:tc>
          <w:tcPr>
            <w:tcW w:w="2318" w:type="dxa"/>
          </w:tcPr>
          <w:p w:rsidR="00CF6CEF" w:rsidRPr="00E1142A" w:rsidRDefault="00CF6CEF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932" w:type="dxa"/>
          </w:tcPr>
          <w:p w:rsidR="00CF6CEF" w:rsidRPr="00E1142A" w:rsidRDefault="00CF6CEF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средње образовање </w:t>
            </w:r>
          </w:p>
          <w:p w:rsidR="00CF6CEF" w:rsidRPr="00E1142A" w:rsidRDefault="00CF6CEF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изузетно: </w:t>
            </w:r>
          </w:p>
          <w:p w:rsidR="00CF6CEF" w:rsidRPr="00E1142A" w:rsidRDefault="00CF6CE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основно образовање и радно искуство на тим пословима стечено до дана ступања на снагу ове уредбе.</w:t>
            </w:r>
          </w:p>
        </w:tc>
      </w:tr>
      <w:tr w:rsidR="00CF6CEF" w:rsidRPr="00E1142A" w:rsidTr="00E1142A">
        <w:tc>
          <w:tcPr>
            <w:tcW w:w="2318" w:type="dxa"/>
          </w:tcPr>
          <w:p w:rsidR="00CF6CEF" w:rsidRPr="00E1142A" w:rsidRDefault="00CF6CE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932" w:type="dxa"/>
          </w:tcPr>
          <w:p w:rsidR="00CF6CEF" w:rsidRPr="00E1142A" w:rsidRDefault="00CF6CEF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</w:t>
            </w:r>
          </w:p>
        </w:tc>
      </w:tr>
      <w:tr w:rsidR="00CF6CEF" w:rsidRPr="00E1142A" w:rsidTr="00E1142A">
        <w:tc>
          <w:tcPr>
            <w:tcW w:w="2318" w:type="dxa"/>
          </w:tcPr>
          <w:p w:rsidR="00CF6CEF" w:rsidRPr="00E1142A" w:rsidRDefault="00CF6CE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Број  извршилаца</w:t>
            </w:r>
          </w:p>
        </w:tc>
        <w:tc>
          <w:tcPr>
            <w:tcW w:w="8932" w:type="dxa"/>
          </w:tcPr>
          <w:p w:rsidR="00CF6CEF" w:rsidRPr="00E1142A" w:rsidRDefault="00CF6CE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</w:tbl>
    <w:p w:rsidR="00021657" w:rsidRDefault="00021657" w:rsidP="00466487">
      <w:pPr>
        <w:pStyle w:val="NoSpacing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1108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790"/>
      </w:tblGrid>
      <w:tr w:rsidR="00A3325F" w:rsidRPr="00E1142A" w:rsidTr="00E1142A">
        <w:trPr>
          <w:trHeight w:val="573"/>
        </w:trPr>
        <w:tc>
          <w:tcPr>
            <w:tcW w:w="2318" w:type="dxa"/>
          </w:tcPr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790" w:type="dxa"/>
            <w:vAlign w:val="center"/>
          </w:tcPr>
          <w:p w:rsidR="00A3325F" w:rsidRPr="00E1142A" w:rsidRDefault="00A3325F" w:rsidP="009A45A9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 xml:space="preserve">                                        ДОМАР/МАЈСТОР ОДРЖАВАЊА  ВОДОИНСТАЛАТЕР</w:t>
            </w:r>
          </w:p>
          <w:p w:rsidR="00A3325F" w:rsidRPr="00E1142A" w:rsidRDefault="00A3325F" w:rsidP="009A45A9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 xml:space="preserve">                                                у  одсеку за одржавање опреме и уређаја</w:t>
            </w:r>
          </w:p>
        </w:tc>
      </w:tr>
      <w:tr w:rsidR="00A3325F" w:rsidRPr="00E1142A" w:rsidTr="00E1142A">
        <w:trPr>
          <w:trHeight w:val="526"/>
        </w:trPr>
        <w:tc>
          <w:tcPr>
            <w:tcW w:w="2318" w:type="dxa"/>
          </w:tcPr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790" w:type="dxa"/>
          </w:tcPr>
          <w:p w:rsidR="00A3325F" w:rsidRPr="00E1142A" w:rsidRDefault="00A3325F" w:rsidP="009A45A9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  <w:shd w:val="clear" w:color="auto" w:fill="E5E5E3"/>
              </w:rPr>
              <w:t>G050401</w:t>
            </w:r>
          </w:p>
        </w:tc>
      </w:tr>
      <w:tr w:rsidR="00A3325F" w:rsidRPr="00E1142A" w:rsidTr="00E1142A">
        <w:trPr>
          <w:trHeight w:val="488"/>
        </w:trPr>
        <w:tc>
          <w:tcPr>
            <w:tcW w:w="2318" w:type="dxa"/>
          </w:tcPr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A3325F" w:rsidRPr="00E1142A" w:rsidRDefault="00A3325F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790" w:type="dxa"/>
          </w:tcPr>
          <w:p w:rsidR="00A3325F" w:rsidRPr="00E1142A" w:rsidRDefault="00A3325F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-обавља прегледе објекта, врши контролу исправности инсталација, противпожарних система, уређаја, опреме, апарата и средстава према плану одржавања;</w:t>
            </w:r>
          </w:p>
          <w:p w:rsidR="00A3325F" w:rsidRPr="00E1142A" w:rsidRDefault="00A3325F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– обавља  водоинсталатерске  као и друге радове одржавања и поправки; </w:t>
            </w:r>
          </w:p>
          <w:p w:rsidR="00A3325F" w:rsidRPr="00E1142A" w:rsidRDefault="00A3325F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припрема објекте, опрему и инсталације за рад;</w:t>
            </w:r>
          </w:p>
          <w:p w:rsidR="00A3325F" w:rsidRPr="00E1142A" w:rsidRDefault="00A3325F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– обавештава надлежне службе о уоченим неправилностима у објекту или већим кваровима на системима и инсталацијама;</w:t>
            </w:r>
          </w:p>
          <w:p w:rsidR="00A3325F" w:rsidRPr="00E1142A" w:rsidRDefault="00A3325F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– пушта опрему или постројења у оперативни рад и зауставља на крају оперативног рада или у случају поремећаја или квара; </w:t>
            </w:r>
          </w:p>
          <w:p w:rsidR="00A3325F" w:rsidRPr="00E1142A" w:rsidRDefault="00A3325F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прати параметре рада и подешава опрему и постројење;</w:t>
            </w:r>
          </w:p>
          <w:p w:rsidR="00A3325F" w:rsidRPr="00E1142A" w:rsidRDefault="00A3325F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– рукује постројењима у котларници; – води евиденцију о кваровима и извршеним поправкама.</w:t>
            </w:r>
          </w:p>
        </w:tc>
      </w:tr>
      <w:tr w:rsidR="00A3325F" w:rsidRPr="00E1142A" w:rsidTr="00E1142A">
        <w:tc>
          <w:tcPr>
            <w:tcW w:w="2318" w:type="dxa"/>
          </w:tcPr>
          <w:p w:rsidR="00A3325F" w:rsidRPr="00E1142A" w:rsidRDefault="00A3325F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790" w:type="dxa"/>
          </w:tcPr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средње образовање </w:t>
            </w:r>
          </w:p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изузетно: </w:t>
            </w:r>
          </w:p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основно образовање и радно искуство на тим пословима стечено до дана ступања на снагу ове уредбе.</w:t>
            </w:r>
          </w:p>
        </w:tc>
      </w:tr>
      <w:tr w:rsidR="00A3325F" w:rsidRPr="00E1142A" w:rsidTr="00E1142A">
        <w:tc>
          <w:tcPr>
            <w:tcW w:w="2318" w:type="dxa"/>
          </w:tcPr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790" w:type="dxa"/>
          </w:tcPr>
          <w:p w:rsidR="00A3325F" w:rsidRPr="00E1142A" w:rsidRDefault="00A3325F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</w:t>
            </w:r>
          </w:p>
        </w:tc>
      </w:tr>
      <w:tr w:rsidR="00A3325F" w:rsidRPr="00E1142A" w:rsidTr="00E1142A">
        <w:tc>
          <w:tcPr>
            <w:tcW w:w="2318" w:type="dxa"/>
          </w:tcPr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Број  извршилаца</w:t>
            </w:r>
          </w:p>
        </w:tc>
        <w:tc>
          <w:tcPr>
            <w:tcW w:w="8790" w:type="dxa"/>
          </w:tcPr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</w:tbl>
    <w:p w:rsidR="00021657" w:rsidRDefault="00021657" w:rsidP="00466487">
      <w:pPr>
        <w:pStyle w:val="NoSpacing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1097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779"/>
      </w:tblGrid>
      <w:tr w:rsidR="00A3325F" w:rsidRPr="00E1142A" w:rsidTr="00E1142A">
        <w:trPr>
          <w:trHeight w:val="573"/>
        </w:trPr>
        <w:tc>
          <w:tcPr>
            <w:tcW w:w="2318" w:type="dxa"/>
          </w:tcPr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779" w:type="dxa"/>
            <w:vAlign w:val="center"/>
          </w:tcPr>
          <w:p w:rsidR="00A3325F" w:rsidRPr="00E1142A" w:rsidRDefault="00A3325F" w:rsidP="009A45A9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 xml:space="preserve">                                        ДОМАР/МАЈСТОР ОДРЖАВАЊА СТОЛАР</w:t>
            </w:r>
          </w:p>
          <w:p w:rsidR="00A3325F" w:rsidRPr="00E1142A" w:rsidRDefault="00A3325F" w:rsidP="009A45A9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 xml:space="preserve">                                                у  одсеку за одржавање опреме и уређаја</w:t>
            </w:r>
          </w:p>
        </w:tc>
      </w:tr>
      <w:tr w:rsidR="00A3325F" w:rsidRPr="00E1142A" w:rsidTr="00E1142A">
        <w:trPr>
          <w:trHeight w:val="526"/>
        </w:trPr>
        <w:tc>
          <w:tcPr>
            <w:tcW w:w="2318" w:type="dxa"/>
          </w:tcPr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779" w:type="dxa"/>
          </w:tcPr>
          <w:p w:rsidR="00A3325F" w:rsidRPr="00E1142A" w:rsidRDefault="00A3325F" w:rsidP="009A45A9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  <w:shd w:val="clear" w:color="auto" w:fill="E5E5E3"/>
              </w:rPr>
              <w:t>G050401</w:t>
            </w:r>
          </w:p>
        </w:tc>
      </w:tr>
      <w:tr w:rsidR="00A3325F" w:rsidRPr="00E1142A" w:rsidTr="00E1142A">
        <w:trPr>
          <w:trHeight w:val="488"/>
        </w:trPr>
        <w:tc>
          <w:tcPr>
            <w:tcW w:w="2318" w:type="dxa"/>
          </w:tcPr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A3325F" w:rsidRPr="00E1142A" w:rsidRDefault="00A3325F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779" w:type="dxa"/>
          </w:tcPr>
          <w:p w:rsidR="00A3325F" w:rsidRPr="00E1142A" w:rsidRDefault="00A3325F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-обавља прегледе објекта, врши контролу исправности инсталација, противпожарних система, уређаја, опреме, апарата и средстава према плану одржавања;</w:t>
            </w:r>
          </w:p>
          <w:p w:rsidR="00A3325F" w:rsidRPr="00E1142A" w:rsidRDefault="00A3325F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– обавља  столарске као и друге радове одржавања и поправки; </w:t>
            </w:r>
          </w:p>
          <w:p w:rsidR="00A3325F" w:rsidRPr="00E1142A" w:rsidRDefault="00A3325F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припрема објекте, опрему и инсталације за рад;</w:t>
            </w:r>
          </w:p>
          <w:p w:rsidR="00A3325F" w:rsidRPr="00E1142A" w:rsidRDefault="00A3325F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– обавештава надлежне службе о уоченим неправилностима у објекту или већим кваровима на системима и инсталацијама;</w:t>
            </w:r>
          </w:p>
          <w:p w:rsidR="00A3325F" w:rsidRPr="00E1142A" w:rsidRDefault="00A3325F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– пушта опрему или постројења у оперативни рад и зауставља на крају оперативног рада или у случају поремећаја или квара; </w:t>
            </w:r>
          </w:p>
          <w:p w:rsidR="00A3325F" w:rsidRPr="00E1142A" w:rsidRDefault="00A3325F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прати параметре рада и подешава опрему и постројење;</w:t>
            </w:r>
          </w:p>
          <w:p w:rsidR="00A3325F" w:rsidRPr="00E1142A" w:rsidRDefault="00A3325F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– рукује постројењима у котларници; – води евиденцију о кваровима и извршеним поправкама.</w:t>
            </w:r>
          </w:p>
        </w:tc>
      </w:tr>
      <w:tr w:rsidR="00A3325F" w:rsidRPr="00E1142A" w:rsidTr="00E1142A">
        <w:tc>
          <w:tcPr>
            <w:tcW w:w="2318" w:type="dxa"/>
          </w:tcPr>
          <w:p w:rsidR="00A3325F" w:rsidRPr="00E1142A" w:rsidRDefault="00A3325F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779" w:type="dxa"/>
          </w:tcPr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средње образовање </w:t>
            </w:r>
          </w:p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изузетно: </w:t>
            </w:r>
          </w:p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основно образовање и радно искуство на тим пословима стечено до дана ступања на снагу ове уредбе.</w:t>
            </w:r>
          </w:p>
        </w:tc>
      </w:tr>
      <w:tr w:rsidR="00A3325F" w:rsidRPr="00E1142A" w:rsidTr="00E1142A">
        <w:tc>
          <w:tcPr>
            <w:tcW w:w="2318" w:type="dxa"/>
          </w:tcPr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779" w:type="dxa"/>
          </w:tcPr>
          <w:p w:rsidR="00A3325F" w:rsidRPr="00E1142A" w:rsidRDefault="00A3325F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</w:t>
            </w:r>
          </w:p>
        </w:tc>
      </w:tr>
      <w:tr w:rsidR="00A3325F" w:rsidRPr="00E1142A" w:rsidTr="00E1142A">
        <w:tc>
          <w:tcPr>
            <w:tcW w:w="2318" w:type="dxa"/>
          </w:tcPr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Број  извршилаца</w:t>
            </w:r>
          </w:p>
        </w:tc>
        <w:tc>
          <w:tcPr>
            <w:tcW w:w="8779" w:type="dxa"/>
          </w:tcPr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021657" w:rsidRDefault="00021657" w:rsidP="00466487">
      <w:pPr>
        <w:pStyle w:val="NoSpacing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1079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761"/>
      </w:tblGrid>
      <w:tr w:rsidR="00A3325F" w:rsidRPr="00E1142A" w:rsidTr="00E1142A">
        <w:trPr>
          <w:trHeight w:val="573"/>
        </w:trPr>
        <w:tc>
          <w:tcPr>
            <w:tcW w:w="2318" w:type="dxa"/>
          </w:tcPr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761" w:type="dxa"/>
            <w:vAlign w:val="center"/>
          </w:tcPr>
          <w:p w:rsidR="00A3325F" w:rsidRPr="00E1142A" w:rsidRDefault="00A3325F" w:rsidP="009A45A9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 xml:space="preserve">                                        ДОМАР/МАЈСТОР ОДРЖАВАЊА МОЛЕР</w:t>
            </w:r>
          </w:p>
          <w:p w:rsidR="00A3325F" w:rsidRPr="00E1142A" w:rsidRDefault="00A3325F" w:rsidP="009A45A9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 xml:space="preserve">                                                у  одсеку за одржавање опреме и уређаја</w:t>
            </w:r>
          </w:p>
        </w:tc>
      </w:tr>
      <w:tr w:rsidR="00A3325F" w:rsidRPr="00E1142A" w:rsidTr="00E1142A">
        <w:trPr>
          <w:trHeight w:val="526"/>
        </w:trPr>
        <w:tc>
          <w:tcPr>
            <w:tcW w:w="2318" w:type="dxa"/>
          </w:tcPr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761" w:type="dxa"/>
          </w:tcPr>
          <w:p w:rsidR="00A3325F" w:rsidRPr="00E1142A" w:rsidRDefault="00A3325F" w:rsidP="009A45A9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  <w:shd w:val="clear" w:color="auto" w:fill="E5E5E3"/>
              </w:rPr>
              <w:t>G050401</w:t>
            </w:r>
          </w:p>
        </w:tc>
      </w:tr>
      <w:tr w:rsidR="00A3325F" w:rsidRPr="00E1142A" w:rsidTr="00E1142A">
        <w:trPr>
          <w:trHeight w:val="488"/>
        </w:trPr>
        <w:tc>
          <w:tcPr>
            <w:tcW w:w="2318" w:type="dxa"/>
          </w:tcPr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A3325F" w:rsidRPr="00E1142A" w:rsidRDefault="00A3325F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761" w:type="dxa"/>
          </w:tcPr>
          <w:p w:rsidR="00A3325F" w:rsidRPr="00E1142A" w:rsidRDefault="00A3325F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</w:t>
            </w:r>
          </w:p>
          <w:p w:rsidR="00A3325F" w:rsidRPr="00E1142A" w:rsidRDefault="00A3325F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-обавља прегледе објекта, врши контролу исправности инсталација, противпожарних система, уређаја, опреме, апарата и средстава према плану одржавања;</w:t>
            </w:r>
          </w:p>
          <w:p w:rsidR="00A3325F" w:rsidRPr="00E1142A" w:rsidRDefault="00A3325F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– обавља  молерско-фарбарске послове као и друге радове одржавања и поправки; </w:t>
            </w:r>
          </w:p>
          <w:p w:rsidR="00A3325F" w:rsidRPr="00E1142A" w:rsidRDefault="00A3325F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припрема објекте, опрему и инсталације за рад;</w:t>
            </w:r>
          </w:p>
          <w:p w:rsidR="00A3325F" w:rsidRPr="00E1142A" w:rsidRDefault="00A3325F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– обавештава надлежне службе о уоченим неправилностима у објекту или већим кваровима на системима и инсталацијама;</w:t>
            </w:r>
          </w:p>
          <w:p w:rsidR="00A3325F" w:rsidRPr="00E1142A" w:rsidRDefault="00A3325F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– пушта опрему или постројења у оперативни рад и зауставља на крају оперативног рада или у случају поремећаја или квара; </w:t>
            </w:r>
          </w:p>
          <w:p w:rsidR="00A3325F" w:rsidRPr="00E1142A" w:rsidRDefault="00A3325F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прати параметре рада и подешава опрему и постројење;</w:t>
            </w:r>
          </w:p>
          <w:p w:rsidR="00A3325F" w:rsidRPr="00E1142A" w:rsidRDefault="00A3325F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– рукује постројењима у котларници; – води евиденцију о кваровима и извршеним поправкама.</w:t>
            </w:r>
          </w:p>
        </w:tc>
      </w:tr>
      <w:tr w:rsidR="00A3325F" w:rsidRPr="00E1142A" w:rsidTr="00E1142A">
        <w:tc>
          <w:tcPr>
            <w:tcW w:w="2318" w:type="dxa"/>
          </w:tcPr>
          <w:p w:rsidR="00A3325F" w:rsidRPr="00E1142A" w:rsidRDefault="00A3325F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761" w:type="dxa"/>
          </w:tcPr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средње образовање </w:t>
            </w:r>
          </w:p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изузетно: </w:t>
            </w:r>
          </w:p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основно образовање и радно искуство на тим пословима стечено до дана ступања на снагу ове уредбе.</w:t>
            </w:r>
          </w:p>
        </w:tc>
      </w:tr>
      <w:tr w:rsidR="00A3325F" w:rsidRPr="00E1142A" w:rsidTr="00E1142A">
        <w:tc>
          <w:tcPr>
            <w:tcW w:w="2318" w:type="dxa"/>
          </w:tcPr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761" w:type="dxa"/>
          </w:tcPr>
          <w:p w:rsidR="00A3325F" w:rsidRPr="00E1142A" w:rsidRDefault="00A3325F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</w:t>
            </w:r>
          </w:p>
        </w:tc>
      </w:tr>
      <w:tr w:rsidR="00A3325F" w:rsidRPr="00E1142A" w:rsidTr="00E1142A">
        <w:tc>
          <w:tcPr>
            <w:tcW w:w="2318" w:type="dxa"/>
          </w:tcPr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Број  извршилаца</w:t>
            </w:r>
          </w:p>
        </w:tc>
        <w:tc>
          <w:tcPr>
            <w:tcW w:w="8761" w:type="dxa"/>
          </w:tcPr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A3325F" w:rsidRDefault="00A3325F" w:rsidP="00466487">
      <w:pPr>
        <w:pStyle w:val="NoSpacing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1088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770"/>
      </w:tblGrid>
      <w:tr w:rsidR="00A3325F" w:rsidRPr="00E1142A" w:rsidTr="00E1142A">
        <w:trPr>
          <w:trHeight w:val="573"/>
        </w:trPr>
        <w:tc>
          <w:tcPr>
            <w:tcW w:w="2318" w:type="dxa"/>
          </w:tcPr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770" w:type="dxa"/>
            <w:vAlign w:val="center"/>
          </w:tcPr>
          <w:p w:rsidR="00A3325F" w:rsidRPr="00E1142A" w:rsidRDefault="00A3325F" w:rsidP="009A45A9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 xml:space="preserve">                                                ОПЕРАТЕР У КОНТАКТ ЦЕНТРУ</w:t>
            </w:r>
          </w:p>
          <w:p w:rsidR="00A3325F" w:rsidRPr="00E1142A" w:rsidRDefault="00A3325F" w:rsidP="009A45A9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 xml:space="preserve">                                                у  одсеку за одржавање опреме и уређаја</w:t>
            </w:r>
          </w:p>
        </w:tc>
      </w:tr>
      <w:tr w:rsidR="00A3325F" w:rsidRPr="00E1142A" w:rsidTr="00E1142A">
        <w:trPr>
          <w:trHeight w:val="526"/>
        </w:trPr>
        <w:tc>
          <w:tcPr>
            <w:tcW w:w="2318" w:type="dxa"/>
          </w:tcPr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770" w:type="dxa"/>
          </w:tcPr>
          <w:p w:rsidR="00A3325F" w:rsidRPr="00E1142A" w:rsidRDefault="00A3325F" w:rsidP="00E1142A">
            <w:pPr>
              <w:spacing w:before="240" w:after="240" w:line="175" w:lineRule="atLeas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G090400</w:t>
            </w:r>
          </w:p>
          <w:p w:rsidR="00A3325F" w:rsidRPr="00E1142A" w:rsidRDefault="00A3325F" w:rsidP="009A45A9">
            <w:pPr>
              <w:pStyle w:val="Default"/>
              <w:rPr>
                <w:b/>
                <w:sz w:val="20"/>
                <w:szCs w:val="20"/>
              </w:rPr>
            </w:pPr>
          </w:p>
        </w:tc>
      </w:tr>
      <w:tr w:rsidR="00A3325F" w:rsidRPr="00E1142A" w:rsidTr="00E1142A">
        <w:trPr>
          <w:trHeight w:val="488"/>
        </w:trPr>
        <w:tc>
          <w:tcPr>
            <w:tcW w:w="2318" w:type="dxa"/>
          </w:tcPr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A3325F" w:rsidRPr="00E1142A" w:rsidRDefault="00A3325F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770" w:type="dxa"/>
          </w:tcPr>
          <w:p w:rsidR="00A3325F" w:rsidRPr="00E1142A" w:rsidRDefault="00A3325F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комуницира директно са грађанима кроз програм Контакт центра и телефонске централе; </w:t>
            </w:r>
          </w:p>
          <w:p w:rsidR="00A3325F" w:rsidRPr="00E1142A" w:rsidRDefault="00A3325F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одговара, прима и процесуира позиве и питања, користећи базу знања као извор информација у креирању одговора; </w:t>
            </w:r>
          </w:p>
          <w:p w:rsidR="00A3325F" w:rsidRPr="00E1142A" w:rsidRDefault="00A3325F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прати, допуњује, предлаже промене и ажурирање садржаја у бази знања, из које се црпе информације и одговори по питањима странака; </w:t>
            </w:r>
          </w:p>
          <w:p w:rsidR="00A3325F" w:rsidRPr="00E1142A" w:rsidRDefault="00A3325F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успоставља телефонску везу за потребе запослених; – евидентира и прослеђује позиве; </w:t>
            </w:r>
          </w:p>
          <w:p w:rsidR="00A3325F" w:rsidRPr="00E1142A" w:rsidRDefault="00A3325F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архивира комуникацију у бази комуникације; </w:t>
            </w:r>
          </w:p>
          <w:p w:rsidR="00A3325F" w:rsidRPr="00E1142A" w:rsidRDefault="00A3325F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контролише исправност и функционалност уређаја којима рукује и пријављује кварове.</w:t>
            </w:r>
          </w:p>
        </w:tc>
      </w:tr>
      <w:tr w:rsidR="00A3325F" w:rsidRPr="00E1142A" w:rsidTr="00E1142A">
        <w:tc>
          <w:tcPr>
            <w:tcW w:w="2318" w:type="dxa"/>
          </w:tcPr>
          <w:p w:rsidR="00A3325F" w:rsidRPr="00E1142A" w:rsidRDefault="00A3325F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770" w:type="dxa"/>
          </w:tcPr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средње образовање изузетно: – основно образовање и радно искуство на тим пословима стечено до дана ступања на снагу ове уредбе.</w:t>
            </w:r>
          </w:p>
        </w:tc>
      </w:tr>
      <w:tr w:rsidR="00A3325F" w:rsidRPr="00E1142A" w:rsidTr="00E1142A">
        <w:tc>
          <w:tcPr>
            <w:tcW w:w="2318" w:type="dxa"/>
          </w:tcPr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770" w:type="dxa"/>
          </w:tcPr>
          <w:p w:rsidR="00A3325F" w:rsidRPr="00E1142A" w:rsidRDefault="00A3325F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знање рада на рачунару</w:t>
            </w:r>
          </w:p>
        </w:tc>
      </w:tr>
      <w:tr w:rsidR="00A3325F" w:rsidRPr="00E1142A" w:rsidTr="00E1142A">
        <w:tc>
          <w:tcPr>
            <w:tcW w:w="2318" w:type="dxa"/>
          </w:tcPr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Број  извршилаца</w:t>
            </w:r>
          </w:p>
        </w:tc>
        <w:tc>
          <w:tcPr>
            <w:tcW w:w="8770" w:type="dxa"/>
          </w:tcPr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</w:tbl>
    <w:p w:rsidR="00A3325F" w:rsidRDefault="00A3325F" w:rsidP="00466487">
      <w:pPr>
        <w:pStyle w:val="NoSpacing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1079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761"/>
      </w:tblGrid>
      <w:tr w:rsidR="00A3325F" w:rsidRPr="00E1142A" w:rsidTr="00E1142A">
        <w:trPr>
          <w:trHeight w:val="573"/>
        </w:trPr>
        <w:tc>
          <w:tcPr>
            <w:tcW w:w="2318" w:type="dxa"/>
          </w:tcPr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761" w:type="dxa"/>
            <w:vAlign w:val="center"/>
          </w:tcPr>
          <w:p w:rsidR="00A3325F" w:rsidRPr="00E1142A" w:rsidRDefault="00A3325F" w:rsidP="009A45A9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 xml:space="preserve">                                                              ЧИСТАЧИЦА</w:t>
            </w:r>
          </w:p>
          <w:p w:rsidR="00A3325F" w:rsidRPr="00E1142A" w:rsidRDefault="00A3325F" w:rsidP="009A45A9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 xml:space="preserve">                                                у  одсеку за одржавање опреме и уређаја</w:t>
            </w:r>
          </w:p>
        </w:tc>
      </w:tr>
      <w:tr w:rsidR="00A3325F" w:rsidRPr="00E1142A" w:rsidTr="00E1142A">
        <w:trPr>
          <w:trHeight w:val="526"/>
        </w:trPr>
        <w:tc>
          <w:tcPr>
            <w:tcW w:w="2318" w:type="dxa"/>
          </w:tcPr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761" w:type="dxa"/>
          </w:tcPr>
          <w:p w:rsidR="00A3325F" w:rsidRPr="00E1142A" w:rsidRDefault="00A3325F" w:rsidP="009A45A9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  <w:shd w:val="clear" w:color="auto" w:fill="E5E5E3"/>
              </w:rPr>
              <w:t>G092001</w:t>
            </w:r>
          </w:p>
        </w:tc>
      </w:tr>
      <w:tr w:rsidR="00A3325F" w:rsidRPr="00E1142A" w:rsidTr="00E1142A">
        <w:trPr>
          <w:trHeight w:val="488"/>
        </w:trPr>
        <w:tc>
          <w:tcPr>
            <w:tcW w:w="2318" w:type="dxa"/>
          </w:tcPr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A3325F" w:rsidRPr="00E1142A" w:rsidRDefault="00A3325F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761" w:type="dxa"/>
          </w:tcPr>
          <w:p w:rsidR="00A3325F" w:rsidRPr="00E1142A" w:rsidRDefault="00A3325F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одржава хигијену у просторијама и санитарним чворовима; </w:t>
            </w:r>
          </w:p>
          <w:p w:rsidR="00A3325F" w:rsidRPr="00E1142A" w:rsidRDefault="00A3325F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одржава чистоћу дворишта и износи смеће;</w:t>
            </w:r>
          </w:p>
          <w:p w:rsidR="00A3325F" w:rsidRPr="00E1142A" w:rsidRDefault="00A3325F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– приjављуjе сва оштећења и кварове на инсталациjама и инвентару;</w:t>
            </w:r>
          </w:p>
          <w:p w:rsidR="00A3325F" w:rsidRPr="00E1142A" w:rsidRDefault="00A3325F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– прати стање залиха потрошног материјала за потребе одржавања чистоће</w:t>
            </w:r>
          </w:p>
        </w:tc>
      </w:tr>
      <w:tr w:rsidR="00A3325F" w:rsidRPr="00E1142A" w:rsidTr="00E1142A">
        <w:tc>
          <w:tcPr>
            <w:tcW w:w="2318" w:type="dxa"/>
          </w:tcPr>
          <w:p w:rsidR="00A3325F" w:rsidRPr="00E1142A" w:rsidRDefault="00A3325F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761" w:type="dxa"/>
          </w:tcPr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основно образовање.</w:t>
            </w:r>
          </w:p>
        </w:tc>
      </w:tr>
      <w:tr w:rsidR="00A3325F" w:rsidRPr="00E1142A" w:rsidTr="00E1142A">
        <w:tc>
          <w:tcPr>
            <w:tcW w:w="2318" w:type="dxa"/>
          </w:tcPr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761" w:type="dxa"/>
          </w:tcPr>
          <w:p w:rsidR="00A3325F" w:rsidRPr="00E1142A" w:rsidRDefault="00A3325F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</w:t>
            </w:r>
          </w:p>
        </w:tc>
      </w:tr>
      <w:tr w:rsidR="00A3325F" w:rsidRPr="00E1142A" w:rsidTr="00E1142A">
        <w:tc>
          <w:tcPr>
            <w:tcW w:w="2318" w:type="dxa"/>
          </w:tcPr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Број  извршилаца</w:t>
            </w:r>
          </w:p>
        </w:tc>
        <w:tc>
          <w:tcPr>
            <w:tcW w:w="8761" w:type="dxa"/>
          </w:tcPr>
          <w:p w:rsidR="00A3325F" w:rsidRPr="00E1142A" w:rsidRDefault="00A3325F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A3325F" w:rsidRDefault="00A3325F" w:rsidP="00466487">
      <w:pPr>
        <w:pStyle w:val="NoSpacing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1070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752"/>
      </w:tblGrid>
      <w:tr w:rsidR="009A45A9" w:rsidRPr="00E1142A" w:rsidTr="00E1142A">
        <w:trPr>
          <w:trHeight w:val="573"/>
        </w:trPr>
        <w:tc>
          <w:tcPr>
            <w:tcW w:w="2318" w:type="dxa"/>
          </w:tcPr>
          <w:p w:rsidR="009A45A9" w:rsidRPr="00E1142A" w:rsidRDefault="009A45A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9A45A9" w:rsidRPr="00E1142A" w:rsidRDefault="009A45A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752" w:type="dxa"/>
            <w:vAlign w:val="center"/>
          </w:tcPr>
          <w:p w:rsidR="009A45A9" w:rsidRPr="00E1142A" w:rsidRDefault="009A45A9" w:rsidP="009A45A9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 xml:space="preserve">                                                 ВАТРОГАСАЦ-радник обезбеђења вођа групе</w:t>
            </w:r>
          </w:p>
          <w:p w:rsidR="009A45A9" w:rsidRPr="00E1142A" w:rsidRDefault="009A45A9" w:rsidP="009A45A9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 xml:space="preserve">                                 у  одсеку за физичко обезбеђење и противпожарну заштиту</w:t>
            </w:r>
          </w:p>
        </w:tc>
      </w:tr>
      <w:tr w:rsidR="009A45A9" w:rsidRPr="00E1142A" w:rsidTr="00E1142A">
        <w:trPr>
          <w:trHeight w:val="526"/>
        </w:trPr>
        <w:tc>
          <w:tcPr>
            <w:tcW w:w="2318" w:type="dxa"/>
          </w:tcPr>
          <w:p w:rsidR="009A45A9" w:rsidRPr="00E1142A" w:rsidRDefault="009A45A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A45A9" w:rsidRPr="00E1142A" w:rsidRDefault="009A45A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752" w:type="dxa"/>
          </w:tcPr>
          <w:p w:rsidR="009A45A9" w:rsidRPr="00E1142A" w:rsidRDefault="009A45A9" w:rsidP="009A45A9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  <w:shd w:val="clear" w:color="auto" w:fill="E5E5E3"/>
              </w:rPr>
              <w:t>G051300</w:t>
            </w:r>
          </w:p>
        </w:tc>
      </w:tr>
      <w:tr w:rsidR="009A45A9" w:rsidRPr="00E1142A" w:rsidTr="00E1142A">
        <w:trPr>
          <w:trHeight w:val="488"/>
        </w:trPr>
        <w:tc>
          <w:tcPr>
            <w:tcW w:w="2318" w:type="dxa"/>
          </w:tcPr>
          <w:p w:rsidR="009A45A9" w:rsidRPr="00E1142A" w:rsidRDefault="009A45A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9A45A9" w:rsidRPr="00E1142A" w:rsidRDefault="009A45A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9A45A9" w:rsidRPr="00E1142A" w:rsidRDefault="009A45A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9A45A9" w:rsidRPr="00E1142A" w:rsidRDefault="009A45A9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752" w:type="dxa"/>
          </w:tcPr>
          <w:p w:rsidR="009A45A9" w:rsidRPr="00E1142A" w:rsidRDefault="009A45A9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– спроводи утврђене мере заштите од пожара и превентивно техничке заштите; </w:t>
            </w:r>
          </w:p>
          <w:p w:rsidR="009A45A9" w:rsidRPr="00E1142A" w:rsidRDefault="009A45A9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контролише комплетност и исправност средстава и опреме за противпожарну заштиту; </w:t>
            </w:r>
          </w:p>
          <w:p w:rsidR="009A45A9" w:rsidRPr="00E1142A" w:rsidRDefault="009A45A9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контролише проходност противпожарних путева и евакуационих праваца;</w:t>
            </w:r>
          </w:p>
          <w:p w:rsidR="009A45A9" w:rsidRPr="00E1142A" w:rsidRDefault="009A45A9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– спроводи мере за благовремено отклањање утврђених недостатака; </w:t>
            </w:r>
          </w:p>
          <w:p w:rsidR="009A45A9" w:rsidRPr="00E1142A" w:rsidRDefault="009A45A9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предузима све потребне радње у случају избијања пожара; </w:t>
            </w:r>
          </w:p>
          <w:p w:rsidR="009A45A9" w:rsidRPr="00E1142A" w:rsidRDefault="009A45A9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пружа подршку запосленима у ванредним приликама, ванредним ситуацијама и у поступањима везаним за појачане мере безбедности; </w:t>
            </w:r>
          </w:p>
          <w:p w:rsidR="009A45A9" w:rsidRPr="00E1142A" w:rsidRDefault="009A45A9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евакуише запослене и спашава имовину угрожену пожаром или другим обликом ванредне ситуације.</w:t>
            </w:r>
          </w:p>
          <w:p w:rsidR="009A45A9" w:rsidRPr="00E1142A" w:rsidRDefault="009A45A9" w:rsidP="009A45A9">
            <w:pPr>
              <w:pStyle w:val="Default"/>
              <w:rPr>
                <w:sz w:val="20"/>
                <w:szCs w:val="20"/>
              </w:rPr>
            </w:pPr>
          </w:p>
        </w:tc>
      </w:tr>
      <w:tr w:rsidR="009A45A9" w:rsidRPr="00E1142A" w:rsidTr="00E1142A">
        <w:tc>
          <w:tcPr>
            <w:tcW w:w="2318" w:type="dxa"/>
          </w:tcPr>
          <w:p w:rsidR="009A45A9" w:rsidRPr="00E1142A" w:rsidRDefault="009A45A9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752" w:type="dxa"/>
          </w:tcPr>
          <w:p w:rsidR="009A45A9" w:rsidRPr="00E1142A" w:rsidRDefault="009A45A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средње образовање.</w:t>
            </w:r>
          </w:p>
        </w:tc>
      </w:tr>
      <w:tr w:rsidR="009A45A9" w:rsidRPr="00E1142A" w:rsidTr="00E1142A">
        <w:tc>
          <w:tcPr>
            <w:tcW w:w="2318" w:type="dxa"/>
          </w:tcPr>
          <w:p w:rsidR="009A45A9" w:rsidRPr="00E1142A" w:rsidRDefault="009A45A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752" w:type="dxa"/>
          </w:tcPr>
          <w:p w:rsidR="009A45A9" w:rsidRPr="00E1142A" w:rsidRDefault="009A45A9" w:rsidP="009A45A9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знање рада на рачунару; </w:t>
            </w:r>
          </w:p>
          <w:p w:rsidR="009A45A9" w:rsidRPr="00E1142A" w:rsidRDefault="009A45A9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положен стручни испит из противпожарне заштите.</w:t>
            </w:r>
          </w:p>
        </w:tc>
      </w:tr>
      <w:tr w:rsidR="009A45A9" w:rsidRPr="00E1142A" w:rsidTr="00E1142A">
        <w:tc>
          <w:tcPr>
            <w:tcW w:w="2318" w:type="dxa"/>
          </w:tcPr>
          <w:p w:rsidR="009A45A9" w:rsidRPr="00E1142A" w:rsidRDefault="009A45A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Број  извршилаца</w:t>
            </w:r>
          </w:p>
        </w:tc>
        <w:tc>
          <w:tcPr>
            <w:tcW w:w="8752" w:type="dxa"/>
          </w:tcPr>
          <w:p w:rsidR="009A45A9" w:rsidRPr="00E1142A" w:rsidRDefault="009A45A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A3325F" w:rsidRDefault="00A3325F" w:rsidP="00466487">
      <w:pPr>
        <w:pStyle w:val="NoSpacing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1052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734"/>
      </w:tblGrid>
      <w:tr w:rsidR="009A45A9" w:rsidRPr="00E1142A" w:rsidTr="00E1142A">
        <w:trPr>
          <w:trHeight w:val="573"/>
        </w:trPr>
        <w:tc>
          <w:tcPr>
            <w:tcW w:w="2318" w:type="dxa"/>
          </w:tcPr>
          <w:p w:rsidR="009A45A9" w:rsidRPr="00E1142A" w:rsidRDefault="009A45A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9A45A9" w:rsidRPr="00E1142A" w:rsidRDefault="009A45A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734" w:type="dxa"/>
            <w:vAlign w:val="center"/>
          </w:tcPr>
          <w:p w:rsidR="009A45A9" w:rsidRPr="00E1142A" w:rsidRDefault="009A45A9" w:rsidP="009A45A9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 xml:space="preserve">                                                 ВАТРОГАСАЦ-радник обезбеђења </w:t>
            </w:r>
          </w:p>
          <w:p w:rsidR="009A45A9" w:rsidRPr="00E1142A" w:rsidRDefault="009A45A9" w:rsidP="009A45A9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 xml:space="preserve">                               у  одсеку за физичко обезбеђење и противпожарну заштиту</w:t>
            </w:r>
          </w:p>
        </w:tc>
      </w:tr>
      <w:tr w:rsidR="009A45A9" w:rsidRPr="00E1142A" w:rsidTr="00E1142A">
        <w:trPr>
          <w:trHeight w:val="526"/>
        </w:trPr>
        <w:tc>
          <w:tcPr>
            <w:tcW w:w="2318" w:type="dxa"/>
          </w:tcPr>
          <w:p w:rsidR="009A45A9" w:rsidRPr="00E1142A" w:rsidRDefault="009A45A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A45A9" w:rsidRPr="00E1142A" w:rsidRDefault="009A45A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734" w:type="dxa"/>
          </w:tcPr>
          <w:p w:rsidR="009A45A9" w:rsidRPr="00E1142A" w:rsidRDefault="009A45A9" w:rsidP="009A45A9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  <w:shd w:val="clear" w:color="auto" w:fill="E5E5E3"/>
              </w:rPr>
              <w:t>G051300</w:t>
            </w:r>
          </w:p>
        </w:tc>
      </w:tr>
      <w:tr w:rsidR="009A45A9" w:rsidRPr="00E1142A" w:rsidTr="00E1142A">
        <w:trPr>
          <w:trHeight w:val="488"/>
        </w:trPr>
        <w:tc>
          <w:tcPr>
            <w:tcW w:w="2318" w:type="dxa"/>
          </w:tcPr>
          <w:p w:rsidR="009A45A9" w:rsidRPr="00E1142A" w:rsidRDefault="009A45A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9A45A9" w:rsidRPr="00E1142A" w:rsidRDefault="009A45A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9A45A9" w:rsidRPr="00E1142A" w:rsidRDefault="009A45A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9A45A9" w:rsidRPr="00E1142A" w:rsidRDefault="009A45A9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734" w:type="dxa"/>
          </w:tcPr>
          <w:p w:rsidR="009A45A9" w:rsidRPr="00E1142A" w:rsidRDefault="009A45A9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– спроводи утврђене мере заштите од пожара и превентивно техничке заштите; </w:t>
            </w:r>
          </w:p>
          <w:p w:rsidR="009A45A9" w:rsidRPr="00E1142A" w:rsidRDefault="009A45A9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контролише комплетност и исправност средстава и опреме за противпожарну заштиту; </w:t>
            </w:r>
          </w:p>
          <w:p w:rsidR="009A45A9" w:rsidRPr="00E1142A" w:rsidRDefault="009A45A9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контролише проходност противпожарних путева и евакуационих праваца;</w:t>
            </w:r>
          </w:p>
          <w:p w:rsidR="009A45A9" w:rsidRPr="00E1142A" w:rsidRDefault="009A45A9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– спроводи мере за благовремено отклањање утврђених недостатака; </w:t>
            </w:r>
          </w:p>
          <w:p w:rsidR="009A45A9" w:rsidRPr="00E1142A" w:rsidRDefault="009A45A9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предузима све потребне радње у случају избијања пожара; </w:t>
            </w:r>
          </w:p>
          <w:p w:rsidR="009A45A9" w:rsidRPr="00E1142A" w:rsidRDefault="009A45A9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пружа подршку запосленима у ванредним приликама, ванредним ситуацијама и у поступањима везаним за појачане мере безбедности; </w:t>
            </w:r>
          </w:p>
          <w:p w:rsidR="009A45A9" w:rsidRPr="00E1142A" w:rsidRDefault="009A45A9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евакуише запослене и спашава имовину угрожену пожаром или другим обликом ванредне ситуације.</w:t>
            </w:r>
          </w:p>
          <w:p w:rsidR="009A45A9" w:rsidRPr="00E1142A" w:rsidRDefault="009A45A9" w:rsidP="009A45A9">
            <w:pPr>
              <w:pStyle w:val="Default"/>
              <w:rPr>
                <w:sz w:val="20"/>
                <w:szCs w:val="20"/>
              </w:rPr>
            </w:pPr>
          </w:p>
        </w:tc>
      </w:tr>
      <w:tr w:rsidR="009A45A9" w:rsidRPr="00E1142A" w:rsidTr="00E1142A">
        <w:tc>
          <w:tcPr>
            <w:tcW w:w="2318" w:type="dxa"/>
          </w:tcPr>
          <w:p w:rsidR="009A45A9" w:rsidRPr="00E1142A" w:rsidRDefault="009A45A9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734" w:type="dxa"/>
          </w:tcPr>
          <w:p w:rsidR="009A45A9" w:rsidRPr="00E1142A" w:rsidRDefault="009A45A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– средње образовање.</w:t>
            </w:r>
          </w:p>
        </w:tc>
      </w:tr>
      <w:tr w:rsidR="009A45A9" w:rsidRPr="00E1142A" w:rsidTr="00E1142A">
        <w:tc>
          <w:tcPr>
            <w:tcW w:w="2318" w:type="dxa"/>
          </w:tcPr>
          <w:p w:rsidR="009A45A9" w:rsidRPr="00E1142A" w:rsidRDefault="009A45A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734" w:type="dxa"/>
          </w:tcPr>
          <w:p w:rsidR="009A45A9" w:rsidRPr="00E1142A" w:rsidRDefault="009A45A9" w:rsidP="009A45A9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знање рада на рачунару; </w:t>
            </w:r>
          </w:p>
          <w:p w:rsidR="009A45A9" w:rsidRPr="00E1142A" w:rsidRDefault="009A45A9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положен стручни испит из противпожарне заштите.</w:t>
            </w:r>
          </w:p>
        </w:tc>
      </w:tr>
      <w:tr w:rsidR="009A45A9" w:rsidRPr="00E1142A" w:rsidTr="00E1142A">
        <w:tc>
          <w:tcPr>
            <w:tcW w:w="2318" w:type="dxa"/>
          </w:tcPr>
          <w:p w:rsidR="009A45A9" w:rsidRPr="00E1142A" w:rsidRDefault="009A45A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Број  извршилаца</w:t>
            </w:r>
          </w:p>
        </w:tc>
        <w:tc>
          <w:tcPr>
            <w:tcW w:w="8734" w:type="dxa"/>
          </w:tcPr>
          <w:p w:rsidR="009A45A9" w:rsidRPr="00E1142A" w:rsidRDefault="009A45A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</w:tbl>
    <w:p w:rsidR="00A3325F" w:rsidRDefault="00A3325F" w:rsidP="00466487">
      <w:pPr>
        <w:pStyle w:val="NoSpacing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1043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725"/>
      </w:tblGrid>
      <w:tr w:rsidR="009A45A9" w:rsidRPr="00E1142A" w:rsidTr="00E1142A">
        <w:trPr>
          <w:trHeight w:val="526"/>
        </w:trPr>
        <w:tc>
          <w:tcPr>
            <w:tcW w:w="2318" w:type="dxa"/>
          </w:tcPr>
          <w:p w:rsidR="009A45A9" w:rsidRPr="00E1142A" w:rsidRDefault="009A45A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9A45A9" w:rsidRPr="00E1142A" w:rsidRDefault="009A45A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725" w:type="dxa"/>
            <w:vAlign w:val="center"/>
          </w:tcPr>
          <w:p w:rsidR="009A45A9" w:rsidRPr="00E1142A" w:rsidRDefault="009A45A9" w:rsidP="009A45A9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 xml:space="preserve">                                 САРАДНИК ЗА САНИТАРНУ КОНТРОЛУ</w:t>
            </w:r>
          </w:p>
          <w:p w:rsidR="009A45A9" w:rsidRPr="00E1142A" w:rsidRDefault="009A45A9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                       </w:t>
            </w:r>
            <w:r w:rsidRPr="00E1142A">
              <w:rPr>
                <w:b/>
                <w:sz w:val="20"/>
                <w:szCs w:val="20"/>
              </w:rPr>
              <w:t xml:space="preserve"> у  одсеку за физичко обезбеђење и противпожарну заштиту</w:t>
            </w:r>
          </w:p>
          <w:p w:rsidR="009A45A9" w:rsidRPr="00E1142A" w:rsidRDefault="009A45A9" w:rsidP="00E1142A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9A45A9" w:rsidRPr="00E1142A" w:rsidTr="00E1142A">
        <w:trPr>
          <w:trHeight w:val="526"/>
        </w:trPr>
        <w:tc>
          <w:tcPr>
            <w:tcW w:w="2318" w:type="dxa"/>
          </w:tcPr>
          <w:p w:rsidR="009A45A9" w:rsidRPr="00E1142A" w:rsidRDefault="009A45A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725" w:type="dxa"/>
          </w:tcPr>
          <w:p w:rsidR="009A45A9" w:rsidRPr="00E1142A" w:rsidRDefault="009A45A9" w:rsidP="009A45A9">
            <w:pPr>
              <w:pStyle w:val="Default"/>
              <w:rPr>
                <w:b/>
                <w:sz w:val="18"/>
                <w:szCs w:val="18"/>
              </w:rPr>
            </w:pPr>
            <w:r w:rsidRPr="00E1142A">
              <w:rPr>
                <w:b/>
                <w:sz w:val="18"/>
                <w:szCs w:val="18"/>
                <w:shd w:val="clear" w:color="auto" w:fill="E5E5E3"/>
              </w:rPr>
              <w:t>G050600</w:t>
            </w:r>
          </w:p>
        </w:tc>
      </w:tr>
      <w:tr w:rsidR="009A45A9" w:rsidRPr="00E1142A" w:rsidTr="00E1142A">
        <w:trPr>
          <w:trHeight w:val="488"/>
        </w:trPr>
        <w:tc>
          <w:tcPr>
            <w:tcW w:w="2318" w:type="dxa"/>
          </w:tcPr>
          <w:p w:rsidR="009A45A9" w:rsidRPr="00E1142A" w:rsidRDefault="009A45A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9A45A9" w:rsidRPr="00E1142A" w:rsidRDefault="009A45A9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725" w:type="dxa"/>
          </w:tcPr>
          <w:p w:rsidR="009A45A9" w:rsidRPr="00E1142A" w:rsidRDefault="009A45A9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 врши контролу хигијенског, санитарног и техничког стања објеката, опреме и инвентара;</w:t>
            </w:r>
          </w:p>
          <w:p w:rsidR="009A45A9" w:rsidRPr="00E1142A" w:rsidRDefault="009A45A9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- врши контролу хигијене запослених, пословних просторија, уређаја, опреме и инвентара; </w:t>
            </w:r>
          </w:p>
          <w:p w:rsidR="009A45A9" w:rsidRPr="00E1142A" w:rsidRDefault="009A45A9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 води евиденцију и записнике по извршеној санитарној контроли;</w:t>
            </w:r>
          </w:p>
          <w:p w:rsidR="009A45A9" w:rsidRPr="00E1142A" w:rsidRDefault="009A45A9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-врши распоред рада у оквиру одељења;</w:t>
            </w:r>
          </w:p>
          <w:p w:rsidR="009A45A9" w:rsidRPr="00E1142A" w:rsidRDefault="009A45A9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-требује потрошни материјал потребан за рад одељења;</w:t>
            </w:r>
          </w:p>
          <w:p w:rsidR="009A45A9" w:rsidRPr="00E1142A" w:rsidRDefault="009A45A9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- предлаже мере и посебна упозорења у вези са резултатима санитарне контроле</w:t>
            </w:r>
          </w:p>
          <w:p w:rsidR="009A45A9" w:rsidRPr="00E1142A" w:rsidRDefault="009A45A9" w:rsidP="009A45A9">
            <w:pPr>
              <w:pStyle w:val="Default"/>
              <w:rPr>
                <w:sz w:val="20"/>
                <w:szCs w:val="20"/>
              </w:rPr>
            </w:pPr>
          </w:p>
          <w:p w:rsidR="009A45A9" w:rsidRPr="00E1142A" w:rsidRDefault="009A45A9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     За свој рад одговоран је Начелнику Службе, Руководиоцу немедицинске службе</w:t>
            </w:r>
          </w:p>
        </w:tc>
      </w:tr>
      <w:tr w:rsidR="009A45A9" w:rsidRPr="00E1142A" w:rsidTr="00E1142A">
        <w:tc>
          <w:tcPr>
            <w:tcW w:w="2318" w:type="dxa"/>
          </w:tcPr>
          <w:p w:rsidR="009A45A9" w:rsidRPr="00E1142A" w:rsidRDefault="009A45A9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725" w:type="dxa"/>
          </w:tcPr>
          <w:p w:rsidR="009A45A9" w:rsidRPr="00E1142A" w:rsidRDefault="009A45A9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Високо образовање: </w:t>
            </w:r>
          </w:p>
          <w:p w:rsidR="009A45A9" w:rsidRPr="00E1142A" w:rsidRDefault="009A45A9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- на основним студијама у обиму од 180 ЕСПБ бодова, по пропису који уређује високо образовање почев од 10. септембра 2005. године;</w:t>
            </w:r>
          </w:p>
          <w:p w:rsidR="009A45A9" w:rsidRPr="00E1142A" w:rsidRDefault="009A45A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- на студијама у трајању до три године, по пропису који је уређивао високо образовање до 10. септембра 2005. године.</w:t>
            </w:r>
          </w:p>
        </w:tc>
      </w:tr>
      <w:tr w:rsidR="009A45A9" w:rsidRPr="00E1142A" w:rsidTr="00E1142A">
        <w:tc>
          <w:tcPr>
            <w:tcW w:w="2318" w:type="dxa"/>
          </w:tcPr>
          <w:p w:rsidR="009A45A9" w:rsidRPr="00E1142A" w:rsidRDefault="009A45A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725" w:type="dxa"/>
          </w:tcPr>
          <w:p w:rsidR="009A45A9" w:rsidRPr="00E1142A" w:rsidRDefault="009A45A9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-</w:t>
            </w:r>
          </w:p>
        </w:tc>
      </w:tr>
      <w:tr w:rsidR="009A45A9" w:rsidRPr="00E1142A" w:rsidTr="00E1142A">
        <w:tc>
          <w:tcPr>
            <w:tcW w:w="2318" w:type="dxa"/>
          </w:tcPr>
          <w:p w:rsidR="009A45A9" w:rsidRPr="00E1142A" w:rsidRDefault="009A45A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Број  извршилаца</w:t>
            </w:r>
          </w:p>
        </w:tc>
        <w:tc>
          <w:tcPr>
            <w:tcW w:w="8725" w:type="dxa"/>
          </w:tcPr>
          <w:p w:rsidR="009A45A9" w:rsidRPr="00E1142A" w:rsidRDefault="009A45A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9A45A9" w:rsidRDefault="009A45A9" w:rsidP="00466487">
      <w:pPr>
        <w:pStyle w:val="NoSpacing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1052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8734"/>
      </w:tblGrid>
      <w:tr w:rsidR="009A45A9" w:rsidRPr="00E1142A" w:rsidTr="00E1142A">
        <w:trPr>
          <w:trHeight w:val="526"/>
        </w:trPr>
        <w:tc>
          <w:tcPr>
            <w:tcW w:w="2318" w:type="dxa"/>
          </w:tcPr>
          <w:p w:rsidR="009A45A9" w:rsidRPr="00E1142A" w:rsidRDefault="009A45A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Назив радног места</w:t>
            </w:r>
          </w:p>
          <w:p w:rsidR="009A45A9" w:rsidRPr="00E1142A" w:rsidRDefault="009A45A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734" w:type="dxa"/>
            <w:vAlign w:val="center"/>
          </w:tcPr>
          <w:p w:rsidR="009A45A9" w:rsidRPr="00E1142A" w:rsidRDefault="009A45A9" w:rsidP="009A45A9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</w:rPr>
              <w:t xml:space="preserve">                         СЛУЖБЕНИК ЗА ПОСЛОВЕ ОДБРАНЕ,ЗАШТИТЕ И БЕЗБЕДНОСТ</w:t>
            </w:r>
          </w:p>
          <w:p w:rsidR="009A45A9" w:rsidRPr="00E1142A" w:rsidRDefault="009A45A9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                       </w:t>
            </w:r>
            <w:r w:rsidRPr="00E1142A">
              <w:rPr>
                <w:b/>
                <w:sz w:val="20"/>
                <w:szCs w:val="20"/>
              </w:rPr>
              <w:t xml:space="preserve"> у  одсеку за физичко обезбеђење и противпожарну заштиту</w:t>
            </w:r>
          </w:p>
          <w:p w:rsidR="009A45A9" w:rsidRPr="00E1142A" w:rsidRDefault="009A45A9" w:rsidP="00E1142A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9A45A9" w:rsidRPr="00E1142A" w:rsidTr="00E1142A">
        <w:trPr>
          <w:trHeight w:val="526"/>
        </w:trPr>
        <w:tc>
          <w:tcPr>
            <w:tcW w:w="2318" w:type="dxa"/>
          </w:tcPr>
          <w:p w:rsidR="009A45A9" w:rsidRPr="00E1142A" w:rsidRDefault="009A45A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Шифра радног места</w:t>
            </w:r>
          </w:p>
        </w:tc>
        <w:tc>
          <w:tcPr>
            <w:tcW w:w="8734" w:type="dxa"/>
          </w:tcPr>
          <w:p w:rsidR="009A45A9" w:rsidRPr="00E1142A" w:rsidRDefault="009A45A9" w:rsidP="009A45A9">
            <w:pPr>
              <w:pStyle w:val="Default"/>
              <w:rPr>
                <w:b/>
                <w:sz w:val="20"/>
                <w:szCs w:val="20"/>
              </w:rPr>
            </w:pPr>
            <w:r w:rsidRPr="00E1142A">
              <w:rPr>
                <w:b/>
                <w:sz w:val="20"/>
                <w:szCs w:val="20"/>
                <w:shd w:val="clear" w:color="auto" w:fill="E5E5E3"/>
              </w:rPr>
              <w:t>G051000</w:t>
            </w:r>
          </w:p>
        </w:tc>
      </w:tr>
      <w:tr w:rsidR="009A45A9" w:rsidRPr="00E1142A" w:rsidTr="00E1142A">
        <w:trPr>
          <w:trHeight w:val="488"/>
        </w:trPr>
        <w:tc>
          <w:tcPr>
            <w:tcW w:w="2318" w:type="dxa"/>
          </w:tcPr>
          <w:p w:rsidR="009A45A9" w:rsidRPr="00E1142A" w:rsidRDefault="009A45A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9A45A9" w:rsidRPr="00E1142A" w:rsidRDefault="009A45A9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Општи типичним опис посла</w:t>
            </w:r>
          </w:p>
        </w:tc>
        <w:tc>
          <w:tcPr>
            <w:tcW w:w="8734" w:type="dxa"/>
          </w:tcPr>
          <w:p w:rsidR="009A45A9" w:rsidRPr="00E1142A" w:rsidRDefault="009A45A9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-припрема потребну документацију за израду аката о процени ризика; </w:t>
            </w:r>
          </w:p>
          <w:p w:rsidR="009A45A9" w:rsidRPr="00E1142A" w:rsidRDefault="009A45A9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– организује и спроводи превентивне мере у циљу заштите од пожара и безбедности и здравља на раду; </w:t>
            </w:r>
          </w:p>
          <w:p w:rsidR="009A45A9" w:rsidRPr="00E1142A" w:rsidRDefault="009A45A9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разматра стање заштите од пожара, подноси извештаје и припрема предлоге;</w:t>
            </w:r>
          </w:p>
          <w:p w:rsidR="009A45A9" w:rsidRPr="00E1142A" w:rsidRDefault="009A45A9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– издаје упутства за рад запосленима у ванредним приликама, ванредним ситуацијама и у поступањима везаним за појачане мере безбедности; </w:t>
            </w:r>
          </w:p>
          <w:p w:rsidR="009A45A9" w:rsidRPr="00E1142A" w:rsidRDefault="009A45A9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организује и спроводи обуку запослених из области заштите од пожара;</w:t>
            </w:r>
          </w:p>
          <w:p w:rsidR="009A45A9" w:rsidRPr="00E1142A" w:rsidRDefault="009A45A9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– организује периодичне прегледе запослених; </w:t>
            </w:r>
          </w:p>
          <w:p w:rsidR="009A45A9" w:rsidRPr="00E1142A" w:rsidRDefault="009A45A9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евакуише запослене и спашава имовину у условима опасности или ванредне ситуације;</w:t>
            </w:r>
          </w:p>
          <w:p w:rsidR="009A45A9" w:rsidRPr="00E1142A" w:rsidRDefault="009A45A9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 xml:space="preserve"> – припрема извештаје из области безбедности и заштите; </w:t>
            </w:r>
          </w:p>
          <w:p w:rsidR="009A45A9" w:rsidRPr="00E1142A" w:rsidRDefault="009A45A9" w:rsidP="009A45A9">
            <w:pPr>
              <w:pStyle w:val="Default"/>
              <w:rPr>
                <w:sz w:val="20"/>
                <w:szCs w:val="20"/>
              </w:rPr>
            </w:pPr>
            <w:r w:rsidRPr="00E1142A">
              <w:rPr>
                <w:sz w:val="20"/>
                <w:szCs w:val="20"/>
              </w:rPr>
              <w:t>– припрема и спроводи оспособљавање запослених.</w:t>
            </w:r>
          </w:p>
        </w:tc>
      </w:tr>
      <w:tr w:rsidR="009A45A9" w:rsidRPr="00E1142A" w:rsidTr="00E1142A">
        <w:tc>
          <w:tcPr>
            <w:tcW w:w="2318" w:type="dxa"/>
          </w:tcPr>
          <w:p w:rsidR="009A45A9" w:rsidRPr="00E1142A" w:rsidRDefault="009A45A9" w:rsidP="00E114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Стручна спрема образовање</w:t>
            </w:r>
          </w:p>
        </w:tc>
        <w:tc>
          <w:tcPr>
            <w:tcW w:w="8734" w:type="dxa"/>
          </w:tcPr>
          <w:p w:rsidR="009A45A9" w:rsidRPr="00E1142A" w:rsidRDefault="009A45A9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Високо образовање:</w:t>
            </w:r>
          </w:p>
          <w:p w:rsidR="009A45A9" w:rsidRPr="00E1142A" w:rsidRDefault="009A45A9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 – на основним академским студијама у обиму од најмање 240 ЕСПБ бодова, односно специјалистичким струковним студијама, по пропису који уређује високо образовање почев од 10. септембра 2005. године; </w:t>
            </w:r>
          </w:p>
          <w:p w:rsidR="009A45A9" w:rsidRPr="00E1142A" w:rsidRDefault="009A45A9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 xml:space="preserve">– на основним студијама у трајању од најмање четири године, по пропису који је уређивао високо образовање до 10. септембра 2005. године; </w:t>
            </w:r>
          </w:p>
          <w:p w:rsidR="009A45A9" w:rsidRPr="00E1142A" w:rsidRDefault="009A45A9" w:rsidP="00E114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или –</w:t>
            </w:r>
          </w:p>
          <w:p w:rsidR="009A45A9" w:rsidRPr="00E1142A" w:rsidRDefault="009A45A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sz w:val="20"/>
                <w:szCs w:val="20"/>
              </w:rPr>
              <w:t>на основним студијама у обиму од 180 ЕСПБ бодова, по пропису који уређује високо образовање почев од 10. септембра 2005. године; – на студијама у трајању до три године, по пропису који је уређивао високо образовање до 10. септембра 2005. године</w:t>
            </w:r>
            <w:r>
              <w:t>.</w:t>
            </w:r>
          </w:p>
        </w:tc>
      </w:tr>
      <w:tr w:rsidR="009A45A9" w:rsidRPr="00E1142A" w:rsidTr="00E1142A">
        <w:tc>
          <w:tcPr>
            <w:tcW w:w="2318" w:type="dxa"/>
          </w:tcPr>
          <w:p w:rsidR="009A45A9" w:rsidRPr="00E1142A" w:rsidRDefault="009A45A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Додатна знања и испити/радно искуство</w:t>
            </w:r>
          </w:p>
        </w:tc>
        <w:tc>
          <w:tcPr>
            <w:tcW w:w="8734" w:type="dxa"/>
          </w:tcPr>
          <w:p w:rsidR="009A45A9" w:rsidRPr="00E1142A" w:rsidRDefault="009A45A9" w:rsidP="009A45A9">
            <w:pPr>
              <w:pStyle w:val="Default"/>
              <w:rPr>
                <w:sz w:val="20"/>
                <w:szCs w:val="20"/>
              </w:rPr>
            </w:pPr>
            <w:r>
              <w:t xml:space="preserve">– </w:t>
            </w:r>
            <w:r w:rsidRPr="00E1142A">
              <w:rPr>
                <w:sz w:val="20"/>
                <w:szCs w:val="20"/>
              </w:rPr>
              <w:t>знање рада на рачунару;</w:t>
            </w:r>
            <w:r>
              <w:t xml:space="preserve"> </w:t>
            </w:r>
          </w:p>
        </w:tc>
      </w:tr>
      <w:tr w:rsidR="009A45A9" w:rsidRPr="00E1142A" w:rsidTr="00E1142A">
        <w:tc>
          <w:tcPr>
            <w:tcW w:w="2318" w:type="dxa"/>
          </w:tcPr>
          <w:p w:rsidR="009A45A9" w:rsidRPr="00E1142A" w:rsidRDefault="009A45A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 xml:space="preserve"> Број  извршилаца</w:t>
            </w:r>
          </w:p>
        </w:tc>
        <w:tc>
          <w:tcPr>
            <w:tcW w:w="8734" w:type="dxa"/>
          </w:tcPr>
          <w:p w:rsidR="009A45A9" w:rsidRPr="00E1142A" w:rsidRDefault="009A45A9" w:rsidP="00E114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142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6931CD" w:rsidRDefault="006931CD" w:rsidP="00466487">
      <w:pPr>
        <w:pStyle w:val="NoSpacing"/>
        <w:rPr>
          <w:rFonts w:ascii="Times New Roman" w:hAnsi="Times New Roman"/>
          <w:b/>
          <w:sz w:val="24"/>
          <w:szCs w:val="24"/>
          <w:lang w:val="ru-RU"/>
        </w:rPr>
      </w:pPr>
    </w:p>
    <w:p w:rsidR="0000329D" w:rsidRDefault="0000329D" w:rsidP="00466487">
      <w:pPr>
        <w:pStyle w:val="NoSpacing"/>
        <w:rPr>
          <w:rFonts w:ascii="Times New Roman" w:hAnsi="Times New Roman"/>
          <w:b/>
          <w:sz w:val="24"/>
          <w:szCs w:val="24"/>
          <w:lang w:val="ru-RU"/>
        </w:rPr>
      </w:pPr>
    </w:p>
    <w:p w:rsidR="0000329D" w:rsidRDefault="0000329D" w:rsidP="00466487">
      <w:pPr>
        <w:pStyle w:val="NoSpacing"/>
        <w:rPr>
          <w:rFonts w:ascii="Times New Roman" w:hAnsi="Times New Roman"/>
          <w:b/>
          <w:sz w:val="24"/>
          <w:szCs w:val="24"/>
          <w:lang w:val="ru-RU"/>
        </w:rPr>
      </w:pPr>
    </w:p>
    <w:p w:rsidR="00466487" w:rsidRPr="00690DA1" w:rsidRDefault="00000871" w:rsidP="00466487">
      <w:pPr>
        <w:pStyle w:val="NoSpacing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                                                                                  </w:t>
      </w:r>
      <w:r w:rsidR="00466487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466487" w:rsidRPr="00690DA1">
        <w:rPr>
          <w:rFonts w:ascii="Times New Roman" w:hAnsi="Times New Roman"/>
          <w:b/>
        </w:rPr>
        <w:t>В .Д. ДИРЕКТОР-а</w:t>
      </w:r>
    </w:p>
    <w:p w:rsidR="00466487" w:rsidRPr="00690DA1" w:rsidRDefault="00466487" w:rsidP="00466487">
      <w:pPr>
        <w:pStyle w:val="NoSpacing"/>
        <w:rPr>
          <w:rFonts w:ascii="Times New Roman" w:hAnsi="Times New Roman"/>
          <w:b/>
          <w:u w:val="single"/>
        </w:rPr>
      </w:pPr>
      <w:r w:rsidRPr="00690DA1">
        <w:rPr>
          <w:rFonts w:ascii="Times New Roman" w:hAnsi="Times New Roman"/>
          <w:b/>
        </w:rPr>
        <w:t xml:space="preserve">                                                                                                        </w:t>
      </w:r>
      <w:r w:rsidRPr="00690DA1">
        <w:rPr>
          <w:rFonts w:ascii="Times New Roman" w:hAnsi="Times New Roman"/>
          <w:b/>
          <w:u w:val="single"/>
        </w:rPr>
        <w:t>ЗДРАВСТВЕНОГ ЦЕНТРА ВРАЊЕ</w:t>
      </w:r>
    </w:p>
    <w:p w:rsidR="00466487" w:rsidRPr="00690DA1" w:rsidRDefault="00466487" w:rsidP="00466487">
      <w:pPr>
        <w:pStyle w:val="NoSpacing"/>
        <w:rPr>
          <w:rFonts w:ascii="Times New Roman" w:hAnsi="Times New Roman"/>
          <w:b/>
          <w:lang w:val="sr-Cyrl-CS"/>
        </w:rPr>
      </w:pPr>
      <w:r w:rsidRPr="00690DA1">
        <w:rPr>
          <w:rFonts w:ascii="Times New Roman" w:hAnsi="Times New Roman"/>
          <w:b/>
          <w:lang w:val="sr-Cyrl-CS"/>
        </w:rPr>
        <w:tab/>
      </w:r>
      <w:r w:rsidRPr="00690DA1">
        <w:rPr>
          <w:rFonts w:ascii="Times New Roman" w:hAnsi="Times New Roman"/>
          <w:b/>
          <w:lang w:val="sr-Cyrl-CS"/>
        </w:rPr>
        <w:tab/>
      </w:r>
      <w:r w:rsidRPr="00690DA1">
        <w:rPr>
          <w:rFonts w:ascii="Times New Roman" w:hAnsi="Times New Roman"/>
          <w:b/>
          <w:lang w:val="sr-Cyrl-CS"/>
        </w:rPr>
        <w:tab/>
      </w:r>
      <w:r w:rsidRPr="00690DA1">
        <w:rPr>
          <w:rFonts w:ascii="Times New Roman" w:hAnsi="Times New Roman"/>
          <w:b/>
          <w:lang w:val="sr-Cyrl-CS"/>
        </w:rPr>
        <w:tab/>
      </w:r>
      <w:r w:rsidRPr="00690DA1">
        <w:rPr>
          <w:rFonts w:ascii="Times New Roman" w:hAnsi="Times New Roman"/>
          <w:b/>
          <w:lang w:val="sr-Cyrl-CS"/>
        </w:rPr>
        <w:tab/>
      </w:r>
      <w:r w:rsidRPr="00690DA1">
        <w:rPr>
          <w:rFonts w:ascii="Times New Roman" w:hAnsi="Times New Roman"/>
          <w:b/>
          <w:lang w:val="sr-Cyrl-CS"/>
        </w:rPr>
        <w:tab/>
      </w:r>
      <w:r w:rsidRPr="00690DA1">
        <w:rPr>
          <w:rFonts w:ascii="Times New Roman" w:hAnsi="Times New Roman"/>
          <w:b/>
          <w:lang w:val="sr-Cyrl-CS"/>
        </w:rPr>
        <w:tab/>
        <w:t xml:space="preserve">                      </w:t>
      </w:r>
      <w:r>
        <w:rPr>
          <w:rFonts w:ascii="Times New Roman" w:hAnsi="Times New Roman"/>
          <w:b/>
          <w:lang w:val="sr-Cyrl-CS"/>
        </w:rPr>
        <w:t xml:space="preserve">   </w:t>
      </w:r>
      <w:r w:rsidRPr="00690DA1">
        <w:rPr>
          <w:rFonts w:ascii="Times New Roman" w:hAnsi="Times New Roman"/>
          <w:b/>
          <w:lang w:val="sr-Cyrl-CS"/>
        </w:rPr>
        <w:t>др Љиљана Антић</w:t>
      </w:r>
    </w:p>
    <w:p w:rsidR="00466487" w:rsidRDefault="00466487" w:rsidP="005850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00329D" w:rsidRPr="00D9641A" w:rsidRDefault="0000329D" w:rsidP="005850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466487" w:rsidRPr="000B6398" w:rsidRDefault="00112542" w:rsidP="00466487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="00CE5537">
        <w:rPr>
          <w:rFonts w:ascii="Times New Roman" w:hAnsi="Times New Roman"/>
        </w:rPr>
        <w:t xml:space="preserve">На Правилник о организацији и систематизацији послова  Здравственог центра Врање </w:t>
      </w:r>
      <w:r w:rsidR="00000871">
        <w:rPr>
          <w:rFonts w:ascii="Times New Roman" w:hAnsi="Times New Roman"/>
        </w:rPr>
        <w:t xml:space="preserve"> бр.</w:t>
      </w:r>
      <w:r w:rsidR="00466487" w:rsidRPr="00112542">
        <w:rPr>
          <w:rFonts w:ascii="Times New Roman" w:hAnsi="Times New Roman"/>
        </w:rPr>
        <w:t xml:space="preserve"> </w:t>
      </w:r>
      <w:r w:rsidR="00000871">
        <w:rPr>
          <w:rFonts w:ascii="Times New Roman" w:hAnsi="Times New Roman"/>
        </w:rPr>
        <w:t xml:space="preserve">01-4383 од 12.07.2019. године </w:t>
      </w:r>
      <w:r w:rsidR="00466487" w:rsidRPr="00112542">
        <w:rPr>
          <w:rFonts w:ascii="Times New Roman" w:hAnsi="Times New Roman"/>
        </w:rPr>
        <w:t>своје позитивно мишљење</w:t>
      </w:r>
      <w:r w:rsidR="00CE5537">
        <w:rPr>
          <w:rFonts w:ascii="Times New Roman" w:hAnsi="Times New Roman"/>
        </w:rPr>
        <w:t xml:space="preserve">  је  дао Сидикат  запослених у здравству и социјалној заштити који је </w:t>
      </w:r>
      <w:r w:rsidR="00466487" w:rsidRPr="00112542">
        <w:rPr>
          <w:rFonts w:ascii="Times New Roman" w:hAnsi="Times New Roman"/>
        </w:rPr>
        <w:t>репрезентативни синдикат у Здравственом центру Врање</w:t>
      </w:r>
      <w:r w:rsidR="00CE5537">
        <w:rPr>
          <w:rFonts w:ascii="Times New Roman" w:hAnsi="Times New Roman"/>
        </w:rPr>
        <w:t xml:space="preserve">, својим Решењем бр. </w:t>
      </w:r>
      <w:r w:rsidRPr="00112542">
        <w:rPr>
          <w:rFonts w:ascii="Times New Roman" w:hAnsi="Times New Roman"/>
        </w:rPr>
        <w:t>04-4383 од 12.07.2019.</w:t>
      </w:r>
      <w:r w:rsidR="00000871">
        <w:rPr>
          <w:rFonts w:ascii="Times New Roman" w:hAnsi="Times New Roman"/>
        </w:rPr>
        <w:t xml:space="preserve">, као и Сагласност на Измену и допуну Правилника о организацији и систематизацији послова  Здравственог центра Врање  </w:t>
      </w:r>
      <w:r w:rsidR="0000329D">
        <w:rPr>
          <w:rFonts w:ascii="Times New Roman" w:hAnsi="Times New Roman"/>
        </w:rPr>
        <w:t xml:space="preserve"> својим Мишљењем </w:t>
      </w:r>
      <w:r w:rsidR="00000871">
        <w:rPr>
          <w:rFonts w:ascii="Times New Roman" w:hAnsi="Times New Roman"/>
        </w:rPr>
        <w:t>бр.</w:t>
      </w:r>
      <w:r w:rsidR="002A216F">
        <w:rPr>
          <w:rFonts w:ascii="Times New Roman" w:hAnsi="Times New Roman"/>
        </w:rPr>
        <w:t xml:space="preserve"> </w:t>
      </w:r>
      <w:r w:rsidR="00000871">
        <w:rPr>
          <w:rFonts w:ascii="Times New Roman" w:hAnsi="Times New Roman"/>
        </w:rPr>
        <w:t>04-5176 од 15.08.2019. године.</w:t>
      </w:r>
      <w:r w:rsidR="00000871" w:rsidRPr="00112542">
        <w:rPr>
          <w:rFonts w:ascii="Times New Roman" w:hAnsi="Times New Roman"/>
        </w:rPr>
        <w:t xml:space="preserve"> </w:t>
      </w:r>
    </w:p>
    <w:p w:rsidR="00466487" w:rsidRDefault="00466487" w:rsidP="00466487">
      <w:pPr>
        <w:spacing w:after="0" w:line="240" w:lineRule="auto"/>
        <w:jc w:val="both"/>
        <w:rPr>
          <w:rFonts w:ascii="Times New Roman" w:hAnsi="Times New Roman"/>
        </w:rPr>
      </w:pPr>
      <w:r w:rsidRPr="00112542">
        <w:rPr>
          <w:rFonts w:ascii="Times New Roman" w:hAnsi="Times New Roman"/>
        </w:rPr>
        <w:t xml:space="preserve"> </w:t>
      </w:r>
      <w:r w:rsidR="00112542">
        <w:rPr>
          <w:rFonts w:ascii="Times New Roman" w:hAnsi="Times New Roman"/>
        </w:rPr>
        <w:t xml:space="preserve">   </w:t>
      </w:r>
      <w:r w:rsidR="00CE5537">
        <w:rPr>
          <w:rFonts w:ascii="Times New Roman" w:hAnsi="Times New Roman"/>
        </w:rPr>
        <w:t xml:space="preserve">      </w:t>
      </w:r>
      <w:r w:rsidR="0000329D">
        <w:rPr>
          <w:rFonts w:ascii="Times New Roman" w:hAnsi="Times New Roman"/>
          <w:lang w:val="ru-RU"/>
        </w:rPr>
        <w:t xml:space="preserve"> Измена </w:t>
      </w:r>
      <w:r w:rsidR="00CE5537">
        <w:rPr>
          <w:rFonts w:ascii="Times New Roman" w:hAnsi="Times New Roman"/>
        </w:rPr>
        <w:t>Правилник</w:t>
      </w:r>
      <w:r w:rsidR="0000329D">
        <w:rPr>
          <w:rFonts w:ascii="Times New Roman" w:hAnsi="Times New Roman"/>
        </w:rPr>
        <w:t>а</w:t>
      </w:r>
      <w:r w:rsidR="00CE5537">
        <w:rPr>
          <w:rFonts w:ascii="Times New Roman" w:hAnsi="Times New Roman"/>
        </w:rPr>
        <w:t xml:space="preserve"> о организацији и систематизацији послова у Здравственом центру Врање </w:t>
      </w:r>
      <w:r w:rsidRPr="00112542">
        <w:rPr>
          <w:rFonts w:ascii="Times New Roman" w:hAnsi="Times New Roman"/>
          <w:lang w:val="ru-RU"/>
        </w:rPr>
        <w:t xml:space="preserve">објављен је на огласној табли Здравственог центра Врање </w:t>
      </w:r>
      <w:r w:rsidR="00112542">
        <w:rPr>
          <w:rFonts w:ascii="Times New Roman" w:hAnsi="Times New Roman"/>
          <w:lang w:val="ru-RU"/>
        </w:rPr>
        <w:t xml:space="preserve"> дана:_________________</w:t>
      </w:r>
      <w:r w:rsidRPr="00112542">
        <w:rPr>
          <w:rFonts w:ascii="Times New Roman" w:hAnsi="Times New Roman"/>
        </w:rPr>
        <w:t>2019.године.</w:t>
      </w:r>
    </w:p>
    <w:p w:rsidR="006E0982" w:rsidRPr="00000871" w:rsidRDefault="00CE5537" w:rsidP="00466487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r w:rsidR="0000329D">
        <w:rPr>
          <w:rFonts w:ascii="Times New Roman" w:hAnsi="Times New Roman"/>
        </w:rPr>
        <w:t xml:space="preserve">Измена </w:t>
      </w:r>
      <w:r>
        <w:rPr>
          <w:rFonts w:ascii="Times New Roman" w:hAnsi="Times New Roman"/>
        </w:rPr>
        <w:t>Правилник</w:t>
      </w:r>
      <w:r w:rsidR="0000329D"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 о организацији и систематизацији послова  Здравственог центра</w:t>
      </w:r>
      <w:r w:rsidR="00000871">
        <w:rPr>
          <w:rFonts w:ascii="Times New Roman" w:hAnsi="Times New Roman"/>
        </w:rPr>
        <w:t xml:space="preserve"> ступа на снагу даном објављивања на огласној табли Здравственог центра Врање.</w:t>
      </w:r>
    </w:p>
    <w:p w:rsidR="006E0982" w:rsidRDefault="006E0982" w:rsidP="00466487">
      <w:pPr>
        <w:spacing w:after="0" w:line="240" w:lineRule="auto"/>
        <w:jc w:val="both"/>
        <w:rPr>
          <w:rFonts w:ascii="Times New Roman" w:hAnsi="Times New Roman"/>
        </w:rPr>
      </w:pPr>
    </w:p>
    <w:p w:rsidR="006E0982" w:rsidRDefault="006E0982" w:rsidP="00466487">
      <w:pPr>
        <w:spacing w:after="0" w:line="240" w:lineRule="auto"/>
        <w:jc w:val="both"/>
        <w:rPr>
          <w:rFonts w:ascii="Times New Roman" w:hAnsi="Times New Roman"/>
        </w:rPr>
      </w:pPr>
    </w:p>
    <w:p w:rsidR="006E0982" w:rsidRDefault="006E0982" w:rsidP="00466487">
      <w:pPr>
        <w:spacing w:after="0" w:line="240" w:lineRule="auto"/>
        <w:jc w:val="both"/>
        <w:rPr>
          <w:rFonts w:ascii="Times New Roman" w:hAnsi="Times New Roman"/>
        </w:rPr>
      </w:pPr>
    </w:p>
    <w:p w:rsidR="002C00B8" w:rsidRPr="00DB2A47" w:rsidRDefault="002C00B8" w:rsidP="000E4D1A">
      <w:pPr>
        <w:spacing w:after="0" w:line="240" w:lineRule="auto"/>
        <w:rPr>
          <w:sz w:val="2"/>
          <w:szCs w:val="2"/>
        </w:rPr>
        <w:sectPr w:rsidR="002C00B8" w:rsidRPr="00DB2A47" w:rsidSect="003428D7">
          <w:headerReference w:type="default" r:id="rId8"/>
          <w:footerReference w:type="default" r:id="rId9"/>
          <w:pgSz w:w="12240" w:h="15840"/>
          <w:pgMar w:top="1296" w:right="1296" w:bottom="1181" w:left="1008" w:header="0" w:footer="0" w:gutter="0"/>
          <w:cols w:space="720"/>
          <w:noEndnote/>
          <w:docGrid w:linePitch="360"/>
        </w:sectPr>
      </w:pPr>
    </w:p>
    <w:p w:rsidR="002C00B8" w:rsidRPr="00FA5296" w:rsidRDefault="0060417F" w:rsidP="000E4D1A">
      <w:pPr>
        <w:spacing w:after="0" w:line="240" w:lineRule="auto"/>
        <w:rPr>
          <w:sz w:val="2"/>
          <w:szCs w:val="2"/>
          <w:lang w:val="ru-RU"/>
        </w:rPr>
        <w:sectPr w:rsidR="002C00B8" w:rsidRPr="00FA5296"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57" w:right="1315" w:bottom="1207" w:left="1373" w:header="0" w:footer="3" w:gutter="0"/>
          <w:cols w:space="720"/>
          <w:noEndnote/>
          <w:titlePg/>
          <w:docGrid w:linePitch="360"/>
        </w:sectPr>
      </w:pPr>
      <w:r w:rsidRPr="0060417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34" o:spid="_x0000_s1035" type="#_x0000_t202" style="position:absolute;margin-left:92.65pt;margin-top:.1pt;width:304.8pt;height:11pt;z-index:251654144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" filled="f" stroked="f">
            <v:textbox style="mso-fit-shape-to-text:t" inset="0,0,0,0">
              <w:txbxContent>
                <w:p w:rsidR="00871895" w:rsidRPr="00585061" w:rsidRDefault="00871895" w:rsidP="002C00B8">
                  <w:pPr>
                    <w:pStyle w:val="Heading11"/>
                    <w:keepNext/>
                    <w:keepLines/>
                    <w:shd w:val="clear" w:color="auto" w:fill="auto"/>
                    <w:spacing w:after="0" w:line="220" w:lineRule="exact"/>
                    <w:jc w:val="left"/>
                  </w:pPr>
                </w:p>
              </w:txbxContent>
            </v:textbox>
            <w10:wrap anchorx="margin"/>
          </v:shape>
        </w:pict>
      </w:r>
      <w:r w:rsidRPr="0060417F">
        <w:rPr>
          <w:noProof/>
        </w:rPr>
        <w:pict>
          <v:shape id="Text Box 333" o:spid="_x0000_s1036" type="#_x0000_t202" style="position:absolute;margin-left:87.1pt;margin-top:21.35pt;width:390.5pt;height:11.4pt;z-index:251655168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" filled="f" stroked="f">
            <v:textbox style="mso-fit-shape-to-text:t" inset="0,0,0,0">
              <w:txbxContent>
                <w:p w:rsidR="00871895" w:rsidRPr="009E1040" w:rsidRDefault="00871895" w:rsidP="002C00B8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xbxContent>
            </v:textbox>
            <w10:wrap anchorx="margin"/>
          </v:shape>
        </w:pict>
      </w:r>
      <w:r w:rsidRPr="0060417F">
        <w:rPr>
          <w:noProof/>
        </w:rPr>
        <w:pict>
          <v:shape id="Text Box 332" o:spid="_x0000_s1037" type="#_x0000_t202" style="position:absolute;margin-left:.05pt;margin-top:164.1pt;width:81.1pt;height:11.75pt;z-index:251656192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" filled="f" stroked="f">
            <v:textbox style="mso-fit-shape-to-text:t" inset="0,0,0,0">
              <w:txbxContent>
                <w:p w:rsidR="00871895" w:rsidRPr="00585061" w:rsidRDefault="00871895" w:rsidP="002C00B8">
                  <w:pPr>
                    <w:pStyle w:val="Bodytext60"/>
                    <w:shd w:val="clear" w:color="auto" w:fill="auto"/>
                    <w:ind w:firstLine="0"/>
                  </w:pPr>
                </w:p>
              </w:txbxContent>
            </v:textbox>
            <w10:wrap anchorx="margin"/>
          </v:shape>
        </w:pict>
      </w:r>
      <w:r w:rsidRPr="0060417F">
        <w:rPr>
          <w:noProof/>
        </w:rPr>
        <w:pict>
          <v:shape id="Text Box 331" o:spid="_x0000_s1038" type="#_x0000_t202" style="position:absolute;margin-left:125.3pt;margin-top:164.75pt;width:347.05pt;height:11.3pt;z-index:251657216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" filled="f" stroked="f">
            <v:textbox style="mso-fit-shape-to-text:t" inset="0,0,0,0">
              <w:txbxContent>
                <w:p w:rsidR="00871895" w:rsidRPr="009E1040" w:rsidRDefault="00871895" w:rsidP="00585061">
                  <w:pPr>
                    <w:pStyle w:val="Bodytext60"/>
                    <w:shd w:val="clear" w:color="auto" w:fill="auto"/>
                    <w:spacing w:line="226" w:lineRule="exact"/>
                    <w:ind w:firstLine="0"/>
                    <w:jc w:val="left"/>
                    <w:rPr>
                      <w:lang w:val="ru-RU"/>
                    </w:rPr>
                  </w:pPr>
                  <w:r w:rsidRPr="009E1040">
                    <w:rPr>
                      <w:rStyle w:val="Bodytext6Exact"/>
                      <w:lang w:val="ru-RU"/>
                    </w:rPr>
                    <w:tab/>
                  </w:r>
                </w:p>
              </w:txbxContent>
            </v:textbox>
            <w10:wrap anchorx="margin"/>
          </v:shape>
        </w:pict>
      </w:r>
      <w:r w:rsidRPr="0060417F">
        <w:rPr>
          <w:noProof/>
        </w:rPr>
        <w:pict>
          <v:shape id="Text Box 330" o:spid="_x0000_s1039" type="#_x0000_t202" style="position:absolute;margin-left:.05pt;margin-top:315.3pt;width:81.1pt;height:11.5pt;z-index:25165824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" filled="f" stroked="f">
            <v:textbox style="mso-fit-shape-to-text:t" inset="0,0,0,0">
              <w:txbxContent>
                <w:p w:rsidR="00871895" w:rsidRPr="00585061" w:rsidRDefault="00871895" w:rsidP="002C00B8">
                  <w:pPr>
                    <w:pStyle w:val="Bodytext60"/>
                    <w:shd w:val="clear" w:color="auto" w:fill="auto"/>
                    <w:spacing w:line="230" w:lineRule="exact"/>
                    <w:ind w:firstLine="0"/>
                  </w:pPr>
                </w:p>
              </w:txbxContent>
            </v:textbox>
            <w10:wrap anchorx="margin"/>
          </v:shape>
        </w:pict>
      </w:r>
      <w:r w:rsidRPr="0060417F">
        <w:rPr>
          <w:noProof/>
        </w:rPr>
        <w:pict>
          <v:shape id="Text Box 329" o:spid="_x0000_s1040" type="#_x0000_t202" style="position:absolute;margin-left:92.65pt;margin-top:315.5pt;width:377.75pt;height:11.3pt;z-index:251659264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" filled="f" stroked="f">
            <v:textbox style="mso-fit-shape-to-text:t" inset="0,0,0,0">
              <w:txbxContent>
                <w:p w:rsidR="00871895" w:rsidRPr="00585061" w:rsidRDefault="00871895" w:rsidP="00585061">
                  <w:pPr>
                    <w:pStyle w:val="Bodytext60"/>
                    <w:shd w:val="clear" w:color="auto" w:fill="auto"/>
                    <w:spacing w:line="226" w:lineRule="exact"/>
                    <w:ind w:firstLine="0"/>
                  </w:pPr>
                  <w:r w:rsidRPr="00585061">
                    <w:rPr>
                      <w:rStyle w:val="Bodytext6Exact"/>
                      <w:lang w:val="ru-RU"/>
                    </w:rPr>
                    <w:tab/>
                  </w:r>
                </w:p>
              </w:txbxContent>
            </v:textbox>
            <w10:wrap anchorx="margin"/>
          </v:shape>
        </w:pict>
      </w:r>
      <w:r w:rsidRPr="0060417F">
        <w:rPr>
          <w:noProof/>
        </w:rPr>
        <w:pict>
          <v:shape id="Text Box 328" o:spid="_x0000_s1041" type="#_x0000_t202" style="position:absolute;margin-left:.05pt;margin-top:535.6pt;width:76.3pt;height:11.5pt;z-index:251660288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" filled="f" stroked="f">
            <v:textbox style="mso-fit-shape-to-text:t" inset="0,0,0,0">
              <w:txbxContent>
                <w:p w:rsidR="00871895" w:rsidRPr="00585061" w:rsidRDefault="00871895" w:rsidP="002C00B8">
                  <w:pPr>
                    <w:pStyle w:val="Bodytext60"/>
                    <w:shd w:val="clear" w:color="auto" w:fill="auto"/>
                    <w:spacing w:line="230" w:lineRule="exact"/>
                    <w:ind w:firstLine="0"/>
                    <w:jc w:val="left"/>
                  </w:pPr>
                </w:p>
              </w:txbxContent>
            </v:textbox>
            <w10:wrap anchorx="margin"/>
          </v:shape>
        </w:pict>
      </w:r>
      <w:r w:rsidRPr="0060417F">
        <w:rPr>
          <w:noProof/>
        </w:rPr>
        <w:pict>
          <v:shape id="Text Box 327" o:spid="_x0000_s1042" type="#_x0000_t202" style="position:absolute;margin-left:125.75pt;margin-top:534.65pt;width:298.1pt;height:11.5pt;z-index:251661312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D1RsgIAALU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" filled="f" stroked="f">
            <v:textbox style="mso-fit-shape-to-text:t" inset="0,0,0,0">
              <w:txbxContent>
                <w:p w:rsidR="00871895" w:rsidRPr="009E1040" w:rsidRDefault="00871895" w:rsidP="002C00B8">
                  <w:pPr>
                    <w:pStyle w:val="Bodytext60"/>
                    <w:shd w:val="clear" w:color="auto" w:fill="auto"/>
                    <w:spacing w:line="230" w:lineRule="exact"/>
                    <w:ind w:firstLine="0"/>
                    <w:jc w:val="left"/>
                    <w:rPr>
                      <w:lang w:val="ru-RU"/>
                    </w:rPr>
                  </w:pPr>
                </w:p>
              </w:txbxContent>
            </v:textbox>
            <w10:wrap anchorx="margin"/>
          </v:shape>
        </w:pict>
      </w:r>
    </w:p>
    <w:p w:rsidR="002C00B8" w:rsidRPr="00585061" w:rsidRDefault="002C00B8" w:rsidP="000E4D1A">
      <w:pPr>
        <w:spacing w:after="0" w:line="240" w:lineRule="auto"/>
        <w:rPr>
          <w:sz w:val="2"/>
          <w:szCs w:val="2"/>
        </w:rPr>
        <w:sectPr w:rsidR="002C00B8" w:rsidRPr="00585061">
          <w:pgSz w:w="12240" w:h="15840"/>
          <w:pgMar w:top="865" w:right="1193" w:bottom="1369" w:left="1254" w:header="0" w:footer="3" w:gutter="0"/>
          <w:cols w:space="720"/>
          <w:noEndnote/>
          <w:docGrid w:linePitch="360"/>
        </w:sectPr>
      </w:pPr>
    </w:p>
    <w:p w:rsidR="00A636E5" w:rsidRPr="00A636E5" w:rsidRDefault="00A636E5" w:rsidP="000E4D1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31A39" w:rsidRDefault="005861D5" w:rsidP="00B477D1">
      <w:pPr>
        <w:spacing w:after="0" w:line="240" w:lineRule="auto"/>
        <w:ind w:left="1440"/>
        <w:jc w:val="both"/>
        <w:rPr>
          <w:rFonts w:ascii="Times New Roman" w:hAnsi="Times New Roman"/>
          <w:b/>
          <w:sz w:val="20"/>
          <w:szCs w:val="20"/>
        </w:rPr>
      </w:pPr>
      <w:r w:rsidRPr="00400048">
        <w:rPr>
          <w:rFonts w:ascii="Times New Roman" w:hAnsi="Times New Roman"/>
          <w:b/>
          <w:sz w:val="24"/>
          <w:szCs w:val="24"/>
        </w:rPr>
        <w:tab/>
      </w:r>
      <w:r w:rsidRPr="00400048">
        <w:rPr>
          <w:rFonts w:ascii="Times New Roman" w:hAnsi="Times New Roman"/>
          <w:b/>
          <w:sz w:val="24"/>
          <w:szCs w:val="24"/>
        </w:rPr>
        <w:tab/>
      </w:r>
      <w:r w:rsidRPr="00400048">
        <w:rPr>
          <w:rFonts w:ascii="Times New Roman" w:hAnsi="Times New Roman"/>
          <w:b/>
          <w:sz w:val="24"/>
          <w:szCs w:val="24"/>
        </w:rPr>
        <w:tab/>
      </w:r>
      <w:r w:rsidRPr="00400048">
        <w:rPr>
          <w:rFonts w:ascii="Times New Roman" w:hAnsi="Times New Roman"/>
          <w:b/>
          <w:sz w:val="24"/>
          <w:szCs w:val="24"/>
        </w:rPr>
        <w:tab/>
      </w:r>
      <w:r w:rsidRPr="00400048">
        <w:rPr>
          <w:rFonts w:ascii="Times New Roman" w:hAnsi="Times New Roman"/>
          <w:b/>
          <w:sz w:val="24"/>
          <w:szCs w:val="24"/>
        </w:rPr>
        <w:tab/>
      </w:r>
      <w:r w:rsidRPr="00400048">
        <w:rPr>
          <w:rFonts w:ascii="Times New Roman" w:hAnsi="Times New Roman"/>
          <w:b/>
          <w:sz w:val="24"/>
          <w:szCs w:val="24"/>
        </w:rPr>
        <w:tab/>
      </w:r>
      <w:r w:rsidRPr="00400048">
        <w:rPr>
          <w:rFonts w:ascii="Times New Roman" w:hAnsi="Times New Roman"/>
          <w:b/>
          <w:sz w:val="24"/>
          <w:szCs w:val="24"/>
          <w:lang w:val="sr-Cyrl-CS"/>
        </w:rPr>
        <w:tab/>
      </w:r>
      <w:r w:rsidRPr="00400048">
        <w:rPr>
          <w:rFonts w:ascii="Times New Roman" w:hAnsi="Times New Roman"/>
          <w:b/>
          <w:sz w:val="24"/>
          <w:szCs w:val="24"/>
          <w:lang w:val="sr-Cyrl-CS"/>
        </w:rPr>
        <w:tab/>
      </w:r>
      <w:r w:rsidRPr="00400048">
        <w:rPr>
          <w:rFonts w:ascii="Times New Roman" w:hAnsi="Times New Roman"/>
          <w:b/>
          <w:sz w:val="24"/>
          <w:szCs w:val="24"/>
          <w:lang w:val="sr-Cyrl-CS"/>
        </w:rPr>
        <w:tab/>
      </w:r>
      <w:r w:rsidRPr="00400048">
        <w:rPr>
          <w:rFonts w:ascii="Times New Roman" w:hAnsi="Times New Roman"/>
          <w:b/>
          <w:sz w:val="24"/>
          <w:szCs w:val="24"/>
          <w:lang w:val="sr-Cyrl-CS"/>
        </w:rPr>
        <w:tab/>
      </w:r>
      <w:r w:rsidRPr="00400048">
        <w:rPr>
          <w:rFonts w:ascii="Times New Roman" w:hAnsi="Times New Roman"/>
          <w:b/>
          <w:sz w:val="24"/>
          <w:szCs w:val="24"/>
          <w:lang w:val="sr-Cyrl-CS"/>
        </w:rPr>
        <w:tab/>
      </w:r>
    </w:p>
    <w:p w:rsidR="005861D5" w:rsidRPr="005861D5" w:rsidRDefault="005861D5" w:rsidP="000E4D1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5861D5" w:rsidRPr="005861D5" w:rsidSect="00B8553F">
      <w:pgSz w:w="12240" w:h="15840"/>
      <w:pgMar w:top="117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3BB8" w:rsidRDefault="00C33BB8" w:rsidP="005861D5">
      <w:pPr>
        <w:spacing w:after="0" w:line="240" w:lineRule="auto"/>
      </w:pPr>
      <w:r>
        <w:separator/>
      </w:r>
    </w:p>
  </w:endnote>
  <w:endnote w:type="continuationSeparator" w:id="1">
    <w:p w:rsidR="00C33BB8" w:rsidRDefault="00C33BB8" w:rsidP="00586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PSMT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895" w:rsidRDefault="0060417F">
    <w:pPr>
      <w:pStyle w:val="Footer"/>
      <w:jc w:val="center"/>
    </w:pPr>
    <w:fldSimple w:instr=" PAGE   \* MERGEFORMAT ">
      <w:r w:rsidR="00C33BB8">
        <w:rPr>
          <w:noProof/>
        </w:rPr>
        <w:t>1</w:t>
      </w:r>
    </w:fldSimple>
  </w:p>
  <w:p w:rsidR="00871895" w:rsidRDefault="0087189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895" w:rsidRDefault="0060417F">
    <w:pPr>
      <w:rPr>
        <w:sz w:val="2"/>
        <w:szCs w:val="2"/>
      </w:rPr>
    </w:pPr>
    <w:r w:rsidRPr="0060417F"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8193" type="#_x0000_t202" style="position:absolute;margin-left:530.95pt;margin-top:747.25pt;width:13.55pt;height:10.35pt;z-index:-25166028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" filled="f" stroked="f">
          <v:textbox style="mso-fit-shape-to-text:t" inset="0,0,0,0">
            <w:txbxContent>
              <w:p w:rsidR="00871895" w:rsidRDefault="0060417F">
                <w:pPr>
                  <w:pStyle w:val="Headerorfooter0"/>
                  <w:shd w:val="clear" w:color="auto" w:fill="auto"/>
                  <w:spacing w:line="240" w:lineRule="auto"/>
                  <w:jc w:val="left"/>
                </w:pPr>
                <w:r w:rsidRPr="0060417F">
                  <w:fldChar w:fldCharType="begin"/>
                </w:r>
                <w:r w:rsidR="00871895">
                  <w:instrText xml:space="preserve"> PAGE \* MERGEFORMAT </w:instrText>
                </w:r>
                <w:r w:rsidRPr="0060417F">
                  <w:fldChar w:fldCharType="separate"/>
                </w:r>
                <w:r w:rsidR="00871895" w:rsidRPr="00BF0210">
                  <w:rPr>
                    <w:rStyle w:val="Headerorfooter9pt"/>
                    <w:noProof/>
                  </w:rPr>
                  <w:t>158</w:t>
                </w:r>
                <w:r>
                  <w:rPr>
                    <w:rStyle w:val="Headerorfooter9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895" w:rsidRDefault="0060417F">
    <w:pPr>
      <w:rPr>
        <w:sz w:val="2"/>
        <w:szCs w:val="2"/>
      </w:rPr>
    </w:pPr>
    <w:r w:rsidRPr="0060417F"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8194" type="#_x0000_t202" style="position:absolute;margin-left:530.95pt;margin-top:747.25pt;width:13.55pt;height:10.35pt;z-index:-25165926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" filled="f" stroked="f">
          <v:textbox style="mso-fit-shape-to-text:t" inset="0,0,0,0">
            <w:txbxContent>
              <w:p w:rsidR="00871895" w:rsidRDefault="0060417F">
                <w:pPr>
                  <w:pStyle w:val="Headerorfooter0"/>
                  <w:shd w:val="clear" w:color="auto" w:fill="auto"/>
                  <w:spacing w:line="240" w:lineRule="auto"/>
                  <w:jc w:val="left"/>
                </w:pPr>
                <w:r w:rsidRPr="0060417F">
                  <w:fldChar w:fldCharType="begin"/>
                </w:r>
                <w:r w:rsidR="00871895">
                  <w:instrText xml:space="preserve"> PAGE \* MERGEFORMAT </w:instrText>
                </w:r>
                <w:r w:rsidRPr="0060417F">
                  <w:fldChar w:fldCharType="separate"/>
                </w:r>
                <w:r w:rsidR="008A5675" w:rsidRPr="008A5675">
                  <w:rPr>
                    <w:rStyle w:val="Headerorfooter9pt"/>
                    <w:noProof/>
                  </w:rPr>
                  <w:t>307</w:t>
                </w:r>
                <w:r>
                  <w:rPr>
                    <w:rStyle w:val="Headerorfooter9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895" w:rsidRDefault="0060417F">
    <w:pPr>
      <w:rPr>
        <w:sz w:val="2"/>
        <w:szCs w:val="2"/>
      </w:rPr>
    </w:pPr>
    <w:r w:rsidRPr="0060417F"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8196" type="#_x0000_t202" style="position:absolute;margin-left:525.85pt;margin-top:734.65pt;width:13.55pt;height:10.35pt;z-index:-25165721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" filled="f" stroked="f">
          <v:textbox style="mso-fit-shape-to-text:t" inset="0,0,0,0">
            <w:txbxContent>
              <w:p w:rsidR="00871895" w:rsidRDefault="0060417F">
                <w:pPr>
                  <w:pStyle w:val="Headerorfooter0"/>
                  <w:shd w:val="clear" w:color="auto" w:fill="auto"/>
                  <w:spacing w:line="240" w:lineRule="auto"/>
                  <w:jc w:val="left"/>
                </w:pPr>
                <w:r w:rsidRPr="0060417F">
                  <w:fldChar w:fldCharType="begin"/>
                </w:r>
                <w:r w:rsidR="00871895">
                  <w:instrText xml:space="preserve"> PAGE \* MERGEFORMAT </w:instrText>
                </w:r>
                <w:r w:rsidRPr="0060417F">
                  <w:fldChar w:fldCharType="separate"/>
                </w:r>
                <w:r w:rsidR="008A5675" w:rsidRPr="008A5675">
                  <w:rPr>
                    <w:rStyle w:val="Headerorfooter9pt"/>
                    <w:noProof/>
                  </w:rPr>
                  <w:t>305</w:t>
                </w:r>
                <w:r>
                  <w:rPr>
                    <w:rStyle w:val="Headerorfooter9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3BB8" w:rsidRDefault="00C33BB8" w:rsidP="005861D5">
      <w:pPr>
        <w:spacing w:after="0" w:line="240" w:lineRule="auto"/>
      </w:pPr>
      <w:r>
        <w:separator/>
      </w:r>
    </w:p>
  </w:footnote>
  <w:footnote w:type="continuationSeparator" w:id="1">
    <w:p w:rsidR="00C33BB8" w:rsidRDefault="00C33BB8" w:rsidP="00586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895" w:rsidRDefault="00871895">
    <w:pPr>
      <w:pStyle w:val="Header"/>
      <w:jc w:val="center"/>
    </w:pPr>
  </w:p>
  <w:p w:rsidR="00871895" w:rsidRDefault="0087189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895" w:rsidRDefault="0060417F">
    <w:pPr>
      <w:rPr>
        <w:sz w:val="2"/>
        <w:szCs w:val="2"/>
      </w:rPr>
    </w:pPr>
    <w:r w:rsidRPr="0060417F"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8195" type="#_x0000_t202" style="position:absolute;margin-left:1in;margin-top:51.35pt;width:55.25pt;height:20.7pt;z-index:-25165824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" filled="f" stroked="f">
          <v:textbox style="mso-fit-shape-to-text:t" inset="0,0,0,0">
            <w:txbxContent>
              <w:p w:rsidR="00871895" w:rsidRPr="00466487" w:rsidRDefault="00871895">
                <w:pPr>
                  <w:pStyle w:val="Headerorfooter0"/>
                  <w:shd w:val="clear" w:color="auto" w:fill="auto"/>
                  <w:spacing w:line="240" w:lineRule="auto"/>
                  <w:jc w:val="left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14"/>
    <w:multiLevelType w:val="multi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>
    <w:nsid w:val="00000082"/>
    <w:multiLevelType w:val="multilevel"/>
    <w:tmpl w:val="00000082"/>
    <w:name w:val="WW8Num13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83"/>
    <w:multiLevelType w:val="multilevel"/>
    <w:tmpl w:val="00000083"/>
    <w:name w:val="WW8Num13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0000084"/>
    <w:multiLevelType w:val="multilevel"/>
    <w:tmpl w:val="00000084"/>
    <w:name w:val="WW8Num13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">
    <w:nsid w:val="00000089"/>
    <w:multiLevelType w:val="multilevel"/>
    <w:tmpl w:val="00000089"/>
    <w:name w:val="WW8Num13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2A00F8"/>
    <w:multiLevelType w:val="multilevel"/>
    <w:tmpl w:val="A296D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0CA020C"/>
    <w:multiLevelType w:val="multilevel"/>
    <w:tmpl w:val="6A385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1387763"/>
    <w:multiLevelType w:val="hybridMultilevel"/>
    <w:tmpl w:val="0D4EA640"/>
    <w:lvl w:ilvl="0" w:tplc="5FA6BA5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F36A96"/>
    <w:multiLevelType w:val="hybridMultilevel"/>
    <w:tmpl w:val="9ED6F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23D0D22"/>
    <w:multiLevelType w:val="multilevel"/>
    <w:tmpl w:val="E0B2B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23F51BF"/>
    <w:multiLevelType w:val="multilevel"/>
    <w:tmpl w:val="C93486A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026633DA"/>
    <w:multiLevelType w:val="multilevel"/>
    <w:tmpl w:val="F0766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036869B7"/>
    <w:multiLevelType w:val="hybridMultilevel"/>
    <w:tmpl w:val="E468E85C"/>
    <w:lvl w:ilvl="0" w:tplc="D3DE79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3EB6CCD"/>
    <w:multiLevelType w:val="multilevel"/>
    <w:tmpl w:val="893AD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04777528"/>
    <w:multiLevelType w:val="hybridMultilevel"/>
    <w:tmpl w:val="8F7613F2"/>
    <w:lvl w:ilvl="0" w:tplc="909E8EC2">
      <w:start w:val="1"/>
      <w:numFmt w:val="bullet"/>
      <w:lvlText w:val="-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6F93296"/>
    <w:multiLevelType w:val="hybridMultilevel"/>
    <w:tmpl w:val="77D4A324"/>
    <w:lvl w:ilvl="0" w:tplc="D3DE79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94A7F8C"/>
    <w:multiLevelType w:val="hybridMultilevel"/>
    <w:tmpl w:val="BD2E2F2A"/>
    <w:lvl w:ilvl="0" w:tplc="D3DE79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BA62267"/>
    <w:multiLevelType w:val="hybridMultilevel"/>
    <w:tmpl w:val="0038D4C2"/>
    <w:lvl w:ilvl="0" w:tplc="D3DE79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D442C83"/>
    <w:multiLevelType w:val="multilevel"/>
    <w:tmpl w:val="B6102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0D6F1AE9"/>
    <w:multiLevelType w:val="hybridMultilevel"/>
    <w:tmpl w:val="0900A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E5F13FE"/>
    <w:multiLevelType w:val="multilevel"/>
    <w:tmpl w:val="3E18A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0F380B06"/>
    <w:multiLevelType w:val="hybridMultilevel"/>
    <w:tmpl w:val="C74E84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0220D62"/>
    <w:multiLevelType w:val="multilevel"/>
    <w:tmpl w:val="56405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11A220ED"/>
    <w:multiLevelType w:val="hybridMultilevel"/>
    <w:tmpl w:val="A6EE6E56"/>
    <w:lvl w:ilvl="0" w:tplc="D3DE79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4065A89"/>
    <w:multiLevelType w:val="multilevel"/>
    <w:tmpl w:val="0E24CFC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140B1CEE"/>
    <w:multiLevelType w:val="hybridMultilevel"/>
    <w:tmpl w:val="35707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40E009D"/>
    <w:multiLevelType w:val="multilevel"/>
    <w:tmpl w:val="53648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144B3D11"/>
    <w:multiLevelType w:val="hybridMultilevel"/>
    <w:tmpl w:val="C7E8B694"/>
    <w:lvl w:ilvl="0" w:tplc="5FA6BA5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4867D2E"/>
    <w:multiLevelType w:val="hybridMultilevel"/>
    <w:tmpl w:val="29784C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4D55B4D"/>
    <w:multiLevelType w:val="multilevel"/>
    <w:tmpl w:val="EB00F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166853D1"/>
    <w:multiLevelType w:val="multilevel"/>
    <w:tmpl w:val="672CA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17640A64"/>
    <w:multiLevelType w:val="multilevel"/>
    <w:tmpl w:val="B03ED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1996359B"/>
    <w:multiLevelType w:val="multilevel"/>
    <w:tmpl w:val="78222B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1A107C76"/>
    <w:multiLevelType w:val="hybridMultilevel"/>
    <w:tmpl w:val="0F324C42"/>
    <w:lvl w:ilvl="0" w:tplc="2512A60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A862D11"/>
    <w:multiLevelType w:val="multilevel"/>
    <w:tmpl w:val="38046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1AB11C36"/>
    <w:multiLevelType w:val="multilevel"/>
    <w:tmpl w:val="EE1A0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1B3861C1"/>
    <w:multiLevelType w:val="multilevel"/>
    <w:tmpl w:val="E4B0F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1E9B5F86"/>
    <w:multiLevelType w:val="multilevel"/>
    <w:tmpl w:val="DA4EA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1F5245D4"/>
    <w:multiLevelType w:val="multilevel"/>
    <w:tmpl w:val="24985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201D30E7"/>
    <w:multiLevelType w:val="multilevel"/>
    <w:tmpl w:val="B4722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20760CBC"/>
    <w:multiLevelType w:val="multilevel"/>
    <w:tmpl w:val="82FA4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20D41500"/>
    <w:multiLevelType w:val="hybridMultilevel"/>
    <w:tmpl w:val="7A9407E6"/>
    <w:lvl w:ilvl="0" w:tplc="D72087D0">
      <w:start w:val="1"/>
      <w:numFmt w:val="bullet"/>
      <w:pStyle w:val="Heading2Stef1"/>
      <w:lvlText w:val="-"/>
      <w:lvlJc w:val="left"/>
      <w:pPr>
        <w:ind w:left="630" w:hanging="360"/>
      </w:pPr>
      <w:rPr>
        <w:rFonts w:ascii="Symbol" w:hAnsi="Symbol" w:hint="default"/>
        <w:strike w:val="0"/>
        <w:dstrike w:val="0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">
    <w:nsid w:val="20D70D22"/>
    <w:multiLevelType w:val="multilevel"/>
    <w:tmpl w:val="FF68CE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211D7CAE"/>
    <w:multiLevelType w:val="multilevel"/>
    <w:tmpl w:val="085AD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21EE5734"/>
    <w:multiLevelType w:val="multilevel"/>
    <w:tmpl w:val="424CD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2391283E"/>
    <w:multiLevelType w:val="hybridMultilevel"/>
    <w:tmpl w:val="2EBAE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6A3485"/>
    <w:multiLevelType w:val="multilevel"/>
    <w:tmpl w:val="3BB01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27D663F5"/>
    <w:multiLevelType w:val="multilevel"/>
    <w:tmpl w:val="D8306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286E4128"/>
    <w:multiLevelType w:val="multilevel"/>
    <w:tmpl w:val="AFE69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2BAA571C"/>
    <w:multiLevelType w:val="hybridMultilevel"/>
    <w:tmpl w:val="15F84BE6"/>
    <w:lvl w:ilvl="0" w:tplc="0C34916C">
      <w:start w:val="1"/>
      <w:numFmt w:val="bullet"/>
      <w:pStyle w:val="NormalStefbullets1"/>
      <w:lvlText w:val="-"/>
      <w:lvlJc w:val="left"/>
      <w:pPr>
        <w:tabs>
          <w:tab w:val="num" w:pos="970"/>
        </w:tabs>
        <w:ind w:left="970" w:hanging="34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specVanish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BE365B7"/>
    <w:multiLevelType w:val="hybridMultilevel"/>
    <w:tmpl w:val="B6440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2C1440A5"/>
    <w:multiLevelType w:val="multilevel"/>
    <w:tmpl w:val="6E1C8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2DF84BE9"/>
    <w:multiLevelType w:val="multilevel"/>
    <w:tmpl w:val="D6806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2E163D08"/>
    <w:multiLevelType w:val="hybridMultilevel"/>
    <w:tmpl w:val="94FE37FA"/>
    <w:lvl w:ilvl="0" w:tplc="909E8EC2">
      <w:start w:val="1"/>
      <w:numFmt w:val="bullet"/>
      <w:lvlText w:val="-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2F865622"/>
    <w:multiLevelType w:val="multilevel"/>
    <w:tmpl w:val="32CE8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31140F19"/>
    <w:multiLevelType w:val="hybridMultilevel"/>
    <w:tmpl w:val="D7C8AED6"/>
    <w:lvl w:ilvl="0" w:tplc="D3DE79D0">
      <w:numFmt w:val="bullet"/>
      <w:lvlText w:val="-"/>
      <w:lvlJc w:val="left"/>
      <w:pPr>
        <w:ind w:left="75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59">
    <w:nsid w:val="311E03D7"/>
    <w:multiLevelType w:val="hybridMultilevel"/>
    <w:tmpl w:val="FA4A7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319F504A"/>
    <w:multiLevelType w:val="multilevel"/>
    <w:tmpl w:val="E40E8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31D91676"/>
    <w:multiLevelType w:val="multilevel"/>
    <w:tmpl w:val="A15CB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31FF3AA9"/>
    <w:multiLevelType w:val="hybridMultilevel"/>
    <w:tmpl w:val="2836EAC6"/>
    <w:lvl w:ilvl="0" w:tplc="A02640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32EE1BF3"/>
    <w:multiLevelType w:val="hybridMultilevel"/>
    <w:tmpl w:val="CEB0E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34556453"/>
    <w:multiLevelType w:val="hybridMultilevel"/>
    <w:tmpl w:val="4338466A"/>
    <w:lvl w:ilvl="0" w:tplc="5FA6BA5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34E504C4"/>
    <w:multiLevelType w:val="multilevel"/>
    <w:tmpl w:val="0E2AC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35A072FC"/>
    <w:multiLevelType w:val="multilevel"/>
    <w:tmpl w:val="FA16A3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>
    <w:nsid w:val="36367269"/>
    <w:multiLevelType w:val="multilevel"/>
    <w:tmpl w:val="D026C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36470210"/>
    <w:multiLevelType w:val="hybridMultilevel"/>
    <w:tmpl w:val="7F926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36AF1F78"/>
    <w:multiLevelType w:val="hybridMultilevel"/>
    <w:tmpl w:val="F398C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7091090"/>
    <w:multiLevelType w:val="multilevel"/>
    <w:tmpl w:val="439288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3B5853CE"/>
    <w:multiLevelType w:val="multilevel"/>
    <w:tmpl w:val="B4BE4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3B98740D"/>
    <w:multiLevelType w:val="multilevel"/>
    <w:tmpl w:val="BBC06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3BB968ED"/>
    <w:multiLevelType w:val="hybridMultilevel"/>
    <w:tmpl w:val="4C3293FE"/>
    <w:lvl w:ilvl="0" w:tplc="909E8EC2">
      <w:start w:val="1"/>
      <w:numFmt w:val="bullet"/>
      <w:lvlText w:val="-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3BD0557D"/>
    <w:multiLevelType w:val="hybridMultilevel"/>
    <w:tmpl w:val="650864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BFC7D26"/>
    <w:multiLevelType w:val="hybridMultilevel"/>
    <w:tmpl w:val="C7520EDE"/>
    <w:lvl w:ilvl="0" w:tplc="D3DE79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CA67702"/>
    <w:multiLevelType w:val="hybridMultilevel"/>
    <w:tmpl w:val="D99A9AFA"/>
    <w:lvl w:ilvl="0" w:tplc="5FA6BA5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D17571E"/>
    <w:multiLevelType w:val="multilevel"/>
    <w:tmpl w:val="D0027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3F032958"/>
    <w:multiLevelType w:val="multilevel"/>
    <w:tmpl w:val="868AF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3F4F7F42"/>
    <w:multiLevelType w:val="hybridMultilevel"/>
    <w:tmpl w:val="CD1E7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40F40371"/>
    <w:multiLevelType w:val="hybridMultilevel"/>
    <w:tmpl w:val="47201F3E"/>
    <w:lvl w:ilvl="0" w:tplc="D3DE79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43F54471"/>
    <w:multiLevelType w:val="multilevel"/>
    <w:tmpl w:val="DF100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45A633C8"/>
    <w:multiLevelType w:val="multilevel"/>
    <w:tmpl w:val="7A00B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463073A3"/>
    <w:multiLevelType w:val="multilevel"/>
    <w:tmpl w:val="F9A4B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466E355D"/>
    <w:multiLevelType w:val="hybridMultilevel"/>
    <w:tmpl w:val="AE42C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868747A"/>
    <w:multiLevelType w:val="hybridMultilevel"/>
    <w:tmpl w:val="60AE7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49075773"/>
    <w:multiLevelType w:val="multilevel"/>
    <w:tmpl w:val="25BAA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498A69B5"/>
    <w:multiLevelType w:val="hybridMultilevel"/>
    <w:tmpl w:val="0BCAC9F6"/>
    <w:lvl w:ilvl="0" w:tplc="2512A60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4AA977AD"/>
    <w:multiLevelType w:val="multilevel"/>
    <w:tmpl w:val="09229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4C1A3A35"/>
    <w:multiLevelType w:val="multilevel"/>
    <w:tmpl w:val="AA66B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4C4B1569"/>
    <w:multiLevelType w:val="hybridMultilevel"/>
    <w:tmpl w:val="FE628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D0F7E45"/>
    <w:multiLevelType w:val="multilevel"/>
    <w:tmpl w:val="F60E1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>
    <w:nsid w:val="4D8113F8"/>
    <w:multiLevelType w:val="multilevel"/>
    <w:tmpl w:val="6D560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4EBE2800"/>
    <w:multiLevelType w:val="multilevel"/>
    <w:tmpl w:val="81308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4F1C25DC"/>
    <w:multiLevelType w:val="hybridMultilevel"/>
    <w:tmpl w:val="F9D4C1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5605576F"/>
    <w:multiLevelType w:val="multilevel"/>
    <w:tmpl w:val="2DC2F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>
    <w:nsid w:val="5725611C"/>
    <w:multiLevelType w:val="multilevel"/>
    <w:tmpl w:val="80C8E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>
    <w:nsid w:val="5879673E"/>
    <w:multiLevelType w:val="multilevel"/>
    <w:tmpl w:val="F3627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>
    <w:nsid w:val="5A617ADC"/>
    <w:multiLevelType w:val="multilevel"/>
    <w:tmpl w:val="597E8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5BFE6544"/>
    <w:multiLevelType w:val="multilevel"/>
    <w:tmpl w:val="3FEA49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>
      <w:start w:val="3"/>
      <w:numFmt w:val="decimal"/>
      <w:isLgl/>
      <w:lvlText w:val="%1.%2."/>
      <w:lvlJc w:val="left"/>
      <w:pPr>
        <w:ind w:left="102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0">
    <w:nsid w:val="5C1F6C9E"/>
    <w:multiLevelType w:val="multilevel"/>
    <w:tmpl w:val="771AB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5CF0393B"/>
    <w:multiLevelType w:val="multilevel"/>
    <w:tmpl w:val="84BA6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>
    <w:nsid w:val="5E9A78CC"/>
    <w:multiLevelType w:val="multilevel"/>
    <w:tmpl w:val="0ECC2BB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>
    <w:nsid w:val="5F59190D"/>
    <w:multiLevelType w:val="hybridMultilevel"/>
    <w:tmpl w:val="692EAA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60C66223"/>
    <w:multiLevelType w:val="multilevel"/>
    <w:tmpl w:val="4D02B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>
    <w:nsid w:val="612227C1"/>
    <w:multiLevelType w:val="hybridMultilevel"/>
    <w:tmpl w:val="AEC2D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61553FB3"/>
    <w:multiLevelType w:val="multilevel"/>
    <w:tmpl w:val="DDFC8D0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>
    <w:nsid w:val="62552549"/>
    <w:multiLevelType w:val="hybridMultilevel"/>
    <w:tmpl w:val="F97493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6298261A"/>
    <w:multiLevelType w:val="multilevel"/>
    <w:tmpl w:val="E53812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">
    <w:nsid w:val="639B7EB4"/>
    <w:multiLevelType w:val="multilevel"/>
    <w:tmpl w:val="F57A0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000000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>
    <w:nsid w:val="63F466CE"/>
    <w:multiLevelType w:val="multilevel"/>
    <w:tmpl w:val="653AC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>
    <w:nsid w:val="65873434"/>
    <w:multiLevelType w:val="hybridMultilevel"/>
    <w:tmpl w:val="BFB4FF50"/>
    <w:lvl w:ilvl="0" w:tplc="5944E048">
      <w:start w:val="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661B5761"/>
    <w:multiLevelType w:val="multilevel"/>
    <w:tmpl w:val="C6D8E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>
    <w:nsid w:val="67EB65AF"/>
    <w:multiLevelType w:val="hybridMultilevel"/>
    <w:tmpl w:val="59766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6862383B"/>
    <w:multiLevelType w:val="hybridMultilevel"/>
    <w:tmpl w:val="CACC7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68926FFC"/>
    <w:multiLevelType w:val="multilevel"/>
    <w:tmpl w:val="C9565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>
    <w:nsid w:val="693D21FC"/>
    <w:multiLevelType w:val="hybridMultilevel"/>
    <w:tmpl w:val="EA3A3BA2"/>
    <w:lvl w:ilvl="0" w:tplc="5FA6BA5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6A981844"/>
    <w:multiLevelType w:val="multilevel"/>
    <w:tmpl w:val="5E0A1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>
    <w:nsid w:val="6C3B6074"/>
    <w:multiLevelType w:val="multilevel"/>
    <w:tmpl w:val="360608E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">
    <w:nsid w:val="6E5A44E2"/>
    <w:multiLevelType w:val="hybridMultilevel"/>
    <w:tmpl w:val="9378D4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6ECD7597"/>
    <w:multiLevelType w:val="hybridMultilevel"/>
    <w:tmpl w:val="D5968260"/>
    <w:lvl w:ilvl="0" w:tplc="2512A60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EF741F0"/>
    <w:multiLevelType w:val="multilevel"/>
    <w:tmpl w:val="9C32AA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">
    <w:nsid w:val="6FBD730E"/>
    <w:multiLevelType w:val="hybridMultilevel"/>
    <w:tmpl w:val="3D94B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72B83CAF"/>
    <w:multiLevelType w:val="multilevel"/>
    <w:tmpl w:val="A14EA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>
    <w:nsid w:val="739B51F4"/>
    <w:multiLevelType w:val="multilevel"/>
    <w:tmpl w:val="6BE0E1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">
    <w:nsid w:val="752D1B3C"/>
    <w:multiLevelType w:val="hybridMultilevel"/>
    <w:tmpl w:val="08EA55E6"/>
    <w:lvl w:ilvl="0" w:tplc="909E8EC2">
      <w:start w:val="1"/>
      <w:numFmt w:val="bullet"/>
      <w:lvlText w:val="-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76770C1F"/>
    <w:multiLevelType w:val="multilevel"/>
    <w:tmpl w:val="4C26A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>
    <w:nsid w:val="77356C81"/>
    <w:multiLevelType w:val="multilevel"/>
    <w:tmpl w:val="BFE65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>
    <w:nsid w:val="775E33DB"/>
    <w:multiLevelType w:val="multilevel"/>
    <w:tmpl w:val="35626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>
    <w:nsid w:val="79051891"/>
    <w:multiLevelType w:val="multilevel"/>
    <w:tmpl w:val="47E20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>
    <w:nsid w:val="7A5E4AB0"/>
    <w:multiLevelType w:val="hybridMultilevel"/>
    <w:tmpl w:val="010A5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7CB63143"/>
    <w:multiLevelType w:val="multilevel"/>
    <w:tmpl w:val="1414B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>
    <w:nsid w:val="7CCD2972"/>
    <w:multiLevelType w:val="multilevel"/>
    <w:tmpl w:val="6FC44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>
    <w:nsid w:val="7CF46FE8"/>
    <w:multiLevelType w:val="hybridMultilevel"/>
    <w:tmpl w:val="BAC22788"/>
    <w:lvl w:ilvl="0" w:tplc="909E8EC2">
      <w:start w:val="1"/>
      <w:numFmt w:val="bullet"/>
      <w:lvlText w:val="-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7CFF0CF8"/>
    <w:multiLevelType w:val="hybridMultilevel"/>
    <w:tmpl w:val="7F08BFB8"/>
    <w:lvl w:ilvl="0" w:tplc="5FA6BA5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7DC9505E"/>
    <w:multiLevelType w:val="multilevel"/>
    <w:tmpl w:val="E6F4A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>
    <w:nsid w:val="7E637B7B"/>
    <w:multiLevelType w:val="multilevel"/>
    <w:tmpl w:val="D7046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>
    <w:nsid w:val="7EF9738D"/>
    <w:multiLevelType w:val="multilevel"/>
    <w:tmpl w:val="86781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>
    <w:nsid w:val="7FAF2329"/>
    <w:multiLevelType w:val="multilevel"/>
    <w:tmpl w:val="1A023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4"/>
  </w:num>
  <w:num w:numId="2">
    <w:abstractNumId w:val="74"/>
  </w:num>
  <w:num w:numId="3">
    <w:abstractNumId w:val="24"/>
  </w:num>
  <w:num w:numId="4">
    <w:abstractNumId w:val="66"/>
  </w:num>
  <w:num w:numId="5">
    <w:abstractNumId w:val="108"/>
  </w:num>
  <w:num w:numId="6">
    <w:abstractNumId w:val="124"/>
  </w:num>
  <w:num w:numId="7">
    <w:abstractNumId w:val="121"/>
  </w:num>
  <w:num w:numId="8">
    <w:abstractNumId w:val="118"/>
  </w:num>
  <w:num w:numId="9">
    <w:abstractNumId w:val="45"/>
  </w:num>
  <w:num w:numId="10">
    <w:abstractNumId w:val="106"/>
  </w:num>
  <w:num w:numId="11">
    <w:abstractNumId w:val="102"/>
  </w:num>
  <w:num w:numId="12">
    <w:abstractNumId w:val="70"/>
  </w:num>
  <w:num w:numId="13">
    <w:abstractNumId w:val="35"/>
  </w:num>
  <w:num w:numId="14">
    <w:abstractNumId w:val="13"/>
  </w:num>
  <w:num w:numId="15">
    <w:abstractNumId w:val="27"/>
  </w:num>
  <w:num w:numId="16">
    <w:abstractNumId w:val="120"/>
  </w:num>
  <w:num w:numId="17">
    <w:abstractNumId w:val="19"/>
  </w:num>
  <w:num w:numId="18">
    <w:abstractNumId w:val="58"/>
  </w:num>
  <w:num w:numId="19">
    <w:abstractNumId w:val="75"/>
  </w:num>
  <w:num w:numId="20">
    <w:abstractNumId w:val="80"/>
  </w:num>
  <w:num w:numId="21">
    <w:abstractNumId w:val="15"/>
  </w:num>
  <w:num w:numId="22">
    <w:abstractNumId w:val="87"/>
  </w:num>
  <w:num w:numId="23">
    <w:abstractNumId w:val="22"/>
  </w:num>
  <w:num w:numId="24">
    <w:abstractNumId w:val="62"/>
  </w:num>
  <w:num w:numId="25">
    <w:abstractNumId w:val="52"/>
  </w:num>
  <w:num w:numId="26">
    <w:abstractNumId w:val="69"/>
  </w:num>
  <w:num w:numId="27">
    <w:abstractNumId w:val="44"/>
  </w:num>
  <w:num w:numId="28">
    <w:abstractNumId w:val="1"/>
  </w:num>
  <w:num w:numId="29">
    <w:abstractNumId w:val="2"/>
  </w:num>
  <w:num w:numId="30">
    <w:abstractNumId w:val="3"/>
  </w:num>
  <w:num w:numId="31">
    <w:abstractNumId w:val="56"/>
  </w:num>
  <w:num w:numId="32">
    <w:abstractNumId w:val="73"/>
  </w:num>
  <w:num w:numId="33">
    <w:abstractNumId w:val="17"/>
  </w:num>
  <w:num w:numId="34">
    <w:abstractNumId w:val="4"/>
  </w:num>
  <w:num w:numId="35">
    <w:abstractNumId w:val="5"/>
  </w:num>
  <w:num w:numId="36">
    <w:abstractNumId w:val="125"/>
  </w:num>
  <w:num w:numId="37">
    <w:abstractNumId w:val="6"/>
  </w:num>
  <w:num w:numId="38">
    <w:abstractNumId w:val="133"/>
  </w:num>
  <w:num w:numId="39">
    <w:abstractNumId w:val="7"/>
  </w:num>
  <w:num w:numId="40">
    <w:abstractNumId w:val="18"/>
  </w:num>
  <w:num w:numId="41">
    <w:abstractNumId w:val="26"/>
  </w:num>
  <w:num w:numId="42">
    <w:abstractNumId w:val="20"/>
  </w:num>
  <w:num w:numId="43">
    <w:abstractNumId w:val="1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"/>
  </w:num>
  <w:num w:numId="47">
    <w:abstractNumId w:val="4"/>
  </w:num>
  <w:num w:numId="48">
    <w:abstractNumId w:val="7"/>
  </w:num>
  <w:num w:numId="49">
    <w:abstractNumId w:val="1"/>
  </w:num>
  <w:num w:numId="50">
    <w:abstractNumId w:val="2"/>
  </w:num>
  <w:num w:numId="51">
    <w:abstractNumId w:val="104"/>
  </w:num>
  <w:num w:numId="52">
    <w:abstractNumId w:val="137"/>
  </w:num>
  <w:num w:numId="53">
    <w:abstractNumId w:val="86"/>
  </w:num>
  <w:num w:numId="54">
    <w:abstractNumId w:val="34"/>
  </w:num>
  <w:num w:numId="55">
    <w:abstractNumId w:val="37"/>
  </w:num>
  <w:num w:numId="56">
    <w:abstractNumId w:val="50"/>
  </w:num>
  <w:num w:numId="57">
    <w:abstractNumId w:val="23"/>
  </w:num>
  <w:num w:numId="58">
    <w:abstractNumId w:val="96"/>
  </w:num>
  <w:num w:numId="59">
    <w:abstractNumId w:val="83"/>
  </w:num>
  <w:num w:numId="60">
    <w:abstractNumId w:val="110"/>
  </w:num>
  <w:num w:numId="61">
    <w:abstractNumId w:val="88"/>
  </w:num>
  <w:num w:numId="62">
    <w:abstractNumId w:val="14"/>
  </w:num>
  <w:num w:numId="63">
    <w:abstractNumId w:val="40"/>
  </w:num>
  <w:num w:numId="64">
    <w:abstractNumId w:val="126"/>
  </w:num>
  <w:num w:numId="65">
    <w:abstractNumId w:val="81"/>
  </w:num>
  <w:num w:numId="66">
    <w:abstractNumId w:val="72"/>
  </w:num>
  <w:num w:numId="67">
    <w:abstractNumId w:val="93"/>
  </w:num>
  <w:num w:numId="68">
    <w:abstractNumId w:val="39"/>
  </w:num>
  <w:num w:numId="69">
    <w:abstractNumId w:val="92"/>
  </w:num>
  <w:num w:numId="70">
    <w:abstractNumId w:val="100"/>
  </w:num>
  <w:num w:numId="71">
    <w:abstractNumId w:val="29"/>
  </w:num>
  <w:num w:numId="72">
    <w:abstractNumId w:val="51"/>
  </w:num>
  <w:num w:numId="73">
    <w:abstractNumId w:val="129"/>
  </w:num>
  <w:num w:numId="74">
    <w:abstractNumId w:val="123"/>
  </w:num>
  <w:num w:numId="75">
    <w:abstractNumId w:val="61"/>
  </w:num>
  <w:num w:numId="76">
    <w:abstractNumId w:val="95"/>
  </w:num>
  <w:num w:numId="77">
    <w:abstractNumId w:val="9"/>
  </w:num>
  <w:num w:numId="78">
    <w:abstractNumId w:val="54"/>
  </w:num>
  <w:num w:numId="79">
    <w:abstractNumId w:val="25"/>
  </w:num>
  <w:num w:numId="80">
    <w:abstractNumId w:val="12"/>
  </w:num>
  <w:num w:numId="81">
    <w:abstractNumId w:val="136"/>
  </w:num>
  <w:num w:numId="82">
    <w:abstractNumId w:val="65"/>
  </w:num>
  <w:num w:numId="83">
    <w:abstractNumId w:val="135"/>
  </w:num>
  <w:num w:numId="84">
    <w:abstractNumId w:val="128"/>
  </w:num>
  <w:num w:numId="85">
    <w:abstractNumId w:val="49"/>
  </w:num>
  <w:num w:numId="86">
    <w:abstractNumId w:val="112"/>
  </w:num>
  <w:num w:numId="87">
    <w:abstractNumId w:val="67"/>
  </w:num>
  <w:num w:numId="88">
    <w:abstractNumId w:val="97"/>
  </w:num>
  <w:num w:numId="89">
    <w:abstractNumId w:val="127"/>
  </w:num>
  <w:num w:numId="90">
    <w:abstractNumId w:val="101"/>
  </w:num>
  <w:num w:numId="91">
    <w:abstractNumId w:val="57"/>
  </w:num>
  <w:num w:numId="92">
    <w:abstractNumId w:val="98"/>
  </w:num>
  <w:num w:numId="93">
    <w:abstractNumId w:val="109"/>
  </w:num>
  <w:num w:numId="94">
    <w:abstractNumId w:val="32"/>
  </w:num>
  <w:num w:numId="95">
    <w:abstractNumId w:val="71"/>
  </w:num>
  <w:num w:numId="96">
    <w:abstractNumId w:val="115"/>
  </w:num>
  <w:num w:numId="97">
    <w:abstractNumId w:val="117"/>
  </w:num>
  <w:num w:numId="98">
    <w:abstractNumId w:val="78"/>
  </w:num>
  <w:num w:numId="99">
    <w:abstractNumId w:val="60"/>
  </w:num>
  <w:num w:numId="100">
    <w:abstractNumId w:val="16"/>
  </w:num>
  <w:num w:numId="101">
    <w:abstractNumId w:val="77"/>
  </w:num>
  <w:num w:numId="102">
    <w:abstractNumId w:val="132"/>
  </w:num>
  <w:num w:numId="103">
    <w:abstractNumId w:val="55"/>
  </w:num>
  <w:num w:numId="104">
    <w:abstractNumId w:val="82"/>
  </w:num>
  <w:num w:numId="105">
    <w:abstractNumId w:val="21"/>
  </w:num>
  <w:num w:numId="106">
    <w:abstractNumId w:val="46"/>
  </w:num>
  <w:num w:numId="107">
    <w:abstractNumId w:val="89"/>
  </w:num>
  <w:num w:numId="108">
    <w:abstractNumId w:val="8"/>
  </w:num>
  <w:num w:numId="109">
    <w:abstractNumId w:val="42"/>
  </w:num>
  <w:num w:numId="110">
    <w:abstractNumId w:val="47"/>
  </w:num>
  <w:num w:numId="111">
    <w:abstractNumId w:val="41"/>
  </w:num>
  <w:num w:numId="112">
    <w:abstractNumId w:val="91"/>
  </w:num>
  <w:num w:numId="113">
    <w:abstractNumId w:val="38"/>
  </w:num>
  <w:num w:numId="114">
    <w:abstractNumId w:val="33"/>
  </w:num>
  <w:num w:numId="115">
    <w:abstractNumId w:val="138"/>
  </w:num>
  <w:num w:numId="116">
    <w:abstractNumId w:val="43"/>
  </w:num>
  <w:num w:numId="117">
    <w:abstractNumId w:val="131"/>
  </w:num>
  <w:num w:numId="118">
    <w:abstractNumId w:val="111"/>
  </w:num>
  <w:num w:numId="119">
    <w:abstractNumId w:val="36"/>
  </w:num>
  <w:num w:numId="120">
    <w:abstractNumId w:val="107"/>
  </w:num>
  <w:num w:numId="121">
    <w:abstractNumId w:val="103"/>
  </w:num>
  <w:num w:numId="122">
    <w:abstractNumId w:val="99"/>
  </w:num>
  <w:num w:numId="123">
    <w:abstractNumId w:val="90"/>
  </w:num>
  <w:num w:numId="124">
    <w:abstractNumId w:val="113"/>
  </w:num>
  <w:num w:numId="125">
    <w:abstractNumId w:val="10"/>
  </w:num>
  <w:num w:numId="126">
    <w:abstractNumId w:val="64"/>
  </w:num>
  <w:num w:numId="127">
    <w:abstractNumId w:val="116"/>
  </w:num>
  <w:num w:numId="128">
    <w:abstractNumId w:val="30"/>
  </w:num>
  <w:num w:numId="129">
    <w:abstractNumId w:val="76"/>
  </w:num>
  <w:num w:numId="130">
    <w:abstractNumId w:val="134"/>
  </w:num>
  <w:num w:numId="131">
    <w:abstractNumId w:val="84"/>
  </w:num>
  <w:num w:numId="132">
    <w:abstractNumId w:val="119"/>
  </w:num>
  <w:num w:numId="133">
    <w:abstractNumId w:val="79"/>
  </w:num>
  <w:num w:numId="134">
    <w:abstractNumId w:val="48"/>
  </w:num>
  <w:num w:numId="135">
    <w:abstractNumId w:val="85"/>
  </w:num>
  <w:num w:numId="136">
    <w:abstractNumId w:val="63"/>
  </w:num>
  <w:num w:numId="137">
    <w:abstractNumId w:val="53"/>
  </w:num>
  <w:num w:numId="138">
    <w:abstractNumId w:val="59"/>
  </w:num>
  <w:num w:numId="139">
    <w:abstractNumId w:val="11"/>
  </w:num>
  <w:num w:numId="140">
    <w:abstractNumId w:val="130"/>
  </w:num>
  <w:num w:numId="141">
    <w:abstractNumId w:val="105"/>
  </w:num>
  <w:num w:numId="142">
    <w:abstractNumId w:val="28"/>
  </w:num>
  <w:num w:numId="143">
    <w:abstractNumId w:val="122"/>
  </w:num>
  <w:num w:numId="144">
    <w:abstractNumId w:val="31"/>
  </w:num>
  <w:num w:numId="145">
    <w:abstractNumId w:val="68"/>
  </w:num>
  <w:num w:numId="146">
    <w:abstractNumId w:val="114"/>
  </w:num>
  <w:numIdMacAtCleanup w:val="14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hideSpellingErrors/>
  <w:hideGrammaticalErrors/>
  <w:attachedTemplate r:id="rId1"/>
  <w:defaultTabStop w:val="720"/>
  <w:hyphenationZone w:val="425"/>
  <w:characterSpacingControl w:val="doNotCompress"/>
  <w:savePreviewPicture/>
  <w:hdrShapeDefaults>
    <o:shapedefaults v:ext="edit" spidmax="45058"/>
    <o:shapelayout v:ext="edit">
      <o:idmap v:ext="edit" data="8"/>
    </o:shapelayout>
  </w:hdrShapeDefaults>
  <w:footnotePr>
    <w:footnote w:id="0"/>
    <w:footnote w:id="1"/>
  </w:footnotePr>
  <w:endnotePr>
    <w:endnote w:id="0"/>
    <w:endnote w:id="1"/>
  </w:endnotePr>
  <w:compat/>
  <w:rsids>
    <w:rsidRoot w:val="007C0E30"/>
    <w:rsid w:val="00000871"/>
    <w:rsid w:val="00000C1D"/>
    <w:rsid w:val="00000D43"/>
    <w:rsid w:val="000031A8"/>
    <w:rsid w:val="0000329D"/>
    <w:rsid w:val="00006990"/>
    <w:rsid w:val="00007FEE"/>
    <w:rsid w:val="00011DE9"/>
    <w:rsid w:val="00014FE1"/>
    <w:rsid w:val="000162DC"/>
    <w:rsid w:val="00016859"/>
    <w:rsid w:val="00017AB9"/>
    <w:rsid w:val="00017CC9"/>
    <w:rsid w:val="00021657"/>
    <w:rsid w:val="0002229D"/>
    <w:rsid w:val="000224D9"/>
    <w:rsid w:val="000235FC"/>
    <w:rsid w:val="00026B7A"/>
    <w:rsid w:val="0003294E"/>
    <w:rsid w:val="000400D6"/>
    <w:rsid w:val="00041024"/>
    <w:rsid w:val="000413CD"/>
    <w:rsid w:val="00044383"/>
    <w:rsid w:val="00052C20"/>
    <w:rsid w:val="00063221"/>
    <w:rsid w:val="00070E0A"/>
    <w:rsid w:val="000721F1"/>
    <w:rsid w:val="00072F2C"/>
    <w:rsid w:val="00073CF0"/>
    <w:rsid w:val="00074010"/>
    <w:rsid w:val="00077472"/>
    <w:rsid w:val="00081E08"/>
    <w:rsid w:val="00082B3B"/>
    <w:rsid w:val="00084A23"/>
    <w:rsid w:val="00085B50"/>
    <w:rsid w:val="000900D5"/>
    <w:rsid w:val="0009048A"/>
    <w:rsid w:val="00090D01"/>
    <w:rsid w:val="000972D1"/>
    <w:rsid w:val="00097B5D"/>
    <w:rsid w:val="000A205F"/>
    <w:rsid w:val="000A42CD"/>
    <w:rsid w:val="000A54A4"/>
    <w:rsid w:val="000B10FE"/>
    <w:rsid w:val="000B15AF"/>
    <w:rsid w:val="000B2E3D"/>
    <w:rsid w:val="000B3896"/>
    <w:rsid w:val="000B4F2A"/>
    <w:rsid w:val="000B5C01"/>
    <w:rsid w:val="000B6398"/>
    <w:rsid w:val="000B6F36"/>
    <w:rsid w:val="000B7F1E"/>
    <w:rsid w:val="000C1427"/>
    <w:rsid w:val="000C5266"/>
    <w:rsid w:val="000C61E2"/>
    <w:rsid w:val="000D1357"/>
    <w:rsid w:val="000D31AE"/>
    <w:rsid w:val="000D3262"/>
    <w:rsid w:val="000D419D"/>
    <w:rsid w:val="000E074E"/>
    <w:rsid w:val="000E0D5C"/>
    <w:rsid w:val="000E1BE0"/>
    <w:rsid w:val="000E4D1A"/>
    <w:rsid w:val="000E68F1"/>
    <w:rsid w:val="000E76EA"/>
    <w:rsid w:val="000E7B75"/>
    <w:rsid w:val="000E7C81"/>
    <w:rsid w:val="000F4B6A"/>
    <w:rsid w:val="00100B67"/>
    <w:rsid w:val="00102D96"/>
    <w:rsid w:val="001043D6"/>
    <w:rsid w:val="0010575A"/>
    <w:rsid w:val="00105989"/>
    <w:rsid w:val="001069D7"/>
    <w:rsid w:val="001072B3"/>
    <w:rsid w:val="00107407"/>
    <w:rsid w:val="001108D8"/>
    <w:rsid w:val="00112542"/>
    <w:rsid w:val="00117963"/>
    <w:rsid w:val="0012091C"/>
    <w:rsid w:val="00120B01"/>
    <w:rsid w:val="001221D4"/>
    <w:rsid w:val="00124447"/>
    <w:rsid w:val="00127B80"/>
    <w:rsid w:val="00130BF2"/>
    <w:rsid w:val="00131DBF"/>
    <w:rsid w:val="0013321D"/>
    <w:rsid w:val="0013551C"/>
    <w:rsid w:val="00137164"/>
    <w:rsid w:val="00137B19"/>
    <w:rsid w:val="001406F9"/>
    <w:rsid w:val="00141551"/>
    <w:rsid w:val="00144E6E"/>
    <w:rsid w:val="00152F17"/>
    <w:rsid w:val="00153DC7"/>
    <w:rsid w:val="00153E49"/>
    <w:rsid w:val="00155E5C"/>
    <w:rsid w:val="001637E0"/>
    <w:rsid w:val="00172196"/>
    <w:rsid w:val="00172FAF"/>
    <w:rsid w:val="00177A82"/>
    <w:rsid w:val="00182405"/>
    <w:rsid w:val="00184144"/>
    <w:rsid w:val="001A0D21"/>
    <w:rsid w:val="001A2F24"/>
    <w:rsid w:val="001A6141"/>
    <w:rsid w:val="001B0E06"/>
    <w:rsid w:val="001B41E2"/>
    <w:rsid w:val="001B4646"/>
    <w:rsid w:val="001B48FF"/>
    <w:rsid w:val="001B7693"/>
    <w:rsid w:val="001C3026"/>
    <w:rsid w:val="001C4CF7"/>
    <w:rsid w:val="001C4DDA"/>
    <w:rsid w:val="001D0687"/>
    <w:rsid w:val="001D08C0"/>
    <w:rsid w:val="001D574B"/>
    <w:rsid w:val="001E3068"/>
    <w:rsid w:val="001E392E"/>
    <w:rsid w:val="001E4BB1"/>
    <w:rsid w:val="001E5E3B"/>
    <w:rsid w:val="001F3CAE"/>
    <w:rsid w:val="001F5C0E"/>
    <w:rsid w:val="001F5DA4"/>
    <w:rsid w:val="001F617B"/>
    <w:rsid w:val="001F6631"/>
    <w:rsid w:val="001F6A88"/>
    <w:rsid w:val="001F735E"/>
    <w:rsid w:val="00200211"/>
    <w:rsid w:val="00205A28"/>
    <w:rsid w:val="002177D1"/>
    <w:rsid w:val="00220598"/>
    <w:rsid w:val="00223111"/>
    <w:rsid w:val="0022659F"/>
    <w:rsid w:val="00226FA7"/>
    <w:rsid w:val="00231EF3"/>
    <w:rsid w:val="002323DE"/>
    <w:rsid w:val="00234218"/>
    <w:rsid w:val="00236E50"/>
    <w:rsid w:val="0024077A"/>
    <w:rsid w:val="00244099"/>
    <w:rsid w:val="00245E07"/>
    <w:rsid w:val="002601B0"/>
    <w:rsid w:val="00260BFE"/>
    <w:rsid w:val="0026166B"/>
    <w:rsid w:val="00262773"/>
    <w:rsid w:val="00263C74"/>
    <w:rsid w:val="00265369"/>
    <w:rsid w:val="002653E5"/>
    <w:rsid w:val="00265A1D"/>
    <w:rsid w:val="00270305"/>
    <w:rsid w:val="00270985"/>
    <w:rsid w:val="00271070"/>
    <w:rsid w:val="0027228E"/>
    <w:rsid w:val="00274219"/>
    <w:rsid w:val="0027476D"/>
    <w:rsid w:val="002870A5"/>
    <w:rsid w:val="0028754D"/>
    <w:rsid w:val="00292B48"/>
    <w:rsid w:val="00297ADB"/>
    <w:rsid w:val="002A216F"/>
    <w:rsid w:val="002B052A"/>
    <w:rsid w:val="002B4D96"/>
    <w:rsid w:val="002B6580"/>
    <w:rsid w:val="002C00B8"/>
    <w:rsid w:val="002C2280"/>
    <w:rsid w:val="002C2F03"/>
    <w:rsid w:val="002C410C"/>
    <w:rsid w:val="002D2347"/>
    <w:rsid w:val="002D2411"/>
    <w:rsid w:val="002D3BBA"/>
    <w:rsid w:val="002D3F5C"/>
    <w:rsid w:val="002D4DE2"/>
    <w:rsid w:val="002D6441"/>
    <w:rsid w:val="002D6F67"/>
    <w:rsid w:val="002E50ED"/>
    <w:rsid w:val="002E5C14"/>
    <w:rsid w:val="002F217D"/>
    <w:rsid w:val="002F5D22"/>
    <w:rsid w:val="002F5F09"/>
    <w:rsid w:val="002F7C82"/>
    <w:rsid w:val="00301006"/>
    <w:rsid w:val="00301EF0"/>
    <w:rsid w:val="0031184C"/>
    <w:rsid w:val="00316ED9"/>
    <w:rsid w:val="00325A60"/>
    <w:rsid w:val="00330FBF"/>
    <w:rsid w:val="0033236E"/>
    <w:rsid w:val="00335C21"/>
    <w:rsid w:val="00336E39"/>
    <w:rsid w:val="00337E69"/>
    <w:rsid w:val="003428D7"/>
    <w:rsid w:val="00345DDE"/>
    <w:rsid w:val="0035182B"/>
    <w:rsid w:val="003535BC"/>
    <w:rsid w:val="00356438"/>
    <w:rsid w:val="00357BB2"/>
    <w:rsid w:val="003613A6"/>
    <w:rsid w:val="00363935"/>
    <w:rsid w:val="00363A2D"/>
    <w:rsid w:val="00365B9B"/>
    <w:rsid w:val="00367DA6"/>
    <w:rsid w:val="00367ECF"/>
    <w:rsid w:val="00370DE7"/>
    <w:rsid w:val="003710DD"/>
    <w:rsid w:val="00373219"/>
    <w:rsid w:val="0037398F"/>
    <w:rsid w:val="00376DCB"/>
    <w:rsid w:val="00377B16"/>
    <w:rsid w:val="00380693"/>
    <w:rsid w:val="00383E81"/>
    <w:rsid w:val="00385D03"/>
    <w:rsid w:val="00394D1C"/>
    <w:rsid w:val="003A04B0"/>
    <w:rsid w:val="003A244E"/>
    <w:rsid w:val="003A6779"/>
    <w:rsid w:val="003B262E"/>
    <w:rsid w:val="003C4FBF"/>
    <w:rsid w:val="003C6CC4"/>
    <w:rsid w:val="003C765B"/>
    <w:rsid w:val="003D05D1"/>
    <w:rsid w:val="003D4432"/>
    <w:rsid w:val="003D7A12"/>
    <w:rsid w:val="003E0BB2"/>
    <w:rsid w:val="003E249F"/>
    <w:rsid w:val="003E3F6D"/>
    <w:rsid w:val="003E4475"/>
    <w:rsid w:val="003E4D41"/>
    <w:rsid w:val="003F3DD5"/>
    <w:rsid w:val="003F4F5C"/>
    <w:rsid w:val="003F597F"/>
    <w:rsid w:val="00402DA4"/>
    <w:rsid w:val="00403B65"/>
    <w:rsid w:val="00405392"/>
    <w:rsid w:val="00406D85"/>
    <w:rsid w:val="00410F5A"/>
    <w:rsid w:val="00411BD8"/>
    <w:rsid w:val="00411F27"/>
    <w:rsid w:val="00414A70"/>
    <w:rsid w:val="004153A1"/>
    <w:rsid w:val="004153A5"/>
    <w:rsid w:val="00416648"/>
    <w:rsid w:val="00420A9B"/>
    <w:rsid w:val="0042140E"/>
    <w:rsid w:val="00422D06"/>
    <w:rsid w:val="00424087"/>
    <w:rsid w:val="00425929"/>
    <w:rsid w:val="0042616F"/>
    <w:rsid w:val="004317E5"/>
    <w:rsid w:val="00432F7B"/>
    <w:rsid w:val="00435D8A"/>
    <w:rsid w:val="00436888"/>
    <w:rsid w:val="004416B5"/>
    <w:rsid w:val="004434D0"/>
    <w:rsid w:val="0044387F"/>
    <w:rsid w:val="0044688B"/>
    <w:rsid w:val="00447994"/>
    <w:rsid w:val="00450C35"/>
    <w:rsid w:val="00455B9B"/>
    <w:rsid w:val="00461434"/>
    <w:rsid w:val="00462C03"/>
    <w:rsid w:val="00462DAA"/>
    <w:rsid w:val="004649EE"/>
    <w:rsid w:val="00465374"/>
    <w:rsid w:val="00465E09"/>
    <w:rsid w:val="00466487"/>
    <w:rsid w:val="00470FEF"/>
    <w:rsid w:val="00473F26"/>
    <w:rsid w:val="00475EB3"/>
    <w:rsid w:val="00481484"/>
    <w:rsid w:val="00484133"/>
    <w:rsid w:val="00490161"/>
    <w:rsid w:val="00491E08"/>
    <w:rsid w:val="00491EEA"/>
    <w:rsid w:val="00495DC9"/>
    <w:rsid w:val="004A701E"/>
    <w:rsid w:val="004B2B15"/>
    <w:rsid w:val="004B4525"/>
    <w:rsid w:val="004C0429"/>
    <w:rsid w:val="004C2433"/>
    <w:rsid w:val="004C2874"/>
    <w:rsid w:val="004C294E"/>
    <w:rsid w:val="004C3C2C"/>
    <w:rsid w:val="004D176E"/>
    <w:rsid w:val="004D17C2"/>
    <w:rsid w:val="004D2279"/>
    <w:rsid w:val="004D5C45"/>
    <w:rsid w:val="004D7AE9"/>
    <w:rsid w:val="004E6686"/>
    <w:rsid w:val="004F293A"/>
    <w:rsid w:val="004F3AE9"/>
    <w:rsid w:val="004F3FBC"/>
    <w:rsid w:val="004F5380"/>
    <w:rsid w:val="004F608C"/>
    <w:rsid w:val="004F6454"/>
    <w:rsid w:val="005005AC"/>
    <w:rsid w:val="00501F02"/>
    <w:rsid w:val="0051202F"/>
    <w:rsid w:val="00514F7B"/>
    <w:rsid w:val="00516227"/>
    <w:rsid w:val="0051738B"/>
    <w:rsid w:val="00527FD6"/>
    <w:rsid w:val="00530C31"/>
    <w:rsid w:val="0053474F"/>
    <w:rsid w:val="005375E3"/>
    <w:rsid w:val="005404C2"/>
    <w:rsid w:val="00540941"/>
    <w:rsid w:val="00541B40"/>
    <w:rsid w:val="00542963"/>
    <w:rsid w:val="00545613"/>
    <w:rsid w:val="00547495"/>
    <w:rsid w:val="00551ED1"/>
    <w:rsid w:val="00552A1A"/>
    <w:rsid w:val="005539C4"/>
    <w:rsid w:val="005579AC"/>
    <w:rsid w:val="00563621"/>
    <w:rsid w:val="00564F67"/>
    <w:rsid w:val="00565356"/>
    <w:rsid w:val="00565DC3"/>
    <w:rsid w:val="00567F39"/>
    <w:rsid w:val="005701B1"/>
    <w:rsid w:val="00573DE7"/>
    <w:rsid w:val="00580C7B"/>
    <w:rsid w:val="00582047"/>
    <w:rsid w:val="00582184"/>
    <w:rsid w:val="005824E5"/>
    <w:rsid w:val="005839F2"/>
    <w:rsid w:val="0058429C"/>
    <w:rsid w:val="0058458B"/>
    <w:rsid w:val="00585061"/>
    <w:rsid w:val="005861D5"/>
    <w:rsid w:val="005866B5"/>
    <w:rsid w:val="00587401"/>
    <w:rsid w:val="00587BE2"/>
    <w:rsid w:val="00594813"/>
    <w:rsid w:val="00595E16"/>
    <w:rsid w:val="005977D4"/>
    <w:rsid w:val="005A21C3"/>
    <w:rsid w:val="005A5012"/>
    <w:rsid w:val="005A5AEA"/>
    <w:rsid w:val="005B0041"/>
    <w:rsid w:val="005B0E47"/>
    <w:rsid w:val="005B5D60"/>
    <w:rsid w:val="005B7F4F"/>
    <w:rsid w:val="005C05B1"/>
    <w:rsid w:val="005C0666"/>
    <w:rsid w:val="005C7CE9"/>
    <w:rsid w:val="005D2767"/>
    <w:rsid w:val="005D43C4"/>
    <w:rsid w:val="005D6C62"/>
    <w:rsid w:val="005E26A1"/>
    <w:rsid w:val="005E6086"/>
    <w:rsid w:val="005F199D"/>
    <w:rsid w:val="00601BA4"/>
    <w:rsid w:val="0060417F"/>
    <w:rsid w:val="00610AC7"/>
    <w:rsid w:val="00615430"/>
    <w:rsid w:val="00625A3E"/>
    <w:rsid w:val="006277B7"/>
    <w:rsid w:val="00631167"/>
    <w:rsid w:val="00632270"/>
    <w:rsid w:val="006325CD"/>
    <w:rsid w:val="006457ED"/>
    <w:rsid w:val="006501D5"/>
    <w:rsid w:val="00651887"/>
    <w:rsid w:val="00656654"/>
    <w:rsid w:val="00660915"/>
    <w:rsid w:val="006629D0"/>
    <w:rsid w:val="00662EAB"/>
    <w:rsid w:val="006641CF"/>
    <w:rsid w:val="00665005"/>
    <w:rsid w:val="0066603C"/>
    <w:rsid w:val="0066739A"/>
    <w:rsid w:val="006708DC"/>
    <w:rsid w:val="00671618"/>
    <w:rsid w:val="00671CF4"/>
    <w:rsid w:val="00673A0A"/>
    <w:rsid w:val="0067417A"/>
    <w:rsid w:val="00674624"/>
    <w:rsid w:val="00680FDF"/>
    <w:rsid w:val="006823A2"/>
    <w:rsid w:val="006863B5"/>
    <w:rsid w:val="00686D8F"/>
    <w:rsid w:val="00692002"/>
    <w:rsid w:val="006931CD"/>
    <w:rsid w:val="00695F0D"/>
    <w:rsid w:val="006A0739"/>
    <w:rsid w:val="006A1C4D"/>
    <w:rsid w:val="006A3539"/>
    <w:rsid w:val="006A3C9E"/>
    <w:rsid w:val="006B2BA0"/>
    <w:rsid w:val="006B421E"/>
    <w:rsid w:val="006B4312"/>
    <w:rsid w:val="006B4DCC"/>
    <w:rsid w:val="006B563E"/>
    <w:rsid w:val="006B689D"/>
    <w:rsid w:val="006B73C6"/>
    <w:rsid w:val="006B7AEA"/>
    <w:rsid w:val="006C0127"/>
    <w:rsid w:val="006C179A"/>
    <w:rsid w:val="006C348C"/>
    <w:rsid w:val="006C3E5D"/>
    <w:rsid w:val="006D0142"/>
    <w:rsid w:val="006D2749"/>
    <w:rsid w:val="006D7396"/>
    <w:rsid w:val="006D75D1"/>
    <w:rsid w:val="006E0982"/>
    <w:rsid w:val="006E1C3A"/>
    <w:rsid w:val="006E3C13"/>
    <w:rsid w:val="006E4684"/>
    <w:rsid w:val="0070303F"/>
    <w:rsid w:val="00710806"/>
    <w:rsid w:val="00711E05"/>
    <w:rsid w:val="00713052"/>
    <w:rsid w:val="00715112"/>
    <w:rsid w:val="007217DC"/>
    <w:rsid w:val="00723A60"/>
    <w:rsid w:val="00724620"/>
    <w:rsid w:val="00724F91"/>
    <w:rsid w:val="007259E9"/>
    <w:rsid w:val="0072622A"/>
    <w:rsid w:val="0073114D"/>
    <w:rsid w:val="00735931"/>
    <w:rsid w:val="00736334"/>
    <w:rsid w:val="00737398"/>
    <w:rsid w:val="007375BA"/>
    <w:rsid w:val="0074166B"/>
    <w:rsid w:val="00741F26"/>
    <w:rsid w:val="00750D22"/>
    <w:rsid w:val="00751A9B"/>
    <w:rsid w:val="007531C5"/>
    <w:rsid w:val="0075334A"/>
    <w:rsid w:val="00754FAA"/>
    <w:rsid w:val="00756F13"/>
    <w:rsid w:val="007607C8"/>
    <w:rsid w:val="007616BD"/>
    <w:rsid w:val="00772641"/>
    <w:rsid w:val="00775681"/>
    <w:rsid w:val="0078013D"/>
    <w:rsid w:val="007868E1"/>
    <w:rsid w:val="00787E89"/>
    <w:rsid w:val="0079256D"/>
    <w:rsid w:val="007947EF"/>
    <w:rsid w:val="00794E8C"/>
    <w:rsid w:val="0079602B"/>
    <w:rsid w:val="007A678B"/>
    <w:rsid w:val="007A6DAC"/>
    <w:rsid w:val="007B4114"/>
    <w:rsid w:val="007B5CD0"/>
    <w:rsid w:val="007C0E30"/>
    <w:rsid w:val="007C2B29"/>
    <w:rsid w:val="007C5B85"/>
    <w:rsid w:val="007C64F6"/>
    <w:rsid w:val="007D5FC0"/>
    <w:rsid w:val="007D7EF5"/>
    <w:rsid w:val="007E0B5A"/>
    <w:rsid w:val="007E2F09"/>
    <w:rsid w:val="007E4D54"/>
    <w:rsid w:val="007E6151"/>
    <w:rsid w:val="007F167D"/>
    <w:rsid w:val="007F2F2A"/>
    <w:rsid w:val="007F43B7"/>
    <w:rsid w:val="007F4783"/>
    <w:rsid w:val="00807D8C"/>
    <w:rsid w:val="00810B72"/>
    <w:rsid w:val="0081180E"/>
    <w:rsid w:val="00812E69"/>
    <w:rsid w:val="00813970"/>
    <w:rsid w:val="00814C61"/>
    <w:rsid w:val="008161BA"/>
    <w:rsid w:val="008204F5"/>
    <w:rsid w:val="00823C03"/>
    <w:rsid w:val="00824FE6"/>
    <w:rsid w:val="0082772A"/>
    <w:rsid w:val="008309C1"/>
    <w:rsid w:val="008314DA"/>
    <w:rsid w:val="00831A39"/>
    <w:rsid w:val="00832501"/>
    <w:rsid w:val="00833D7C"/>
    <w:rsid w:val="00836C84"/>
    <w:rsid w:val="00836D54"/>
    <w:rsid w:val="008376D2"/>
    <w:rsid w:val="00837AB9"/>
    <w:rsid w:val="008416F2"/>
    <w:rsid w:val="00842041"/>
    <w:rsid w:val="00854B54"/>
    <w:rsid w:val="00860C5D"/>
    <w:rsid w:val="00863D97"/>
    <w:rsid w:val="00864A52"/>
    <w:rsid w:val="008653B5"/>
    <w:rsid w:val="0086788C"/>
    <w:rsid w:val="00871895"/>
    <w:rsid w:val="00872EB9"/>
    <w:rsid w:val="008748BD"/>
    <w:rsid w:val="008751E2"/>
    <w:rsid w:val="00880CB5"/>
    <w:rsid w:val="00881325"/>
    <w:rsid w:val="00881AAE"/>
    <w:rsid w:val="008833BA"/>
    <w:rsid w:val="00883D35"/>
    <w:rsid w:val="00887A3C"/>
    <w:rsid w:val="00890E59"/>
    <w:rsid w:val="00891881"/>
    <w:rsid w:val="0089309E"/>
    <w:rsid w:val="008933B4"/>
    <w:rsid w:val="008A31F8"/>
    <w:rsid w:val="008A35DE"/>
    <w:rsid w:val="008A3C16"/>
    <w:rsid w:val="008A5233"/>
    <w:rsid w:val="008A5675"/>
    <w:rsid w:val="008A7926"/>
    <w:rsid w:val="008B452D"/>
    <w:rsid w:val="008B57BA"/>
    <w:rsid w:val="008C4E18"/>
    <w:rsid w:val="008C6065"/>
    <w:rsid w:val="008D310C"/>
    <w:rsid w:val="008D3377"/>
    <w:rsid w:val="008E231A"/>
    <w:rsid w:val="008E2756"/>
    <w:rsid w:val="008E524C"/>
    <w:rsid w:val="008E5DDB"/>
    <w:rsid w:val="008E6EAF"/>
    <w:rsid w:val="008E70FF"/>
    <w:rsid w:val="008E7ECF"/>
    <w:rsid w:val="008F0120"/>
    <w:rsid w:val="008F056B"/>
    <w:rsid w:val="008F1F1A"/>
    <w:rsid w:val="008F2F3E"/>
    <w:rsid w:val="008F59EA"/>
    <w:rsid w:val="0090460E"/>
    <w:rsid w:val="00904CAF"/>
    <w:rsid w:val="00905657"/>
    <w:rsid w:val="0090627E"/>
    <w:rsid w:val="00906E66"/>
    <w:rsid w:val="00907E67"/>
    <w:rsid w:val="00910A3B"/>
    <w:rsid w:val="00910AB8"/>
    <w:rsid w:val="00910BB8"/>
    <w:rsid w:val="00911C9B"/>
    <w:rsid w:val="00912DEF"/>
    <w:rsid w:val="00915EEA"/>
    <w:rsid w:val="00915FAC"/>
    <w:rsid w:val="009164C1"/>
    <w:rsid w:val="0091659C"/>
    <w:rsid w:val="00916968"/>
    <w:rsid w:val="00916DFA"/>
    <w:rsid w:val="009276DB"/>
    <w:rsid w:val="0093399E"/>
    <w:rsid w:val="00936CCD"/>
    <w:rsid w:val="009374B0"/>
    <w:rsid w:val="009413AE"/>
    <w:rsid w:val="0094215B"/>
    <w:rsid w:val="00943581"/>
    <w:rsid w:val="0094552E"/>
    <w:rsid w:val="009470CB"/>
    <w:rsid w:val="00950A69"/>
    <w:rsid w:val="009514EC"/>
    <w:rsid w:val="00951527"/>
    <w:rsid w:val="009526C3"/>
    <w:rsid w:val="00954212"/>
    <w:rsid w:val="00954642"/>
    <w:rsid w:val="00954975"/>
    <w:rsid w:val="009549F1"/>
    <w:rsid w:val="00955E33"/>
    <w:rsid w:val="00955F2C"/>
    <w:rsid w:val="00965A9B"/>
    <w:rsid w:val="00965BA9"/>
    <w:rsid w:val="00970DE2"/>
    <w:rsid w:val="00972913"/>
    <w:rsid w:val="00975F35"/>
    <w:rsid w:val="00980368"/>
    <w:rsid w:val="009806CB"/>
    <w:rsid w:val="00983E38"/>
    <w:rsid w:val="00985917"/>
    <w:rsid w:val="00991008"/>
    <w:rsid w:val="0099139D"/>
    <w:rsid w:val="00991AF6"/>
    <w:rsid w:val="009955E1"/>
    <w:rsid w:val="009A4079"/>
    <w:rsid w:val="009A45A9"/>
    <w:rsid w:val="009B07DA"/>
    <w:rsid w:val="009B139B"/>
    <w:rsid w:val="009B3FDC"/>
    <w:rsid w:val="009B44F2"/>
    <w:rsid w:val="009B4D60"/>
    <w:rsid w:val="009B5B51"/>
    <w:rsid w:val="009B5DE3"/>
    <w:rsid w:val="009B639A"/>
    <w:rsid w:val="009B7452"/>
    <w:rsid w:val="009C01C9"/>
    <w:rsid w:val="009C3EA3"/>
    <w:rsid w:val="009C495C"/>
    <w:rsid w:val="009D6062"/>
    <w:rsid w:val="009E1040"/>
    <w:rsid w:val="009E223C"/>
    <w:rsid w:val="009E49F8"/>
    <w:rsid w:val="009F087E"/>
    <w:rsid w:val="009F2C6D"/>
    <w:rsid w:val="009F44E8"/>
    <w:rsid w:val="009F49FE"/>
    <w:rsid w:val="009F55ED"/>
    <w:rsid w:val="009F5BE9"/>
    <w:rsid w:val="00A023E1"/>
    <w:rsid w:val="00A02A43"/>
    <w:rsid w:val="00A04582"/>
    <w:rsid w:val="00A060E3"/>
    <w:rsid w:val="00A10ADB"/>
    <w:rsid w:val="00A1189A"/>
    <w:rsid w:val="00A1354E"/>
    <w:rsid w:val="00A16EF3"/>
    <w:rsid w:val="00A17202"/>
    <w:rsid w:val="00A20739"/>
    <w:rsid w:val="00A24641"/>
    <w:rsid w:val="00A24A98"/>
    <w:rsid w:val="00A27955"/>
    <w:rsid w:val="00A3035F"/>
    <w:rsid w:val="00A3138A"/>
    <w:rsid w:val="00A3325F"/>
    <w:rsid w:val="00A33597"/>
    <w:rsid w:val="00A368ED"/>
    <w:rsid w:val="00A36C98"/>
    <w:rsid w:val="00A40F1F"/>
    <w:rsid w:val="00A45C81"/>
    <w:rsid w:val="00A51878"/>
    <w:rsid w:val="00A54D29"/>
    <w:rsid w:val="00A607ED"/>
    <w:rsid w:val="00A61F57"/>
    <w:rsid w:val="00A6212D"/>
    <w:rsid w:val="00A6299E"/>
    <w:rsid w:val="00A636E5"/>
    <w:rsid w:val="00A65003"/>
    <w:rsid w:val="00A67ED9"/>
    <w:rsid w:val="00A7240A"/>
    <w:rsid w:val="00A736FF"/>
    <w:rsid w:val="00A749F4"/>
    <w:rsid w:val="00A75068"/>
    <w:rsid w:val="00A750AC"/>
    <w:rsid w:val="00A76274"/>
    <w:rsid w:val="00A7729C"/>
    <w:rsid w:val="00A82AFD"/>
    <w:rsid w:val="00A8569F"/>
    <w:rsid w:val="00A92BEF"/>
    <w:rsid w:val="00AA2DF7"/>
    <w:rsid w:val="00AA3919"/>
    <w:rsid w:val="00AA4940"/>
    <w:rsid w:val="00AA52A3"/>
    <w:rsid w:val="00AA7C3B"/>
    <w:rsid w:val="00AB06EB"/>
    <w:rsid w:val="00AB1DED"/>
    <w:rsid w:val="00AB29BD"/>
    <w:rsid w:val="00AB38F4"/>
    <w:rsid w:val="00AB4975"/>
    <w:rsid w:val="00AB585A"/>
    <w:rsid w:val="00AC03C5"/>
    <w:rsid w:val="00AC28CD"/>
    <w:rsid w:val="00AD0236"/>
    <w:rsid w:val="00AD0822"/>
    <w:rsid w:val="00AD56D5"/>
    <w:rsid w:val="00AD5D4F"/>
    <w:rsid w:val="00AE6714"/>
    <w:rsid w:val="00AE7482"/>
    <w:rsid w:val="00AE7729"/>
    <w:rsid w:val="00AF06AD"/>
    <w:rsid w:val="00AF20ED"/>
    <w:rsid w:val="00AF3BD1"/>
    <w:rsid w:val="00AF5A5D"/>
    <w:rsid w:val="00B01D29"/>
    <w:rsid w:val="00B02F06"/>
    <w:rsid w:val="00B03681"/>
    <w:rsid w:val="00B05B52"/>
    <w:rsid w:val="00B066F7"/>
    <w:rsid w:val="00B15D65"/>
    <w:rsid w:val="00B17C19"/>
    <w:rsid w:val="00B2006E"/>
    <w:rsid w:val="00B2216E"/>
    <w:rsid w:val="00B230DD"/>
    <w:rsid w:val="00B276D8"/>
    <w:rsid w:val="00B3401E"/>
    <w:rsid w:val="00B34C33"/>
    <w:rsid w:val="00B40BAB"/>
    <w:rsid w:val="00B43278"/>
    <w:rsid w:val="00B44057"/>
    <w:rsid w:val="00B4413C"/>
    <w:rsid w:val="00B477D1"/>
    <w:rsid w:val="00B47A83"/>
    <w:rsid w:val="00B5075E"/>
    <w:rsid w:val="00B5472C"/>
    <w:rsid w:val="00B54ACF"/>
    <w:rsid w:val="00B611CE"/>
    <w:rsid w:val="00B64211"/>
    <w:rsid w:val="00B6450F"/>
    <w:rsid w:val="00B649FF"/>
    <w:rsid w:val="00B65455"/>
    <w:rsid w:val="00B70B45"/>
    <w:rsid w:val="00B71909"/>
    <w:rsid w:val="00B71C49"/>
    <w:rsid w:val="00B7324D"/>
    <w:rsid w:val="00B73947"/>
    <w:rsid w:val="00B74693"/>
    <w:rsid w:val="00B746F2"/>
    <w:rsid w:val="00B76387"/>
    <w:rsid w:val="00B77F26"/>
    <w:rsid w:val="00B81CE5"/>
    <w:rsid w:val="00B82A0B"/>
    <w:rsid w:val="00B840E9"/>
    <w:rsid w:val="00B8553F"/>
    <w:rsid w:val="00B85F12"/>
    <w:rsid w:val="00B872E5"/>
    <w:rsid w:val="00B9202D"/>
    <w:rsid w:val="00B9409F"/>
    <w:rsid w:val="00B951F8"/>
    <w:rsid w:val="00BA02E0"/>
    <w:rsid w:val="00BA4F21"/>
    <w:rsid w:val="00BA61B3"/>
    <w:rsid w:val="00BB117D"/>
    <w:rsid w:val="00BB1E08"/>
    <w:rsid w:val="00BB581F"/>
    <w:rsid w:val="00BC21E8"/>
    <w:rsid w:val="00BC552A"/>
    <w:rsid w:val="00BC5EA5"/>
    <w:rsid w:val="00BD34C6"/>
    <w:rsid w:val="00BD65DF"/>
    <w:rsid w:val="00BD763D"/>
    <w:rsid w:val="00BE00E3"/>
    <w:rsid w:val="00BE0306"/>
    <w:rsid w:val="00BE3ED5"/>
    <w:rsid w:val="00BE51C8"/>
    <w:rsid w:val="00BE5CFE"/>
    <w:rsid w:val="00BE7763"/>
    <w:rsid w:val="00BF0392"/>
    <w:rsid w:val="00BF06DC"/>
    <w:rsid w:val="00BF2B9C"/>
    <w:rsid w:val="00BF5731"/>
    <w:rsid w:val="00C00DF4"/>
    <w:rsid w:val="00C014B3"/>
    <w:rsid w:val="00C044D4"/>
    <w:rsid w:val="00C0513B"/>
    <w:rsid w:val="00C05C2E"/>
    <w:rsid w:val="00C1147B"/>
    <w:rsid w:val="00C12AEF"/>
    <w:rsid w:val="00C12B96"/>
    <w:rsid w:val="00C143FE"/>
    <w:rsid w:val="00C16233"/>
    <w:rsid w:val="00C16F3C"/>
    <w:rsid w:val="00C21278"/>
    <w:rsid w:val="00C21C8A"/>
    <w:rsid w:val="00C22D42"/>
    <w:rsid w:val="00C243D5"/>
    <w:rsid w:val="00C2463A"/>
    <w:rsid w:val="00C33BB8"/>
    <w:rsid w:val="00C4059D"/>
    <w:rsid w:val="00C47997"/>
    <w:rsid w:val="00C47A45"/>
    <w:rsid w:val="00C50340"/>
    <w:rsid w:val="00C50B46"/>
    <w:rsid w:val="00C50C68"/>
    <w:rsid w:val="00C5314D"/>
    <w:rsid w:val="00C54D9B"/>
    <w:rsid w:val="00C54EF4"/>
    <w:rsid w:val="00C56202"/>
    <w:rsid w:val="00C56977"/>
    <w:rsid w:val="00C57328"/>
    <w:rsid w:val="00C622F2"/>
    <w:rsid w:val="00C631DB"/>
    <w:rsid w:val="00C63CE8"/>
    <w:rsid w:val="00C66BB2"/>
    <w:rsid w:val="00C76188"/>
    <w:rsid w:val="00C769DF"/>
    <w:rsid w:val="00C77061"/>
    <w:rsid w:val="00C80499"/>
    <w:rsid w:val="00C817E1"/>
    <w:rsid w:val="00C91037"/>
    <w:rsid w:val="00C917F6"/>
    <w:rsid w:val="00C92384"/>
    <w:rsid w:val="00C93420"/>
    <w:rsid w:val="00C94F52"/>
    <w:rsid w:val="00CA0F13"/>
    <w:rsid w:val="00CA2ACD"/>
    <w:rsid w:val="00CA547B"/>
    <w:rsid w:val="00CA7123"/>
    <w:rsid w:val="00CA7F2D"/>
    <w:rsid w:val="00CB111C"/>
    <w:rsid w:val="00CB3381"/>
    <w:rsid w:val="00CB5429"/>
    <w:rsid w:val="00CB5C61"/>
    <w:rsid w:val="00CB6612"/>
    <w:rsid w:val="00CB7EE1"/>
    <w:rsid w:val="00CC0974"/>
    <w:rsid w:val="00CC199B"/>
    <w:rsid w:val="00CC27F8"/>
    <w:rsid w:val="00CD1AD1"/>
    <w:rsid w:val="00CD4345"/>
    <w:rsid w:val="00CD44B7"/>
    <w:rsid w:val="00CD4B95"/>
    <w:rsid w:val="00CE12EA"/>
    <w:rsid w:val="00CE46C4"/>
    <w:rsid w:val="00CE5537"/>
    <w:rsid w:val="00CE58E6"/>
    <w:rsid w:val="00CE7B68"/>
    <w:rsid w:val="00CF3CB0"/>
    <w:rsid w:val="00CF6CEF"/>
    <w:rsid w:val="00D02543"/>
    <w:rsid w:val="00D056BD"/>
    <w:rsid w:val="00D0756D"/>
    <w:rsid w:val="00D20B90"/>
    <w:rsid w:val="00D21883"/>
    <w:rsid w:val="00D25D20"/>
    <w:rsid w:val="00D264DC"/>
    <w:rsid w:val="00D273CA"/>
    <w:rsid w:val="00D373B3"/>
    <w:rsid w:val="00D44B31"/>
    <w:rsid w:val="00D44D3E"/>
    <w:rsid w:val="00D45CAB"/>
    <w:rsid w:val="00D474BB"/>
    <w:rsid w:val="00D506D4"/>
    <w:rsid w:val="00D526C8"/>
    <w:rsid w:val="00D529BD"/>
    <w:rsid w:val="00D52A76"/>
    <w:rsid w:val="00D53EF5"/>
    <w:rsid w:val="00D55994"/>
    <w:rsid w:val="00D55FF0"/>
    <w:rsid w:val="00D56250"/>
    <w:rsid w:val="00D56326"/>
    <w:rsid w:val="00D56E3D"/>
    <w:rsid w:val="00D57170"/>
    <w:rsid w:val="00D61779"/>
    <w:rsid w:val="00D626BA"/>
    <w:rsid w:val="00D65F39"/>
    <w:rsid w:val="00D74EEA"/>
    <w:rsid w:val="00D750F8"/>
    <w:rsid w:val="00D80090"/>
    <w:rsid w:val="00D840CA"/>
    <w:rsid w:val="00D85076"/>
    <w:rsid w:val="00D86CBD"/>
    <w:rsid w:val="00D87331"/>
    <w:rsid w:val="00D90D01"/>
    <w:rsid w:val="00D92A3A"/>
    <w:rsid w:val="00D9504C"/>
    <w:rsid w:val="00D9530F"/>
    <w:rsid w:val="00D956B3"/>
    <w:rsid w:val="00D9641A"/>
    <w:rsid w:val="00D97209"/>
    <w:rsid w:val="00DA2F5F"/>
    <w:rsid w:val="00DA36E9"/>
    <w:rsid w:val="00DA5C4A"/>
    <w:rsid w:val="00DA7F9A"/>
    <w:rsid w:val="00DB2A47"/>
    <w:rsid w:val="00DB3214"/>
    <w:rsid w:val="00DB5663"/>
    <w:rsid w:val="00DB5BBE"/>
    <w:rsid w:val="00DC008F"/>
    <w:rsid w:val="00DC2927"/>
    <w:rsid w:val="00DC2D12"/>
    <w:rsid w:val="00DC2D15"/>
    <w:rsid w:val="00DC3260"/>
    <w:rsid w:val="00DC356C"/>
    <w:rsid w:val="00DC40E1"/>
    <w:rsid w:val="00DC5CA2"/>
    <w:rsid w:val="00DC6C85"/>
    <w:rsid w:val="00DC72EC"/>
    <w:rsid w:val="00DD144B"/>
    <w:rsid w:val="00DD7A4D"/>
    <w:rsid w:val="00DE1965"/>
    <w:rsid w:val="00DE563F"/>
    <w:rsid w:val="00DE61DD"/>
    <w:rsid w:val="00DF114A"/>
    <w:rsid w:val="00E02CD6"/>
    <w:rsid w:val="00E02E01"/>
    <w:rsid w:val="00E040B5"/>
    <w:rsid w:val="00E0481A"/>
    <w:rsid w:val="00E06381"/>
    <w:rsid w:val="00E07B0B"/>
    <w:rsid w:val="00E10645"/>
    <w:rsid w:val="00E10D12"/>
    <w:rsid w:val="00E1142A"/>
    <w:rsid w:val="00E12AF1"/>
    <w:rsid w:val="00E14348"/>
    <w:rsid w:val="00E152F0"/>
    <w:rsid w:val="00E163DE"/>
    <w:rsid w:val="00E2110A"/>
    <w:rsid w:val="00E32761"/>
    <w:rsid w:val="00E32C43"/>
    <w:rsid w:val="00E36A36"/>
    <w:rsid w:val="00E410C3"/>
    <w:rsid w:val="00E42A77"/>
    <w:rsid w:val="00E437BE"/>
    <w:rsid w:val="00E54E30"/>
    <w:rsid w:val="00E56F59"/>
    <w:rsid w:val="00E6365C"/>
    <w:rsid w:val="00E67700"/>
    <w:rsid w:val="00E71552"/>
    <w:rsid w:val="00E738FA"/>
    <w:rsid w:val="00E74169"/>
    <w:rsid w:val="00E77ECE"/>
    <w:rsid w:val="00E8625C"/>
    <w:rsid w:val="00E87D31"/>
    <w:rsid w:val="00E903BC"/>
    <w:rsid w:val="00E90745"/>
    <w:rsid w:val="00E91DC6"/>
    <w:rsid w:val="00E954CA"/>
    <w:rsid w:val="00EA125B"/>
    <w:rsid w:val="00EA301F"/>
    <w:rsid w:val="00EA47B8"/>
    <w:rsid w:val="00EA6A0C"/>
    <w:rsid w:val="00EA6AB2"/>
    <w:rsid w:val="00EA7EB5"/>
    <w:rsid w:val="00EB1600"/>
    <w:rsid w:val="00EB16DC"/>
    <w:rsid w:val="00EB245A"/>
    <w:rsid w:val="00EB27C7"/>
    <w:rsid w:val="00EB44DD"/>
    <w:rsid w:val="00EC0F0F"/>
    <w:rsid w:val="00EC1F47"/>
    <w:rsid w:val="00EC2234"/>
    <w:rsid w:val="00EC3974"/>
    <w:rsid w:val="00EC6313"/>
    <w:rsid w:val="00EC675D"/>
    <w:rsid w:val="00ED0A6C"/>
    <w:rsid w:val="00EE17A3"/>
    <w:rsid w:val="00EE3B54"/>
    <w:rsid w:val="00EE4DA7"/>
    <w:rsid w:val="00EE60A5"/>
    <w:rsid w:val="00EF302B"/>
    <w:rsid w:val="00EF7194"/>
    <w:rsid w:val="00EF7749"/>
    <w:rsid w:val="00F00F44"/>
    <w:rsid w:val="00F0189B"/>
    <w:rsid w:val="00F06FB6"/>
    <w:rsid w:val="00F107BC"/>
    <w:rsid w:val="00F15B9F"/>
    <w:rsid w:val="00F212CB"/>
    <w:rsid w:val="00F21A12"/>
    <w:rsid w:val="00F30AD5"/>
    <w:rsid w:val="00F339C6"/>
    <w:rsid w:val="00F3428D"/>
    <w:rsid w:val="00F34811"/>
    <w:rsid w:val="00F348CB"/>
    <w:rsid w:val="00F358F1"/>
    <w:rsid w:val="00F363E4"/>
    <w:rsid w:val="00F3724F"/>
    <w:rsid w:val="00F37CE2"/>
    <w:rsid w:val="00F41735"/>
    <w:rsid w:val="00F419A9"/>
    <w:rsid w:val="00F454CD"/>
    <w:rsid w:val="00F47B45"/>
    <w:rsid w:val="00F50921"/>
    <w:rsid w:val="00F539F2"/>
    <w:rsid w:val="00F61C03"/>
    <w:rsid w:val="00F64EBD"/>
    <w:rsid w:val="00F72C94"/>
    <w:rsid w:val="00F7684E"/>
    <w:rsid w:val="00F76D0B"/>
    <w:rsid w:val="00F77698"/>
    <w:rsid w:val="00F77A29"/>
    <w:rsid w:val="00F8434F"/>
    <w:rsid w:val="00F86E07"/>
    <w:rsid w:val="00F904A2"/>
    <w:rsid w:val="00F9130F"/>
    <w:rsid w:val="00F92B5C"/>
    <w:rsid w:val="00F95757"/>
    <w:rsid w:val="00F97C81"/>
    <w:rsid w:val="00FA13EE"/>
    <w:rsid w:val="00FA32DE"/>
    <w:rsid w:val="00FA5296"/>
    <w:rsid w:val="00FA70B2"/>
    <w:rsid w:val="00FB197D"/>
    <w:rsid w:val="00FB4DF0"/>
    <w:rsid w:val="00FB6CFF"/>
    <w:rsid w:val="00FC106D"/>
    <w:rsid w:val="00FC37AE"/>
    <w:rsid w:val="00FC3C7F"/>
    <w:rsid w:val="00FC5175"/>
    <w:rsid w:val="00FC6D3E"/>
    <w:rsid w:val="00FD0AB5"/>
    <w:rsid w:val="00FD452F"/>
    <w:rsid w:val="00FE1430"/>
    <w:rsid w:val="00FE1D5E"/>
    <w:rsid w:val="00FE3C5F"/>
    <w:rsid w:val="00FE7DE6"/>
    <w:rsid w:val="00FF2FDE"/>
    <w:rsid w:val="00FF3793"/>
    <w:rsid w:val="00FF3CA5"/>
    <w:rsid w:val="00FF41C5"/>
    <w:rsid w:val="00FF6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0C3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7868E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9">
    <w:name w:val="heading 9"/>
    <w:basedOn w:val="Normal"/>
    <w:next w:val="Normal"/>
    <w:link w:val="Heading9Char"/>
    <w:qFormat/>
    <w:rsid w:val="00750D22"/>
    <w:pPr>
      <w:keepNext/>
      <w:keepLines/>
      <w:spacing w:before="80" w:after="0" w:line="240" w:lineRule="auto"/>
      <w:outlineLvl w:val="8"/>
    </w:pPr>
    <w:rPr>
      <w:rFonts w:ascii="Arial Black" w:eastAsia="Times New Roman" w:hAnsi="Arial Black"/>
      <w:i/>
      <w:iCs/>
      <w:smallCaps/>
      <w:color w:val="595959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1A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86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61D5"/>
  </w:style>
  <w:style w:type="paragraph" w:styleId="Footer">
    <w:name w:val="footer"/>
    <w:basedOn w:val="Normal"/>
    <w:link w:val="FooterChar"/>
    <w:uiPriority w:val="99"/>
    <w:unhideWhenUsed/>
    <w:rsid w:val="00586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61D5"/>
  </w:style>
  <w:style w:type="character" w:styleId="PageNumber">
    <w:name w:val="page number"/>
    <w:basedOn w:val="DefaultParagraphFont"/>
    <w:rsid w:val="00D373B3"/>
  </w:style>
  <w:style w:type="paragraph" w:styleId="BalloonText">
    <w:name w:val="Balloon Text"/>
    <w:basedOn w:val="Normal"/>
    <w:link w:val="BalloonTextChar"/>
    <w:uiPriority w:val="99"/>
    <w:semiHidden/>
    <w:rsid w:val="00D373B3"/>
    <w:pPr>
      <w:spacing w:after="0" w:line="240" w:lineRule="auto"/>
    </w:pPr>
    <w:rPr>
      <w:rFonts w:ascii="Tahoma" w:eastAsia="Times New Roman" w:hAnsi="Tahoma" w:cs="Tahoma"/>
      <w:sz w:val="16"/>
      <w:szCs w:val="16"/>
      <w:lang w:val="sr-Latn-CS" w:eastAsia="sr-Latn-C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3B3"/>
    <w:rPr>
      <w:rFonts w:ascii="Tahoma" w:eastAsia="Times New Roman" w:hAnsi="Tahoma" w:cs="Tahoma"/>
      <w:sz w:val="16"/>
      <w:szCs w:val="16"/>
      <w:lang w:val="sr-Latn-CS" w:eastAsia="sr-Latn-CS"/>
    </w:rPr>
  </w:style>
  <w:style w:type="paragraph" w:styleId="NoSpacing">
    <w:name w:val="No Spacing"/>
    <w:link w:val="NoSpacingChar"/>
    <w:uiPriority w:val="1"/>
    <w:qFormat/>
    <w:rsid w:val="00D373B3"/>
    <w:rPr>
      <w:sz w:val="22"/>
      <w:szCs w:val="22"/>
      <w:lang w:val="sr-Latn-CS"/>
    </w:rPr>
  </w:style>
  <w:style w:type="paragraph" w:styleId="BodyText">
    <w:name w:val="Body Text"/>
    <w:basedOn w:val="Normal"/>
    <w:link w:val="BodyTextChar"/>
    <w:rsid w:val="00D373B3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D373B3"/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apple-converted-space">
    <w:name w:val="apple-converted-space"/>
    <w:basedOn w:val="DefaultParagraphFont"/>
    <w:rsid w:val="00D373B3"/>
  </w:style>
  <w:style w:type="table" w:styleId="TableGrid">
    <w:name w:val="Table Grid"/>
    <w:basedOn w:val="TableNormal"/>
    <w:uiPriority w:val="59"/>
    <w:rsid w:val="00D373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orfooter">
    <w:name w:val="Header or footer_"/>
    <w:basedOn w:val="DefaultParagraphFont"/>
    <w:link w:val="Headerorfooter0"/>
    <w:rsid w:val="002C00B8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Headerorfooter9pt">
    <w:name w:val="Header or footer + 9 pt"/>
    <w:aliases w:val="Bold,Not Italic,Body text (2) + Bold,Body text (2) + 11 pt"/>
    <w:basedOn w:val="Headerorfooter"/>
    <w:rsid w:val="002C00B8"/>
    <w:rPr>
      <w:b/>
      <w:bCs/>
      <w:color w:val="000000"/>
      <w:spacing w:val="0"/>
      <w:w w:val="100"/>
      <w:position w:val="0"/>
      <w:sz w:val="18"/>
      <w:szCs w:val="18"/>
    </w:rPr>
  </w:style>
  <w:style w:type="character" w:customStyle="1" w:styleId="Bodytext2">
    <w:name w:val="Body text (2)_"/>
    <w:basedOn w:val="DefaultParagraphFont"/>
    <w:link w:val="Bodytext20"/>
    <w:rsid w:val="002C00B8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Heading10">
    <w:name w:val="Heading #1_"/>
    <w:basedOn w:val="DefaultParagraphFont"/>
    <w:link w:val="Heading11"/>
    <w:rsid w:val="002C00B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Heading1Exact">
    <w:name w:val="Heading #1 Exact"/>
    <w:basedOn w:val="DefaultParagraphFont"/>
    <w:rsid w:val="002C00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1Spacing2ptExact">
    <w:name w:val="Heading #1 + Spacing 2 pt Exact"/>
    <w:basedOn w:val="Heading10"/>
    <w:rsid w:val="002C00B8"/>
    <w:rPr>
      <w:color w:val="000000"/>
      <w:spacing w:val="40"/>
      <w:w w:val="100"/>
      <w:position w:val="0"/>
    </w:rPr>
  </w:style>
  <w:style w:type="character" w:customStyle="1" w:styleId="Bodytext6Exact">
    <w:name w:val="Body text (6) Exact"/>
    <w:basedOn w:val="DefaultParagraphFont"/>
    <w:rsid w:val="002C00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6">
    <w:name w:val="Body text (6)_"/>
    <w:basedOn w:val="DefaultParagraphFont"/>
    <w:link w:val="Bodytext60"/>
    <w:rsid w:val="002C00B8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Headerorfooter0">
    <w:name w:val="Header or footer"/>
    <w:basedOn w:val="Normal"/>
    <w:link w:val="Headerorfooter"/>
    <w:rsid w:val="002C00B8"/>
    <w:pPr>
      <w:widowControl w:val="0"/>
      <w:shd w:val="clear" w:color="auto" w:fill="FFFFFF"/>
      <w:spacing w:after="0" w:line="384" w:lineRule="exact"/>
      <w:jc w:val="both"/>
    </w:pPr>
    <w:rPr>
      <w:rFonts w:ascii="Times New Roman" w:eastAsia="Times New Roman" w:hAnsi="Times New Roman"/>
      <w:i/>
      <w:iCs/>
      <w:sz w:val="20"/>
      <w:szCs w:val="20"/>
    </w:rPr>
  </w:style>
  <w:style w:type="paragraph" w:customStyle="1" w:styleId="Bodytext20">
    <w:name w:val="Body text (2)"/>
    <w:basedOn w:val="Normal"/>
    <w:link w:val="Bodytext2"/>
    <w:rsid w:val="002C00B8"/>
    <w:pPr>
      <w:widowControl w:val="0"/>
      <w:shd w:val="clear" w:color="auto" w:fill="FFFFFF"/>
      <w:spacing w:after="0" w:line="384" w:lineRule="exact"/>
      <w:jc w:val="both"/>
    </w:pPr>
    <w:rPr>
      <w:rFonts w:ascii="Times New Roman" w:eastAsia="Times New Roman" w:hAnsi="Times New Roman"/>
      <w:i/>
      <w:iCs/>
      <w:sz w:val="20"/>
      <w:szCs w:val="20"/>
    </w:rPr>
  </w:style>
  <w:style w:type="paragraph" w:customStyle="1" w:styleId="Heading11">
    <w:name w:val="Heading #1"/>
    <w:basedOn w:val="Normal"/>
    <w:link w:val="Heading10"/>
    <w:rsid w:val="002C00B8"/>
    <w:pPr>
      <w:widowControl w:val="0"/>
      <w:shd w:val="clear" w:color="auto" w:fill="FFFFFF"/>
      <w:spacing w:after="120" w:line="0" w:lineRule="atLeast"/>
      <w:jc w:val="center"/>
      <w:outlineLvl w:val="0"/>
    </w:pPr>
    <w:rPr>
      <w:rFonts w:ascii="Times New Roman" w:eastAsia="Times New Roman" w:hAnsi="Times New Roman"/>
    </w:rPr>
  </w:style>
  <w:style w:type="paragraph" w:customStyle="1" w:styleId="Bodytext60">
    <w:name w:val="Body text (6)"/>
    <w:basedOn w:val="Normal"/>
    <w:link w:val="Bodytext6"/>
    <w:rsid w:val="002C00B8"/>
    <w:pPr>
      <w:widowControl w:val="0"/>
      <w:shd w:val="clear" w:color="auto" w:fill="FFFFFF"/>
      <w:spacing w:after="0" w:line="235" w:lineRule="exact"/>
      <w:ind w:hanging="360"/>
      <w:jc w:val="both"/>
    </w:pPr>
    <w:rPr>
      <w:rFonts w:ascii="Times New Roman" w:eastAsia="Times New Roman" w:hAnsi="Times New Roman"/>
      <w:b/>
      <w:bCs/>
      <w:sz w:val="20"/>
      <w:szCs w:val="20"/>
    </w:rPr>
  </w:style>
  <w:style w:type="character" w:customStyle="1" w:styleId="Bodytext611pt">
    <w:name w:val="Body text (6) + 11 pt"/>
    <w:aliases w:val="Not Bold"/>
    <w:basedOn w:val="Bodytext6"/>
    <w:rsid w:val="00910A3B"/>
    <w:rPr>
      <w:b/>
      <w:bCs/>
      <w:color w:val="000000"/>
      <w:spacing w:val="0"/>
      <w:w w:val="100"/>
      <w:position w:val="0"/>
      <w:sz w:val="22"/>
      <w:szCs w:val="22"/>
      <w:shd w:val="clear" w:color="auto" w:fill="FFFFFF"/>
    </w:rPr>
  </w:style>
  <w:style w:type="paragraph" w:styleId="BlockText">
    <w:name w:val="Block Text"/>
    <w:basedOn w:val="Normal"/>
    <w:rsid w:val="00BD65DF"/>
    <w:pPr>
      <w:spacing w:after="0" w:line="240" w:lineRule="auto"/>
      <w:ind w:left="707" w:right="607"/>
    </w:pPr>
    <w:rPr>
      <w:rFonts w:ascii="Times New Roman" w:eastAsia="Times New Roman" w:hAnsi="Times New Roman"/>
      <w:color w:val="000000"/>
      <w:sz w:val="26"/>
      <w:szCs w:val="24"/>
      <w:lang w:val="sr-Latn-CS"/>
    </w:rPr>
  </w:style>
  <w:style w:type="paragraph" w:customStyle="1" w:styleId="NormalStefbullets1">
    <w:name w:val="Normal_Stef + bullets1"/>
    <w:basedOn w:val="Normal"/>
    <w:link w:val="NormalStefbullets1CharChar"/>
    <w:qFormat/>
    <w:rsid w:val="00B65455"/>
    <w:pPr>
      <w:numPr>
        <w:numId w:val="25"/>
      </w:numPr>
      <w:tabs>
        <w:tab w:val="left" w:pos="340"/>
      </w:tabs>
      <w:spacing w:after="0" w:line="240" w:lineRule="auto"/>
    </w:pPr>
    <w:rPr>
      <w:rFonts w:ascii="Times New Roman" w:eastAsia="Times New Roman" w:hAnsi="Times New Roman"/>
      <w:noProof/>
      <w:sz w:val="20"/>
      <w:szCs w:val="20"/>
      <w:lang w:val="en-AU" w:eastAsia="en-AU"/>
    </w:rPr>
  </w:style>
  <w:style w:type="character" w:customStyle="1" w:styleId="NormalStefbullets1CharChar">
    <w:name w:val="Normal_Stef + bullets1 Char Char"/>
    <w:link w:val="NormalStefbullets1"/>
    <w:rsid w:val="00B65455"/>
    <w:rPr>
      <w:rFonts w:ascii="Times New Roman" w:eastAsia="Times New Roman" w:hAnsi="Times New Roman" w:cs="Times New Roman"/>
      <w:noProof/>
      <w:sz w:val="20"/>
      <w:szCs w:val="20"/>
      <w:lang w:val="en-AU" w:eastAsia="en-AU"/>
    </w:rPr>
  </w:style>
  <w:style w:type="paragraph" w:customStyle="1" w:styleId="Default">
    <w:name w:val="Default"/>
    <w:rsid w:val="0012444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750D22"/>
    <w:rPr>
      <w:rFonts w:ascii="Arial Black" w:eastAsia="Times New Roman" w:hAnsi="Arial Black" w:cs="Times New Roman"/>
      <w:i/>
      <w:iCs/>
      <w:smallCaps/>
      <w:color w:val="595959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098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0985"/>
    <w:rPr>
      <w:sz w:val="20"/>
      <w:szCs w:val="20"/>
    </w:rPr>
  </w:style>
  <w:style w:type="paragraph" w:styleId="CommentSubject">
    <w:name w:val="annotation subject"/>
    <w:basedOn w:val="Normal"/>
    <w:link w:val="CommentSubjectChar"/>
    <w:rsid w:val="00270985"/>
    <w:pPr>
      <w:spacing w:after="0"/>
    </w:pPr>
    <w:rPr>
      <w:rFonts w:eastAsia="Times New Roman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270985"/>
    <w:rPr>
      <w:rFonts w:ascii="Calibri" w:eastAsia="Times New Roman" w:hAnsi="Calibri" w:cs="Times New Roman"/>
      <w:b/>
      <w:bCs/>
    </w:rPr>
  </w:style>
  <w:style w:type="paragraph" w:customStyle="1" w:styleId="Heading2Stef1">
    <w:name w:val="Heading 2_Stef1"/>
    <w:qFormat/>
    <w:rsid w:val="00270985"/>
    <w:pPr>
      <w:numPr>
        <w:numId w:val="27"/>
      </w:numPr>
      <w:spacing w:before="100" w:after="100"/>
    </w:pPr>
    <w:rPr>
      <w:b/>
      <w:bCs/>
      <w:color w:val="4F81BD"/>
      <w:sz w:val="30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7868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Emphasis">
    <w:name w:val="Emphasis"/>
    <w:uiPriority w:val="20"/>
    <w:qFormat/>
    <w:rsid w:val="00090D01"/>
    <w:rPr>
      <w:b/>
      <w:bCs/>
      <w:i/>
      <w:iCs/>
      <w:color w:val="5A5A5A"/>
    </w:rPr>
  </w:style>
  <w:style w:type="character" w:customStyle="1" w:styleId="NoSpacingChar">
    <w:name w:val="No Spacing Char"/>
    <w:basedOn w:val="DefaultParagraphFont"/>
    <w:link w:val="NoSpacing"/>
    <w:uiPriority w:val="1"/>
    <w:rsid w:val="00070E0A"/>
    <w:rPr>
      <w:sz w:val="22"/>
      <w:szCs w:val="22"/>
      <w:lang w:val="sr-Latn-CS" w:eastAsia="en-US" w:bidi="ar-SA"/>
    </w:rPr>
  </w:style>
  <w:style w:type="paragraph" w:styleId="NormalWeb">
    <w:name w:val="Normal (Web)"/>
    <w:basedOn w:val="Normal"/>
    <w:uiPriority w:val="99"/>
    <w:unhideWhenUsed/>
    <w:rsid w:val="0089309E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sr-Latn-CS" w:eastAsia="sr-Latn-CS"/>
    </w:rPr>
  </w:style>
  <w:style w:type="paragraph" w:customStyle="1" w:styleId="normal0">
    <w:name w:val="normal"/>
    <w:basedOn w:val="Normal"/>
    <w:rsid w:val="006C01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sr-Latn-CS" w:eastAsia="sr-Latn-CS"/>
    </w:rPr>
  </w:style>
  <w:style w:type="paragraph" w:customStyle="1" w:styleId="wyq110---naslov-clana">
    <w:name w:val="wyq110---naslov-clana"/>
    <w:basedOn w:val="Normal"/>
    <w:rsid w:val="00455B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sr-Latn-CS" w:eastAsia="sr-Latn-CS"/>
    </w:rPr>
  </w:style>
  <w:style w:type="paragraph" w:customStyle="1" w:styleId="normalprored">
    <w:name w:val="normalprored"/>
    <w:basedOn w:val="Normal"/>
    <w:rsid w:val="00455B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sr-Latn-CS" w:eastAsia="sr-Latn-CS"/>
    </w:rPr>
  </w:style>
  <w:style w:type="character" w:styleId="Strong">
    <w:name w:val="Strong"/>
    <w:qFormat/>
    <w:rsid w:val="0046648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5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PRAVA\Desktop\&#1050;&#1072;&#1090;&#1072;&#1083;&#1086;&#1075;%20%202019\Izmene%20kataloga%2019.08.2019.%20&#1092;&#1080;&#1085;..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E36C3-9DDB-4552-BE01-BE869065A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Izmene kataloga 19.08.2019. фин..</Template>
  <TotalTime>11</TotalTime>
  <Pages>307</Pages>
  <Words>124563</Words>
  <Characters>710010</Characters>
  <Application>Microsoft Office Word</Application>
  <DocSecurity>0</DocSecurity>
  <Lines>5916</Lines>
  <Paragraphs>1665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UPRAVA</dc:creator>
  <cp:lastModifiedBy>PC1</cp:lastModifiedBy>
  <cp:revision>5</cp:revision>
  <cp:lastPrinted>2023-02-10T12:46:00Z</cp:lastPrinted>
  <dcterms:created xsi:type="dcterms:W3CDTF">2023-02-10T10:47:00Z</dcterms:created>
  <dcterms:modified xsi:type="dcterms:W3CDTF">2023-12-27T10:29:00Z</dcterms:modified>
</cp:coreProperties>
</file>